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2AAFD" w14:textId="2A00771A" w:rsidR="00701B01" w:rsidRDefault="00701B01" w:rsidP="00701B01">
      <w:pPr>
        <w:pStyle w:val="Heading2"/>
      </w:pPr>
      <w:r>
        <w:t xml:space="preserve">1AC </w:t>
      </w:r>
      <w:r w:rsidR="00C117B2">
        <w:t>R4</w:t>
      </w:r>
      <w:r>
        <w:t xml:space="preserve"> Churchill</w:t>
      </w:r>
    </w:p>
    <w:p w14:paraId="35F67E42" w14:textId="77777777" w:rsidR="00701B01" w:rsidRDefault="00701B01" w:rsidP="00701B01">
      <w:pPr>
        <w:pStyle w:val="Heading3"/>
      </w:pPr>
      <w:r>
        <w:t>1AC – Plan</w:t>
      </w:r>
    </w:p>
    <w:p w14:paraId="4C56755B" w14:textId="77777777" w:rsidR="00701B01" w:rsidRPr="002429C8" w:rsidRDefault="00701B01" w:rsidP="00701B01">
      <w:pPr>
        <w:pStyle w:val="Heading4"/>
        <w:rPr>
          <w:bCs w:val="0"/>
        </w:rPr>
      </w:pPr>
      <w:r w:rsidRPr="002429C8">
        <w:t>Plan – The appropriation of outer space through the production of space debris by private entities is unjust.</w:t>
      </w:r>
    </w:p>
    <w:p w14:paraId="2BE0F38F" w14:textId="77777777" w:rsidR="00701B01" w:rsidRDefault="00701B01" w:rsidP="00701B01"/>
    <w:p w14:paraId="6FEC8412" w14:textId="77777777" w:rsidR="00701B01" w:rsidRPr="002429C8" w:rsidRDefault="00701B01" w:rsidP="00701B01">
      <w:pPr>
        <w:pStyle w:val="Heading4"/>
        <w:rPr>
          <w:bCs w:val="0"/>
        </w:rPr>
      </w:pPr>
      <w:r w:rsidRPr="002429C8">
        <w:t xml:space="preserve">Revising the Outer Space Treaty </w:t>
      </w:r>
      <w:r w:rsidRPr="002429C8">
        <w:rPr>
          <w:u w:val="single"/>
        </w:rPr>
        <w:t>curbs</w:t>
      </w:r>
      <w:r w:rsidRPr="002429C8">
        <w:t xml:space="preserve"> the impact of space debris – </w:t>
      </w:r>
      <w:r w:rsidRPr="002429C8">
        <w:rPr>
          <w:u w:val="single"/>
        </w:rPr>
        <w:t>timeframe is crucial</w:t>
      </w:r>
      <w:r w:rsidRPr="002429C8">
        <w:t>.</w:t>
      </w:r>
    </w:p>
    <w:p w14:paraId="5F939F8C" w14:textId="77777777" w:rsidR="00701B01" w:rsidRDefault="00701B01" w:rsidP="00701B01">
      <w:r>
        <w:rPr>
          <w:rStyle w:val="Style13ptBold"/>
        </w:rPr>
        <w:t>Shah 20</w:t>
      </w:r>
      <w:r>
        <w:t xml:space="preserve"> – Sachin, 8/30/20, [“Aug 30 The International Legal Regulation of </w:t>
      </w:r>
      <w:r w:rsidRPr="002429C8">
        <w:t xml:space="preserve">Space Debris,” CORNELL UNDERGRADUATE LAW &amp; SOCIETY REVIEW, Administrative, Policy, Technology, </w:t>
      </w:r>
      <w:hyperlink r:id="rId9" w:history="1">
        <w:r w:rsidRPr="002429C8">
          <w:t>https://www.culsr.org/articles/the-international-legal-regulation-of-space-debris</w:t>
        </w:r>
      </w:hyperlink>
      <w:r w:rsidRPr="002429C8">
        <w:t>] Justin</w:t>
      </w:r>
    </w:p>
    <w:p w14:paraId="3D5CA530" w14:textId="77777777" w:rsidR="00701B01" w:rsidRDefault="00701B01" w:rsidP="00701B01">
      <w:pPr>
        <w:rPr>
          <w:rStyle w:val="Emphasis"/>
        </w:rPr>
      </w:pPr>
      <w:r>
        <w:rPr>
          <w:sz w:val="16"/>
        </w:rPr>
        <w:t xml:space="preserve">The body of legal regulations regarding the use of space (space being defined as the area above the jurisdiction of air law) by public and private entities is referred to as space law. Currently, </w:t>
      </w:r>
      <w:r>
        <w:rPr>
          <w:u w:val="single"/>
        </w:rPr>
        <w:t xml:space="preserve">there are only about </w:t>
      </w:r>
      <w:r>
        <w:rPr>
          <w:rStyle w:val="Emphasis"/>
        </w:rPr>
        <w:t>five such regulations of space</w:t>
      </w:r>
      <w:r>
        <w:rPr>
          <w:u w:val="single"/>
        </w:rPr>
        <w:t>, the most significant of those being the United Nations’ Treaty on Principles Governing the Activities of States in the Exploration and Use of Outer Space, including the Moon and Other Celestial Bodies</w:t>
      </w:r>
      <w:r>
        <w:rPr>
          <w:sz w:val="16"/>
        </w:rPr>
        <w:t xml:space="preserve"> (hereinafter </w:t>
      </w:r>
      <w:r>
        <w:rPr>
          <w:u w:val="single"/>
        </w:rPr>
        <w:t>referred to as the Outer Space Treaty</w:t>
      </w:r>
      <w:r>
        <w:rPr>
          <w:sz w:val="16"/>
        </w:rPr>
        <w:t xml:space="preserve">)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Pr>
          <w:u w:val="single"/>
        </w:rPr>
        <w:t xml:space="preserve">An excessive clustering of space debris is a </w:t>
      </w:r>
      <w:r>
        <w:rPr>
          <w:rStyle w:val="Emphasis"/>
        </w:rPr>
        <w:t>problem</w:t>
      </w:r>
      <w:r>
        <w:rPr>
          <w:u w:val="single"/>
        </w:rPr>
        <w:t xml:space="preserve"> for a few reasons. It may result in a phenomenon known as the </w:t>
      </w:r>
      <w:r>
        <w:rPr>
          <w:rStyle w:val="Emphasis"/>
        </w:rPr>
        <w:t>Kessler Syndrome</w:t>
      </w:r>
      <w:r>
        <w:rPr>
          <w:sz w:val="16"/>
        </w:rPr>
        <w:t xml:space="preserve">, in which </w:t>
      </w:r>
      <w:r>
        <w:rPr>
          <w:u w:val="single"/>
        </w:rPr>
        <w:t xml:space="preserve">there is a “cascade created when debris hits a space object, creating </w:t>
      </w:r>
      <w:r>
        <w:rPr>
          <w:rStyle w:val="Emphasis"/>
        </w:rPr>
        <w:t>new debris and setting off a chain reaction of collisions</w:t>
      </w:r>
      <w:r>
        <w:rPr>
          <w:u w:val="single"/>
        </w:rPr>
        <w:t xml:space="preserve"> that </w:t>
      </w:r>
      <w:r>
        <w:rPr>
          <w:rStyle w:val="Emphasis"/>
        </w:rPr>
        <w:t>eventually closes off entire orbits</w:t>
      </w:r>
      <w:r>
        <w:rPr>
          <w:u w:val="single"/>
        </w:rPr>
        <w:t>.”</w:t>
      </w:r>
      <w:r>
        <w:rPr>
          <w:sz w:val="16"/>
        </w:rPr>
        <w:t xml:space="preserve"> [2] </w:t>
      </w:r>
      <w:r>
        <w:rPr>
          <w:u w:val="single"/>
        </w:rPr>
        <w:t>This endangerment of Earth’s future ability to explore extraterrestrial planets and life must be avoided at all costs</w:t>
      </w:r>
      <w:r>
        <w:rPr>
          <w:sz w:val="16"/>
        </w:rPr>
        <w:t xml:space="preserve">. Furthermore, </w:t>
      </w:r>
      <w:r>
        <w:rPr>
          <w:highlight w:val="green"/>
          <w:u w:val="single"/>
        </w:rPr>
        <w:t>space debris</w:t>
      </w:r>
      <w:r>
        <w:rPr>
          <w:u w:val="single"/>
        </w:rPr>
        <w:t xml:space="preserve"> in orbit around Earth </w:t>
      </w:r>
      <w:r>
        <w:rPr>
          <w:highlight w:val="green"/>
          <w:u w:val="single"/>
        </w:rPr>
        <w:t>limits</w:t>
      </w:r>
      <w:r>
        <w:rPr>
          <w:u w:val="single"/>
        </w:rPr>
        <w:t xml:space="preserve"> the amount of available </w:t>
      </w:r>
      <w:r>
        <w:rPr>
          <w:highlight w:val="green"/>
          <w:u w:val="single"/>
        </w:rPr>
        <w:t xml:space="preserve">space for </w:t>
      </w:r>
      <w:r>
        <w:rPr>
          <w:rStyle w:val="Emphasis"/>
          <w:highlight w:val="green"/>
        </w:rPr>
        <w:t>satellite</w:t>
      </w:r>
      <w:r>
        <w:rPr>
          <w:rStyle w:val="Emphasis"/>
        </w:rPr>
        <w:t>s to orbit</w:t>
      </w:r>
      <w:r>
        <w:rPr>
          <w:u w:val="single"/>
        </w:rPr>
        <w:t xml:space="preserve">, </w:t>
      </w:r>
      <w:r>
        <w:rPr>
          <w:highlight w:val="green"/>
          <w:u w:val="single"/>
        </w:rPr>
        <w:t xml:space="preserve">which may result in </w:t>
      </w:r>
      <w:r>
        <w:rPr>
          <w:u w:val="single"/>
        </w:rPr>
        <w:t xml:space="preserve">the </w:t>
      </w:r>
      <w:r>
        <w:rPr>
          <w:rStyle w:val="Emphasis"/>
        </w:rPr>
        <w:t>Tragedy of the Commons</w:t>
      </w:r>
      <w:r>
        <w:rPr>
          <w:sz w:val="16"/>
        </w:rPr>
        <w:t xml:space="preserve">: </w:t>
      </w:r>
      <w:r>
        <w:rPr>
          <w:u w:val="single"/>
        </w:rPr>
        <w:t xml:space="preserve">multiple actors will </w:t>
      </w:r>
      <w:r>
        <w:rPr>
          <w:rStyle w:val="Emphasis"/>
        </w:rPr>
        <w:t>aggressively vie</w:t>
      </w:r>
      <w:r>
        <w:rPr>
          <w:u w:val="single"/>
        </w:rPr>
        <w:t xml:space="preserve">, in </w:t>
      </w:r>
      <w:r>
        <w:rPr>
          <w:highlight w:val="green"/>
          <w:u w:val="single"/>
        </w:rPr>
        <w:t xml:space="preserve">an </w:t>
      </w:r>
      <w:r>
        <w:rPr>
          <w:rStyle w:val="Emphasis"/>
          <w:highlight w:val="green"/>
        </w:rPr>
        <w:t>arms race</w:t>
      </w:r>
      <w:r>
        <w:rPr>
          <w:highlight w:val="green"/>
          <w:u w:val="single"/>
        </w:rPr>
        <w:t>, for</w:t>
      </w:r>
      <w:r>
        <w:rPr>
          <w:u w:val="single"/>
        </w:rPr>
        <w:t xml:space="preserve"> their right to </w:t>
      </w:r>
      <w:r>
        <w:rPr>
          <w:highlight w:val="green"/>
          <w:u w:val="single"/>
        </w:rPr>
        <w:t>space</w:t>
      </w:r>
      <w:r>
        <w:rPr>
          <w:u w:val="single"/>
        </w:rPr>
        <w:t xml:space="preserve"> as it </w:t>
      </w:r>
      <w:r>
        <w:rPr>
          <w:highlight w:val="green"/>
          <w:u w:val="single"/>
        </w:rPr>
        <w:t xml:space="preserve">is </w:t>
      </w:r>
      <w:r>
        <w:rPr>
          <w:u w:val="single"/>
        </w:rPr>
        <w:t xml:space="preserve">a </w:t>
      </w:r>
      <w:r>
        <w:rPr>
          <w:rStyle w:val="Emphasis"/>
          <w:highlight w:val="green"/>
        </w:rPr>
        <w:t xml:space="preserve">limited </w:t>
      </w:r>
      <w:r>
        <w:rPr>
          <w:rStyle w:val="Emphasis"/>
        </w:rPr>
        <w:t>resource</w:t>
      </w:r>
      <w:r>
        <w:rPr>
          <w:sz w:val="16"/>
        </w:rPr>
        <w:t xml:space="preserve">. [3] </w:t>
      </w:r>
      <w:r>
        <w:rPr>
          <w:u w:val="single"/>
        </w:rPr>
        <w:t xml:space="preserve">Space debris is thus a </w:t>
      </w:r>
      <w:r>
        <w:rPr>
          <w:rStyle w:val="Emphasis"/>
        </w:rPr>
        <w:t>potentially pressing issue in our increasingly technological world</w:t>
      </w:r>
      <w:r>
        <w:rPr>
          <w:sz w:val="16"/>
        </w:rPr>
        <w:t xml:space="preserve">. In this essay, </w:t>
      </w:r>
      <w:r>
        <w:rPr>
          <w:u w:val="single"/>
        </w:rPr>
        <w:t xml:space="preserve">I will analyze the existing regulation of space debris as </w:t>
      </w:r>
      <w:r>
        <w:rPr>
          <w:rStyle w:val="Emphasis"/>
        </w:rPr>
        <w:t>outlined in the Outer Space Treaty</w:t>
      </w:r>
      <w:r>
        <w:rPr>
          <w:u w:val="single"/>
        </w:rPr>
        <w:t xml:space="preserve">, point out the issues with these regulations of space debris and discuss </w:t>
      </w:r>
      <w:r>
        <w:rPr>
          <w:rStyle w:val="Emphasis"/>
        </w:rPr>
        <w:t>potential solutions</w:t>
      </w:r>
      <w:r>
        <w:rPr>
          <w:u w:val="single"/>
        </w:rPr>
        <w:t xml:space="preserve">, and, finally, discuss </w:t>
      </w:r>
      <w:r>
        <w:rPr>
          <w:rStyle w:val="Emphasis"/>
        </w:rPr>
        <w:t>legal considerations for private enterprises as well.</w:t>
      </w:r>
    </w:p>
    <w:p w14:paraId="2639E86C" w14:textId="77777777" w:rsidR="00701B01" w:rsidRDefault="00701B01" w:rsidP="00701B01">
      <w:pPr>
        <w:rPr>
          <w:sz w:val="16"/>
        </w:rPr>
      </w:pPr>
      <w:r>
        <w:rPr>
          <w:u w:val="single"/>
        </w:rPr>
        <w:t xml:space="preserve">The Outer Space Treaty of 1967 remains today’s </w:t>
      </w:r>
      <w:r>
        <w:rPr>
          <w:rStyle w:val="Emphasis"/>
        </w:rPr>
        <w:t>leading regulation on the governance of outer space activities</w:t>
      </w:r>
      <w:r>
        <w:rPr>
          <w:sz w:val="16"/>
        </w:rPr>
        <w:t xml:space="preserve">. A salient aspect of the Cold War was the space race between the United States and the Union of Soviet Socialist Republics (USSR) that occurred in the late 1960s. Before the nations engaged in their race to the moon, </w:t>
      </w:r>
      <w:r>
        <w:rPr>
          <w:u w:val="single"/>
        </w:rPr>
        <w:t xml:space="preserve">the United Nations enacted </w:t>
      </w:r>
      <w:r>
        <w:rPr>
          <w:highlight w:val="green"/>
          <w:u w:val="single"/>
        </w:rPr>
        <w:t>the Outer Space Treaty</w:t>
      </w:r>
      <w:r>
        <w:rPr>
          <w:u w:val="single"/>
        </w:rPr>
        <w:t xml:space="preserve"> to </w:t>
      </w:r>
      <w:r>
        <w:rPr>
          <w:highlight w:val="green"/>
          <w:u w:val="single"/>
        </w:rPr>
        <w:t xml:space="preserve">ensure </w:t>
      </w:r>
      <w:r>
        <w:rPr>
          <w:rStyle w:val="Emphasis"/>
          <w:highlight w:val="green"/>
        </w:rPr>
        <w:t>international peace</w:t>
      </w:r>
      <w:r>
        <w:rPr>
          <w:rStyle w:val="Emphasis"/>
        </w:rPr>
        <w:t xml:space="preserve"> by making the use of space equitable and fair</w:t>
      </w:r>
      <w:r>
        <w:rPr>
          <w:u w:val="single"/>
        </w:rPr>
        <w:t xml:space="preserve">. Articles VII and IX most </w:t>
      </w:r>
      <w:r>
        <w:rPr>
          <w:rStyle w:val="Emphasis"/>
        </w:rPr>
        <w:t>closely deal with concepts of space debris</w:t>
      </w:r>
      <w:r>
        <w:rPr>
          <w:sz w:val="16"/>
        </w:rPr>
        <w:t xml:space="preserve">, but it is important to note here that the Treaty does not specifically define space debris, and rather, governs the use of “space objects.” </w:t>
      </w:r>
      <w:r>
        <w:rPr>
          <w:highlight w:val="green"/>
          <w:u w:val="single"/>
        </w:rPr>
        <w:t>Article IX</w:t>
      </w:r>
      <w:r>
        <w:rPr>
          <w:u w:val="single"/>
        </w:rPr>
        <w:t xml:space="preserve"> of the Treaty </w:t>
      </w:r>
      <w:r>
        <w:rPr>
          <w:highlight w:val="green"/>
          <w:u w:val="single"/>
        </w:rPr>
        <w:t>states that States “shall conduct</w:t>
      </w:r>
      <w:r>
        <w:rPr>
          <w:u w:val="single"/>
        </w:rPr>
        <w:t xml:space="preserve"> all their </w:t>
      </w:r>
      <w:r>
        <w:rPr>
          <w:highlight w:val="green"/>
          <w:u w:val="single"/>
        </w:rPr>
        <w:t>activities</w:t>
      </w:r>
      <w:r>
        <w:rPr>
          <w:u w:val="single"/>
        </w:rPr>
        <w:t xml:space="preserve"> in outer space, including the Moon and other celestial bodies, </w:t>
      </w:r>
      <w:r>
        <w:rPr>
          <w:highlight w:val="green"/>
          <w:u w:val="single"/>
        </w:rPr>
        <w:t>with</w:t>
      </w:r>
      <w:r>
        <w:rPr>
          <w:u w:val="single"/>
        </w:rPr>
        <w:t xml:space="preserve"> </w:t>
      </w:r>
      <w:r>
        <w:rPr>
          <w:rStyle w:val="Emphasis"/>
        </w:rPr>
        <w:t xml:space="preserve">due </w:t>
      </w:r>
      <w:r>
        <w:rPr>
          <w:rStyle w:val="Emphasis"/>
          <w:highlight w:val="green"/>
        </w:rPr>
        <w:t>regard to</w:t>
      </w:r>
      <w:r>
        <w:rPr>
          <w:rStyle w:val="Emphasis"/>
        </w:rPr>
        <w:t xml:space="preserve"> the corresponding </w:t>
      </w:r>
      <w:r>
        <w:rPr>
          <w:rStyle w:val="Emphasis"/>
          <w:highlight w:val="green"/>
        </w:rPr>
        <w:t>interests of</w:t>
      </w:r>
      <w:r>
        <w:rPr>
          <w:rStyle w:val="Emphasis"/>
        </w:rPr>
        <w:t xml:space="preserve"> all </w:t>
      </w:r>
      <w:r>
        <w:rPr>
          <w:rStyle w:val="Emphasis"/>
          <w:highlight w:val="green"/>
        </w:rPr>
        <w:t>other States</w:t>
      </w:r>
      <w:r>
        <w:rPr>
          <w:rStyle w:val="Emphasis"/>
        </w:rPr>
        <w:t xml:space="preserve"> Parties to the Treaty</w:t>
      </w:r>
      <w:r>
        <w:rPr>
          <w:u w:val="single"/>
        </w:rPr>
        <w:t xml:space="preserve">,” </w:t>
      </w:r>
      <w:r>
        <w:rPr>
          <w:highlight w:val="green"/>
          <w:u w:val="single"/>
        </w:rPr>
        <w:t>and</w:t>
      </w:r>
      <w:r>
        <w:rPr>
          <w:u w:val="single"/>
        </w:rPr>
        <w:t xml:space="preserve"> that </w:t>
      </w:r>
      <w:r>
        <w:rPr>
          <w:highlight w:val="green"/>
          <w:u w:val="single"/>
        </w:rPr>
        <w:t>exploration</w:t>
      </w:r>
      <w:r>
        <w:rPr>
          <w:u w:val="single"/>
        </w:rPr>
        <w:t xml:space="preserve"> of outer space </w:t>
      </w:r>
      <w:r>
        <w:rPr>
          <w:highlight w:val="green"/>
          <w:u w:val="single"/>
        </w:rPr>
        <w:t>should avoid</w:t>
      </w:r>
      <w:r>
        <w:rPr>
          <w:u w:val="single"/>
        </w:rPr>
        <w:t xml:space="preserve"> its “</w:t>
      </w:r>
      <w:r>
        <w:rPr>
          <w:rStyle w:val="Emphasis"/>
          <w:highlight w:val="green"/>
        </w:rPr>
        <w:t>harmful contamination</w:t>
      </w:r>
      <w:r>
        <w:rPr>
          <w:u w:val="single"/>
        </w:rPr>
        <w:t>.”</w:t>
      </w:r>
      <w:r>
        <w:rPr>
          <w:sz w:val="16"/>
        </w:rPr>
        <w:t xml:space="preserve"> [4] Many </w:t>
      </w:r>
      <w:r>
        <w:rPr>
          <w:highlight w:val="green"/>
          <w:u w:val="single"/>
        </w:rPr>
        <w:t>scholars believe</w:t>
      </w:r>
      <w:r>
        <w:rPr>
          <w:u w:val="single"/>
        </w:rPr>
        <w:t xml:space="preserve"> that </w:t>
      </w:r>
      <w:r>
        <w:rPr>
          <w:highlight w:val="green"/>
          <w:u w:val="single"/>
        </w:rPr>
        <w:t>conducting activities with regard to</w:t>
      </w:r>
      <w:r>
        <w:rPr>
          <w:u w:val="single"/>
        </w:rPr>
        <w:t xml:space="preserve"> other </w:t>
      </w:r>
      <w:r>
        <w:rPr>
          <w:highlight w:val="green"/>
          <w:u w:val="single"/>
        </w:rPr>
        <w:t xml:space="preserve">States involves leaving </w:t>
      </w:r>
      <w:r>
        <w:rPr>
          <w:rStyle w:val="Emphasis"/>
          <w:highlight w:val="green"/>
        </w:rPr>
        <w:t>areas free of</w:t>
      </w:r>
      <w:r>
        <w:rPr>
          <w:rStyle w:val="Emphasis"/>
        </w:rPr>
        <w:t xml:space="preserve"> space </w:t>
      </w:r>
      <w:r>
        <w:rPr>
          <w:rStyle w:val="Emphasis"/>
          <w:highlight w:val="green"/>
        </w:rPr>
        <w:t>debris</w:t>
      </w:r>
      <w:r>
        <w:rPr>
          <w:sz w:val="16"/>
        </w:rPr>
        <w:t xml:space="preserve">, and further that </w:t>
      </w:r>
      <w:r>
        <w:rPr>
          <w:u w:val="single"/>
        </w:rPr>
        <w:t xml:space="preserve">space </w:t>
      </w:r>
      <w:r>
        <w:rPr>
          <w:highlight w:val="green"/>
          <w:u w:val="single"/>
        </w:rPr>
        <w:t xml:space="preserve">debris </w:t>
      </w:r>
      <w:r>
        <w:rPr>
          <w:rStyle w:val="Emphasis"/>
          <w:highlight w:val="green"/>
        </w:rPr>
        <w:t>constitutes</w:t>
      </w:r>
      <w:r>
        <w:rPr>
          <w:rStyle w:val="Emphasis"/>
        </w:rPr>
        <w:t xml:space="preserve"> a harmful </w:t>
      </w:r>
      <w:r>
        <w:rPr>
          <w:rStyle w:val="Emphasis"/>
          <w:highlight w:val="green"/>
        </w:rPr>
        <w:t>contamination</w:t>
      </w:r>
      <w:r>
        <w:rPr>
          <w:u w:val="single"/>
        </w:rPr>
        <w:t xml:space="preserve"> to the space environment. Article VII of the Treaty provides that each State is “internationally liable for damage to another State Party to the Treaty or its natural or juridical persons by such object or its </w:t>
      </w:r>
      <w:r>
        <w:rPr>
          <w:rStyle w:val="Emphasis"/>
        </w:rPr>
        <w:t>component parts on the Earth</w:t>
      </w:r>
      <w:r>
        <w:rPr>
          <w:u w:val="single"/>
        </w:rPr>
        <w:t>.”</w:t>
      </w:r>
      <w:r>
        <w:rPr>
          <w:sz w:val="16"/>
        </w:rPr>
        <w:t xml:space="preserve"> [5] Thus, </w:t>
      </w:r>
      <w:r>
        <w:rPr>
          <w:u w:val="single"/>
        </w:rPr>
        <w:t xml:space="preserve">regulations are in place to </w:t>
      </w:r>
      <w:r>
        <w:rPr>
          <w:highlight w:val="green"/>
          <w:u w:val="single"/>
        </w:rPr>
        <w:t xml:space="preserve">incentivize States to </w:t>
      </w:r>
      <w:r>
        <w:rPr>
          <w:rStyle w:val="Emphasis"/>
          <w:highlight w:val="green"/>
        </w:rPr>
        <w:t>mitigate</w:t>
      </w:r>
      <w:r>
        <w:rPr>
          <w:rStyle w:val="Emphasis"/>
        </w:rPr>
        <w:t xml:space="preserve"> the amount of space </w:t>
      </w:r>
      <w:r>
        <w:rPr>
          <w:rStyle w:val="Emphasis"/>
          <w:highlight w:val="green"/>
        </w:rPr>
        <w:t>debris</w:t>
      </w:r>
      <w:r>
        <w:rPr>
          <w:u w:val="single"/>
        </w:rPr>
        <w:t xml:space="preserve"> they create </w:t>
      </w:r>
      <w:r>
        <w:rPr>
          <w:highlight w:val="green"/>
          <w:u w:val="single"/>
        </w:rPr>
        <w:t>for fear of</w:t>
      </w:r>
      <w:r>
        <w:rPr>
          <w:u w:val="single"/>
        </w:rPr>
        <w:t xml:space="preserve"> </w:t>
      </w:r>
      <w:r>
        <w:rPr>
          <w:rStyle w:val="Emphasis"/>
        </w:rPr>
        <w:t xml:space="preserve">severe </w:t>
      </w:r>
      <w:r>
        <w:rPr>
          <w:rStyle w:val="Emphasis"/>
          <w:highlight w:val="green"/>
        </w:rPr>
        <w:t>financial penalties</w:t>
      </w:r>
      <w:r>
        <w:rPr>
          <w:highlight w:val="green"/>
          <w:u w:val="single"/>
        </w:rPr>
        <w:t>.</w:t>
      </w:r>
      <w:r>
        <w:rPr>
          <w:u w:val="single"/>
        </w:rPr>
        <w:t xml:space="preserve"> There are also </w:t>
      </w:r>
      <w:r>
        <w:rPr>
          <w:rStyle w:val="Emphasis"/>
        </w:rPr>
        <w:t>four other international treaties</w:t>
      </w:r>
      <w:r>
        <w:rPr>
          <w:u w:val="single"/>
        </w:rPr>
        <w:t xml:space="preserve"> on space governance: the </w:t>
      </w:r>
      <w:r>
        <w:rPr>
          <w:rStyle w:val="Emphasis"/>
        </w:rPr>
        <w:t>Rescue Agreement</w:t>
      </w:r>
      <w:r>
        <w:rPr>
          <w:u w:val="single"/>
        </w:rPr>
        <w:t xml:space="preserve">, the </w:t>
      </w:r>
      <w:r>
        <w:rPr>
          <w:rStyle w:val="Emphasis"/>
        </w:rPr>
        <w:t>Liability Convention</w:t>
      </w:r>
      <w:r>
        <w:rPr>
          <w:u w:val="single"/>
        </w:rPr>
        <w:t xml:space="preserve">, the </w:t>
      </w:r>
      <w:r>
        <w:rPr>
          <w:rStyle w:val="Emphasis"/>
        </w:rPr>
        <w:t>Registration Convention</w:t>
      </w:r>
      <w:r>
        <w:rPr>
          <w:u w:val="single"/>
        </w:rPr>
        <w:t xml:space="preserve">, and the </w:t>
      </w:r>
      <w:r>
        <w:rPr>
          <w:rStyle w:val="Emphasis"/>
        </w:rPr>
        <w:t>Moon Agreement</w:t>
      </w:r>
      <w:r>
        <w:rPr>
          <w:sz w:val="16"/>
        </w:rPr>
        <w:t>. These treaties, while also important, all have fewer signatory parties and were often created for more specific activities, whereas the Outer Space Treaty was general in scope and widely adopted. [6]</w:t>
      </w:r>
    </w:p>
    <w:p w14:paraId="169643BD" w14:textId="77777777" w:rsidR="00701B01" w:rsidRDefault="00701B01" w:rsidP="00701B01">
      <w:pPr>
        <w:rPr>
          <w:sz w:val="16"/>
        </w:rPr>
      </w:pPr>
      <w:r>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Pr>
          <w:u w:val="single"/>
        </w:rPr>
        <w:t xml:space="preserve">marked </w:t>
      </w:r>
      <w:r>
        <w:rPr>
          <w:rStyle w:val="Emphasis"/>
        </w:rPr>
        <w:t>lack of specificity</w:t>
      </w:r>
      <w:r>
        <w:rPr>
          <w:u w:val="single"/>
        </w:rPr>
        <w:t xml:space="preserve"> in the writing of these laws</w:t>
      </w:r>
      <w:r>
        <w:rPr>
          <w:sz w:val="16"/>
        </w:rPr>
        <w:t xml:space="preserve">. [7] This </w:t>
      </w:r>
      <w:r>
        <w:rPr>
          <w:u w:val="single"/>
        </w:rPr>
        <w:t xml:space="preserve">lack of </w:t>
      </w:r>
      <w:r>
        <w:rPr>
          <w:rStyle w:val="Emphasis"/>
        </w:rPr>
        <w:t>specificity</w:t>
      </w:r>
      <w:r>
        <w:rPr>
          <w:u w:val="single"/>
        </w:rPr>
        <w:t xml:space="preserve"> highlights another </w:t>
      </w:r>
      <w:r>
        <w:rPr>
          <w:rStyle w:val="Emphasis"/>
        </w:rPr>
        <w:t>issue</w:t>
      </w:r>
      <w:r>
        <w:rPr>
          <w:u w:val="single"/>
        </w:rPr>
        <w:t xml:space="preserve">: the </w:t>
      </w:r>
      <w:r>
        <w:rPr>
          <w:highlight w:val="green"/>
          <w:u w:val="single"/>
        </w:rPr>
        <w:t>imprecise language</w:t>
      </w:r>
      <w:r>
        <w:rPr>
          <w:u w:val="single"/>
        </w:rPr>
        <w:t xml:space="preserve"> of the Treaty </w:t>
      </w:r>
      <w:r>
        <w:rPr>
          <w:highlight w:val="green"/>
          <w:u w:val="single"/>
        </w:rPr>
        <w:t xml:space="preserve">leaves </w:t>
      </w:r>
      <w:r>
        <w:rPr>
          <w:rStyle w:val="Emphasis"/>
          <w:highlight w:val="green"/>
        </w:rPr>
        <w:t>unclear</w:t>
      </w:r>
      <w:r>
        <w:rPr>
          <w:rStyle w:val="Emphasis"/>
        </w:rPr>
        <w:t xml:space="preserve"> the </w:t>
      </w:r>
      <w:r>
        <w:rPr>
          <w:rStyle w:val="Emphasis"/>
          <w:highlight w:val="green"/>
        </w:rPr>
        <w:t>definition of space debris</w:t>
      </w:r>
      <w:r>
        <w:rPr>
          <w:rStyle w:val="Emphasis"/>
        </w:rPr>
        <w:t>,</w:t>
      </w:r>
      <w:r>
        <w:rPr>
          <w:sz w:val="16"/>
        </w:rPr>
        <w:t xml:space="preserve"> which leaves the regulation open to interpretation. Rather than </w:t>
      </w:r>
      <w:r>
        <w:rPr>
          <w:u w:val="single"/>
        </w:rPr>
        <w:t xml:space="preserve">agree with most scholars that </w:t>
      </w:r>
      <w:r>
        <w:rPr>
          <w:highlight w:val="green"/>
          <w:u w:val="single"/>
        </w:rPr>
        <w:t xml:space="preserve">space debris </w:t>
      </w:r>
      <w:r>
        <w:rPr>
          <w:rStyle w:val="Emphasis"/>
          <w:highlight w:val="green"/>
        </w:rPr>
        <w:t>constitute “space objects,”</w:t>
      </w:r>
      <w:r>
        <w:rPr>
          <w:sz w:val="16"/>
        </w:rPr>
        <w:t xml:space="preserve"> scholar Chelsea Muñoz-Patchen uses the UN Space Debris Mitigation Guidelines’ definition of space debris along with the fact that space debris is non-functional and its ownership often untraceable in order to argue that space debris should be classified as “abandoned property” instead. [8] Furthermore, </w:t>
      </w:r>
      <w:r>
        <w:rPr>
          <w:u w:val="single"/>
        </w:rPr>
        <w:t xml:space="preserve">non-governmental </w:t>
      </w:r>
      <w:r>
        <w:rPr>
          <w:highlight w:val="green"/>
          <w:u w:val="single"/>
        </w:rPr>
        <w:t xml:space="preserve">private enterprises </w:t>
      </w:r>
      <w:r>
        <w:rPr>
          <w:u w:val="single"/>
        </w:rPr>
        <w:t xml:space="preserve">may be </w:t>
      </w:r>
      <w:r>
        <w:rPr>
          <w:rStyle w:val="Emphasis"/>
        </w:rPr>
        <w:t xml:space="preserve">inclined to legally </w:t>
      </w:r>
      <w:r>
        <w:rPr>
          <w:rStyle w:val="Emphasis"/>
          <w:highlight w:val="green"/>
        </w:rPr>
        <w:t>define space debris</w:t>
      </w:r>
      <w:r>
        <w:rPr>
          <w:u w:val="single"/>
        </w:rPr>
        <w:t xml:space="preserve"> as something other than “space objects” in order </w:t>
      </w:r>
      <w:r>
        <w:rPr>
          <w:highlight w:val="green"/>
          <w:u w:val="single"/>
        </w:rPr>
        <w:t xml:space="preserve">to </w:t>
      </w:r>
      <w:r>
        <w:rPr>
          <w:rStyle w:val="Emphasis"/>
          <w:highlight w:val="green"/>
        </w:rPr>
        <w:t xml:space="preserve">avoid </w:t>
      </w:r>
      <w:r>
        <w:rPr>
          <w:rStyle w:val="Emphasis"/>
        </w:rPr>
        <w:t xml:space="preserve">the Outer Space Treaty’s aforementioned financial </w:t>
      </w:r>
      <w:r>
        <w:rPr>
          <w:rStyle w:val="Emphasis"/>
          <w:highlight w:val="green"/>
        </w:rPr>
        <w:t>penalties</w:t>
      </w:r>
      <w:r>
        <w:rPr>
          <w:sz w:val="16"/>
        </w:rPr>
        <w:t xml:space="preserve">, as will be explained below. </w:t>
      </w:r>
      <w:r>
        <w:rPr>
          <w:u w:val="single"/>
        </w:rPr>
        <w:t xml:space="preserve">The Outer Space Treaty also does not account for the fact that the space debris problem, especially as of late, has been becoming </w:t>
      </w:r>
      <w:r>
        <w:rPr>
          <w:rStyle w:val="Emphasis"/>
        </w:rPr>
        <w:t>worse over time</w:t>
      </w:r>
      <w:r>
        <w:rPr>
          <w:u w:val="single"/>
        </w:rPr>
        <w:t>. As collisions between debris and satellites continue to occur, more debris is strewn across Earth’s orbit</w:t>
      </w:r>
      <w:r>
        <w:rPr>
          <w:sz w:val="16"/>
        </w:rPr>
        <w:t xml:space="preserve">, </w:t>
      </w:r>
      <w:r>
        <w:rPr>
          <w:rStyle w:val="Emphasis"/>
        </w:rPr>
        <w:t>endangering future spacecraft from safely orbiting Earth, supporting the theory of the Kessler Syndrome</w:t>
      </w:r>
      <w:r>
        <w:rPr>
          <w:sz w:val="16"/>
        </w:rPr>
        <w:t>. [9] Thus, the Outer Space Treaty is not a very effective legal instrument with regards to mitigating the amount of space debris in orbit around Earth.</w:t>
      </w:r>
    </w:p>
    <w:p w14:paraId="1DB16E99" w14:textId="77777777" w:rsidR="00701B01" w:rsidRDefault="00701B01" w:rsidP="00701B01">
      <w:pPr>
        <w:rPr>
          <w:sz w:val="16"/>
        </w:rPr>
      </w:pPr>
      <w:r>
        <w:rPr>
          <w:sz w:val="16"/>
        </w:rPr>
        <w:t xml:space="preserve">Due to the Treaty’s weakness, </w:t>
      </w:r>
      <w:r>
        <w:rPr>
          <w:highlight w:val="green"/>
          <w:u w:val="single"/>
        </w:rPr>
        <w:t>many</w:t>
      </w:r>
      <w:r>
        <w:rPr>
          <w:u w:val="single"/>
        </w:rPr>
        <w:t xml:space="preserve"> of the aforementioned </w:t>
      </w:r>
      <w:r>
        <w:rPr>
          <w:highlight w:val="green"/>
          <w:u w:val="single"/>
        </w:rPr>
        <w:t xml:space="preserve">scholars support </w:t>
      </w:r>
      <w:r>
        <w:rPr>
          <w:rStyle w:val="Emphasis"/>
          <w:highlight w:val="green"/>
        </w:rPr>
        <w:t xml:space="preserve">revising the </w:t>
      </w:r>
      <w:r>
        <w:rPr>
          <w:rStyle w:val="Emphasis"/>
        </w:rPr>
        <w:t xml:space="preserve">Outer Space </w:t>
      </w:r>
      <w:r>
        <w:rPr>
          <w:rStyle w:val="Emphasis"/>
          <w:highlight w:val="green"/>
        </w:rPr>
        <w:t>Treaty by</w:t>
      </w:r>
      <w:r>
        <w:rPr>
          <w:rStyle w:val="Emphasis"/>
        </w:rPr>
        <w:t xml:space="preserve"> clearly </w:t>
      </w:r>
      <w:r>
        <w:rPr>
          <w:rStyle w:val="Emphasis"/>
          <w:highlight w:val="green"/>
        </w:rPr>
        <w:t>defining space debris</w:t>
      </w:r>
      <w:r>
        <w:rPr>
          <w:highlight w:val="green"/>
          <w:u w:val="single"/>
        </w:rPr>
        <w:t>, increasing</w:t>
      </w:r>
      <w:r>
        <w:rPr>
          <w:u w:val="single"/>
        </w:rPr>
        <w:t xml:space="preserve"> its </w:t>
      </w:r>
      <w:r>
        <w:rPr>
          <w:rStyle w:val="Emphasis"/>
        </w:rPr>
        <w:t xml:space="preserve">technology-specific </w:t>
      </w:r>
      <w:r>
        <w:rPr>
          <w:rStyle w:val="Emphasis"/>
          <w:highlight w:val="green"/>
        </w:rPr>
        <w:t>language</w:t>
      </w:r>
      <w:r>
        <w:rPr>
          <w:highlight w:val="green"/>
          <w:u w:val="single"/>
        </w:rPr>
        <w:t xml:space="preserve"> to combat </w:t>
      </w:r>
      <w:r>
        <w:rPr>
          <w:rStyle w:val="Emphasis"/>
          <w:highlight w:val="green"/>
        </w:rPr>
        <w:t>space debris</w:t>
      </w:r>
      <w:r>
        <w:rPr>
          <w:rStyle w:val="Emphasis"/>
        </w:rPr>
        <w:t xml:space="preserve"> issues, </w:t>
      </w:r>
      <w:r>
        <w:rPr>
          <w:rStyle w:val="Emphasis"/>
          <w:highlight w:val="green"/>
        </w:rPr>
        <w:t>and outlining</w:t>
      </w:r>
      <w:r>
        <w:rPr>
          <w:rStyle w:val="Emphasis"/>
        </w:rPr>
        <w:t xml:space="preserve"> specific </w:t>
      </w:r>
      <w:r>
        <w:rPr>
          <w:rStyle w:val="Emphasis"/>
          <w:highlight w:val="green"/>
        </w:rPr>
        <w:t>punishments</w:t>
      </w:r>
      <w:r>
        <w:rPr>
          <w:u w:val="single"/>
        </w:rPr>
        <w:t xml:space="preserve"> to </w:t>
      </w:r>
      <w:r>
        <w:rPr>
          <w:rStyle w:val="Emphasis"/>
        </w:rPr>
        <w:t>negate the complete lack of enforcement</w:t>
      </w:r>
      <w:r>
        <w:rPr>
          <w:sz w:val="16"/>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3AEC9B41" w14:textId="77777777" w:rsidR="00701B01" w:rsidRDefault="00701B01" w:rsidP="00701B01">
      <w:pPr>
        <w:rPr>
          <w:sz w:val="16"/>
        </w:rPr>
      </w:pPr>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sending of 42,000 Starlink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Pr>
          <w:highlight w:val="green"/>
          <w:u w:val="single"/>
        </w:rPr>
        <w:t xml:space="preserve">companies </w:t>
      </w:r>
      <w:r>
        <w:rPr>
          <w:rStyle w:val="Emphasis"/>
          <w:highlight w:val="green"/>
        </w:rPr>
        <w:t xml:space="preserve">send </w:t>
      </w:r>
      <w:r>
        <w:rPr>
          <w:rStyle w:val="Emphasis"/>
        </w:rPr>
        <w:t xml:space="preserve">many </w:t>
      </w:r>
      <w:r>
        <w:rPr>
          <w:rStyle w:val="Emphasis"/>
          <w:highlight w:val="green"/>
        </w:rPr>
        <w:t>satellites</w:t>
      </w:r>
      <w:r>
        <w:rPr>
          <w:rStyle w:val="Emphasis"/>
        </w:rPr>
        <w:t xml:space="preserve"> into orbit in order </w:t>
      </w:r>
      <w:r>
        <w:rPr>
          <w:rStyle w:val="Emphasis"/>
          <w:highlight w:val="green"/>
        </w:rPr>
        <w:t xml:space="preserve">to maximize </w:t>
      </w:r>
      <w:r>
        <w:rPr>
          <w:rStyle w:val="Emphasis"/>
        </w:rPr>
        <w:t xml:space="preserve">their </w:t>
      </w:r>
      <w:r>
        <w:rPr>
          <w:rStyle w:val="Emphasis"/>
          <w:highlight w:val="green"/>
        </w:rPr>
        <w:t>profit</w:t>
      </w:r>
      <w:r>
        <w:rPr>
          <w:rStyle w:val="Emphasis"/>
        </w:rPr>
        <w:t>, which is their primary objective</w:t>
      </w:r>
      <w:r>
        <w:rPr>
          <w:sz w:val="16"/>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220CE4E2" w14:textId="77777777" w:rsidR="00701B01" w:rsidRDefault="00701B01" w:rsidP="00701B01"/>
    <w:p w14:paraId="63B56487" w14:textId="77777777" w:rsidR="00701B01" w:rsidRPr="002429C8" w:rsidRDefault="00701B01" w:rsidP="00701B01">
      <w:pPr>
        <w:pStyle w:val="Heading4"/>
        <w:rPr>
          <w:bCs w:val="0"/>
        </w:rPr>
      </w:pPr>
      <w:r w:rsidRPr="002429C8">
        <w:t xml:space="preserve">Private entities are </w:t>
      </w:r>
      <w:r w:rsidRPr="002429C8">
        <w:rPr>
          <w:u w:val="single"/>
        </w:rPr>
        <w:t>non-governmental</w:t>
      </w:r>
      <w:r w:rsidRPr="002429C8">
        <w:t>.</w:t>
      </w:r>
    </w:p>
    <w:p w14:paraId="40DE7240" w14:textId="77777777" w:rsidR="00701B01" w:rsidRDefault="00701B01" w:rsidP="00701B01">
      <w:r>
        <w:rPr>
          <w:rStyle w:val="Style13ptBold"/>
        </w:rPr>
        <w:t>Dunk 11</w:t>
      </w:r>
      <w:r>
        <w:t xml:space="preserve"> – Frans G. von der Dunk, 2011, [“The Origins of Authorisation: Article VI of the Outer Space Treaty and International Space Law,” University of Nebraska] Justin</w:t>
      </w:r>
    </w:p>
    <w:p w14:paraId="30D1C79C" w14:textId="77777777" w:rsidR="00701B01" w:rsidRDefault="00701B01" w:rsidP="00701B01">
      <w:pPr>
        <w:rPr>
          <w:sz w:val="16"/>
        </w:rPr>
      </w:pPr>
      <w:r>
        <w:rPr>
          <w:sz w:val="16"/>
        </w:rPr>
        <w:t xml:space="preserve">4. </w:t>
      </w:r>
      <w:r>
        <w:rPr>
          <w:highlight w:val="green"/>
          <w:u w:val="single"/>
        </w:rPr>
        <w:t>Interpreting</w:t>
      </w:r>
      <w:r>
        <w:rPr>
          <w:u w:val="single"/>
        </w:rPr>
        <w:t xml:space="preserve"> Article VI of </w:t>
      </w:r>
      <w:r>
        <w:rPr>
          <w:highlight w:val="green"/>
          <w:u w:val="single"/>
        </w:rPr>
        <w:t xml:space="preserve">the </w:t>
      </w:r>
      <w:r>
        <w:rPr>
          <w:rStyle w:val="Emphasis"/>
          <w:highlight w:val="green"/>
        </w:rPr>
        <w:t>Outer</w:t>
      </w:r>
      <w:r>
        <w:rPr>
          <w:highlight w:val="green"/>
          <w:u w:val="single"/>
        </w:rPr>
        <w:t xml:space="preserve"> </w:t>
      </w:r>
      <w:r>
        <w:rPr>
          <w:rStyle w:val="Emphasis"/>
          <w:highlight w:val="green"/>
        </w:rPr>
        <w:t>Space</w:t>
      </w:r>
      <w:r>
        <w:rPr>
          <w:highlight w:val="green"/>
          <w:u w:val="single"/>
        </w:rPr>
        <w:t xml:space="preserve"> </w:t>
      </w:r>
      <w:r>
        <w:rPr>
          <w:rStyle w:val="Emphasis"/>
          <w:highlight w:val="green"/>
        </w:rPr>
        <w:t>Treaty</w:t>
      </w:r>
      <w:r>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Pr>
          <w:rStyle w:val="Emphasis"/>
          <w:highlight w:val="green"/>
        </w:rPr>
        <w:t>private actors</w:t>
      </w:r>
      <w:r>
        <w:rPr>
          <w:rStyle w:val="Emphasis"/>
        </w:rPr>
        <w:t xml:space="preserve"> (. . . “or by </w:t>
      </w:r>
      <w:r>
        <w:rPr>
          <w:rStyle w:val="Emphasis"/>
          <w:highlight w:val="green"/>
        </w:rPr>
        <w:t>non-governmental entities</w:t>
      </w:r>
      <w:r>
        <w:rPr>
          <w:rStyle w:val="Emphasis"/>
        </w:rPr>
        <w:t>”).</w:t>
      </w:r>
      <w:r>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AE374A6" w14:textId="77777777" w:rsidR="00701B01" w:rsidRDefault="00701B01" w:rsidP="00701B01">
      <w:pPr>
        <w:rPr>
          <w:sz w:val="16"/>
        </w:rPr>
      </w:pPr>
    </w:p>
    <w:p w14:paraId="02FF015D" w14:textId="77777777" w:rsidR="00701B01" w:rsidRPr="002429C8" w:rsidRDefault="00701B01" w:rsidP="00701B01">
      <w:pPr>
        <w:pStyle w:val="Heading4"/>
        <w:rPr>
          <w:bCs w:val="0"/>
        </w:rPr>
      </w:pPr>
      <w:r w:rsidRPr="002429C8">
        <w:t xml:space="preserve">Removal efforts are </w:t>
      </w:r>
      <w:r w:rsidRPr="002429C8">
        <w:rPr>
          <w:u w:val="single"/>
        </w:rPr>
        <w:t>complements</w:t>
      </w:r>
      <w:r w:rsidRPr="002429C8">
        <w:t xml:space="preserve"> to the plan </w:t>
      </w:r>
      <w:r w:rsidRPr="002429C8">
        <w:rPr>
          <w:u w:val="single"/>
        </w:rPr>
        <w:t>not</w:t>
      </w:r>
      <w:r w:rsidRPr="002429C8">
        <w:t xml:space="preserve"> the silver bullet.</w:t>
      </w:r>
    </w:p>
    <w:p w14:paraId="0BE40669" w14:textId="77777777" w:rsidR="00701B01" w:rsidRDefault="00701B01" w:rsidP="00701B01">
      <w:r>
        <w:t xml:space="preserve">Rada </w:t>
      </w:r>
      <w:r>
        <w:rPr>
          <w:rStyle w:val="Style13ptBold"/>
        </w:rPr>
        <w:t>Popova 18</w:t>
      </w:r>
      <w:r>
        <w:t xml:space="preserve">, European Space Agency Project Co-Manager and PhD Faculty of Law @ Universitat zu Koln, “The Legal Framework for Space Debris Remediation as a Tool for Sustainability in Outer Space,” </w:t>
      </w:r>
      <w:r>
        <w:rPr>
          <w:i/>
        </w:rPr>
        <w:t>Aerospace</w:t>
      </w:r>
      <w:r>
        <w:t>, MDPI, doi:10.3390/aerospace5020055 *adr = active debris removal, **sdr = space debris remediation, **OOS = on orbit servicing</w:t>
      </w:r>
    </w:p>
    <w:p w14:paraId="45D69169" w14:textId="77777777" w:rsidR="00701B01" w:rsidRDefault="00701B01" w:rsidP="00701B01">
      <w:pPr>
        <w:rPr>
          <w:sz w:val="8"/>
        </w:rPr>
      </w:pPr>
      <w:r>
        <w:rPr>
          <w:rStyle w:val="StyleUnderline"/>
        </w:rPr>
        <w:t xml:space="preserve">In outer space, </w:t>
      </w:r>
      <w:r>
        <w:rPr>
          <w:rStyle w:val="Emphasis"/>
          <w:highlight w:val="green"/>
        </w:rPr>
        <w:t xml:space="preserve">any </w:t>
      </w:r>
      <w:r>
        <w:rPr>
          <w:rStyle w:val="StyleUnderline"/>
          <w:highlight w:val="green"/>
        </w:rPr>
        <w:t xml:space="preserve">launch creates </w:t>
      </w:r>
      <w:r>
        <w:rPr>
          <w:rStyle w:val="StyleUnderline"/>
        </w:rPr>
        <w:t xml:space="preserve">space </w:t>
      </w:r>
      <w:r>
        <w:rPr>
          <w:rStyle w:val="StyleUnderline"/>
          <w:highlight w:val="green"/>
        </w:rPr>
        <w:t>debris</w:t>
      </w:r>
      <w:r>
        <w:rPr>
          <w:sz w:val="8"/>
        </w:rPr>
        <w:t xml:space="preserve">. </w:t>
      </w:r>
      <w:r>
        <w:rPr>
          <w:rStyle w:val="StyleUnderline"/>
        </w:rPr>
        <w:t>Since</w:t>
      </w:r>
      <w:r>
        <w:rPr>
          <w:sz w:val="8"/>
        </w:rPr>
        <w:t xml:space="preserve"> the first man-made object was launched into space in </w:t>
      </w:r>
      <w:r>
        <w:rPr>
          <w:rStyle w:val="StyleUnderline"/>
        </w:rPr>
        <w:t>1957, more than 5600 launches have taken place</w:t>
      </w:r>
      <w:r>
        <w:rPr>
          <w:sz w:val="8"/>
        </w:rPr>
        <w:t xml:space="preserve"> [2]. In addition, incidents and collisions create additional space debris. As a result, human </w:t>
      </w:r>
      <w:r>
        <w:rPr>
          <w:rStyle w:val="StyleUnderline"/>
        </w:rPr>
        <w:t xml:space="preserve">activities have caused significant negative effects on outer space, as during the past six decades near-Earth orbits have been filled with functional and non-functional objects, the overwhelming majority of which are debris. </w:t>
      </w:r>
      <w:r>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defragmentations [5]. As a consequence of the vast orbital velocity in LEO (8 km/s = 28,800 km/h), </w:t>
      </w:r>
      <w:r>
        <w:rPr>
          <w:rStyle w:val="StyleUnderline"/>
        </w:rPr>
        <w:t>impacts with the smallest objects of 1 mm might cause degradation and damage to functional spacecraft</w:t>
      </w:r>
      <w:r>
        <w:rPr>
          <w:sz w:val="8"/>
        </w:rPr>
        <w:t xml:space="preserve">. So far, </w:t>
      </w:r>
      <w:r>
        <w:rPr>
          <w:rStyle w:val="StyleUnderline"/>
        </w:rPr>
        <w:t>shielding options have been developed, but they are only effective for fragments not larger than 1 cm</w:t>
      </w:r>
      <w:r>
        <w:rPr>
          <w:sz w:val="8"/>
        </w:rPr>
        <w:t xml:space="preserve">. Impacts with larger objects have the potential to destroy functional satellites. </w:t>
      </w:r>
      <w:r>
        <w:rPr>
          <w:rStyle w:val="StyleUnderline"/>
          <w:highlight w:val="green"/>
        </w:rPr>
        <w:t>This is linked to</w:t>
      </w:r>
      <w:r>
        <w:rPr>
          <w:sz w:val="8"/>
        </w:rPr>
        <w:t xml:space="preserve"> the decisive factor for the constant growth in debris: </w:t>
      </w:r>
      <w:r>
        <w:rPr>
          <w:rStyle w:val="StyleUnderline"/>
          <w:highlight w:val="green"/>
        </w:rPr>
        <w:t>the ‘Kessler syndrome</w:t>
      </w:r>
      <w:r>
        <w:rPr>
          <w:rStyle w:val="StyleUnderline"/>
        </w:rPr>
        <w:t>’</w:t>
      </w:r>
      <w:r>
        <w:rPr>
          <w:sz w:val="8"/>
        </w:rPr>
        <w:t>—</w:t>
      </w:r>
      <w:r>
        <w:rPr>
          <w:rStyle w:val="Emphasis"/>
          <w:highlight w:val="green"/>
        </w:rPr>
        <w:t>a cascade effect</w:t>
      </w:r>
      <w:r>
        <w:rPr>
          <w:sz w:val="8"/>
          <w:highlight w:val="green"/>
        </w:rPr>
        <w:t xml:space="preserve"> </w:t>
      </w:r>
      <w:r>
        <w:rPr>
          <w:rStyle w:val="StyleUnderline"/>
        </w:rPr>
        <w:t xml:space="preserve">describing the fact that </w:t>
      </w:r>
      <w:r>
        <w:rPr>
          <w:rStyle w:val="StyleUnderline"/>
          <w:highlight w:val="green"/>
        </w:rPr>
        <w:t xml:space="preserve">collisions </w:t>
      </w:r>
      <w:r>
        <w:rPr>
          <w:rStyle w:val="StyleUnderline"/>
        </w:rPr>
        <w:t>between space debris</w:t>
      </w:r>
      <w:r>
        <w:rPr>
          <w:rStyle w:val="StyleUnderline"/>
          <w:highlight w:val="green"/>
        </w:rPr>
        <w:t xml:space="preserve"> result in</w:t>
      </w:r>
      <w:r>
        <w:rPr>
          <w:sz w:val="8"/>
        </w:rPr>
        <w:t xml:space="preserve"> an </w:t>
      </w:r>
      <w:r>
        <w:rPr>
          <w:rStyle w:val="Emphasis"/>
          <w:highlight w:val="green"/>
        </w:rPr>
        <w:t>exponential growth</w:t>
      </w:r>
      <w:r>
        <w:rPr>
          <w:sz w:val="8"/>
        </w:rPr>
        <w:t xml:space="preserve"> in the orbital debris population which, once collisional break-up begins, will increase even if no new launches take place [6,7]. In the near future, </w:t>
      </w:r>
      <w:r>
        <w:rPr>
          <w:rStyle w:val="StyleUnderline"/>
        </w:rPr>
        <w:t>a further “growth factor” which might additionally influence space debris propagation are so-called ‘mega-constellations’ that will consist of hundreds of small satellites with a short operational lifetime and restricted manoeuvring capability</w:t>
      </w:r>
      <w:r>
        <w:rPr>
          <w:sz w:val="8"/>
        </w:rPr>
        <w:t xml:space="preserve"> [8,9,10]. Table 1 lists recently announced satellite constellations aiming to provide global internet communications which have attracted much publicity. Some commonalities include: (1) the orbital altitudes above the popular 800–900 km </w:t>
      </w:r>
      <w:r>
        <w:rPr>
          <w:rStyle w:val="StyleUnderline"/>
        </w:rPr>
        <w:t>Sun-synchronous orbits where atmospheric drag is non-existent; and (2) the compact mass of objects below 500 kg which suggests low-thrust electrical propulsions for orbital manoeuvers</w:t>
      </w:r>
      <w:r>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Globalstar and Orbcomm made it into orbit. Keeping in mind that </w:t>
      </w:r>
      <w:r>
        <w:rPr>
          <w:rStyle w:val="StyleUnderline"/>
        </w:rPr>
        <w:t>approximately 1000 active satellites are in LEO today, with the announced OneWeb mega-constellation this number will almost double</w:t>
      </w:r>
      <w:r>
        <w:rPr>
          <w:sz w:val="8"/>
        </w:rPr>
        <w:t xml:space="preserve"> [11], </w:t>
      </w:r>
      <w:r>
        <w:rPr>
          <w:rStyle w:val="StyleUnderline"/>
        </w:rPr>
        <w:t xml:space="preserve">and if all three constellations on the list are launched, this would result in a </w:t>
      </w:r>
      <w:r>
        <w:rPr>
          <w:rStyle w:val="Emphasis"/>
        </w:rPr>
        <w:t>tenfold increase in the LEO satellite population</w:t>
      </w:r>
      <w:r>
        <w:rPr>
          <w:rStyle w:val="StyleUnderline"/>
        </w:rPr>
        <w:t xml:space="preserve">. </w:t>
      </w:r>
      <w:r>
        <w:rPr>
          <w:sz w:val="8"/>
        </w:rPr>
        <w:t xml:space="preserve">The scope of challenges posed by orbital debris pollution is further underlined by the restricted cataloguing possibilities and the relative effectiveness of space situational awareness systems. </w:t>
      </w:r>
      <w:r>
        <w:rPr>
          <w:rStyle w:val="StyleUnderline"/>
        </w:rPr>
        <w:t xml:space="preserve">The catalogue maintained by the US Space Surveillance Network provides information on </w:t>
      </w:r>
      <w:r>
        <w:rPr>
          <w:rStyle w:val="Emphasis"/>
        </w:rPr>
        <w:t>16,000 objects</w:t>
      </w:r>
      <w:r>
        <w:rPr>
          <w:sz w:val="8"/>
        </w:rPr>
        <w:t xml:space="preserve"> [13]. </w:t>
      </w:r>
      <w:r>
        <w:rPr>
          <w:rStyle w:val="StyleUnderline"/>
        </w:rPr>
        <w:t>The Space Awareness System of the European Space Agency (ESA) can track objects bigger than 10 cm in low-Earth orbits and 0.3–1 m in geostationary orbits</w:t>
      </w:r>
      <w:r>
        <w:rPr>
          <w:sz w:val="8"/>
        </w:rPr>
        <w:t xml:space="preserve"> [14]. Thus, </w:t>
      </w:r>
      <w:r>
        <w:rPr>
          <w:rStyle w:val="Emphasis"/>
          <w:highlight w:val="green"/>
        </w:rPr>
        <w:t>only a small fraction</w:t>
      </w:r>
      <w:r>
        <w:rPr>
          <w:rStyle w:val="StyleUnderline"/>
          <w:highlight w:val="green"/>
        </w:rPr>
        <w:t xml:space="preserve"> of </w:t>
      </w:r>
      <w:r>
        <w:rPr>
          <w:rStyle w:val="StyleUnderline"/>
        </w:rPr>
        <w:t xml:space="preserve">the overall </w:t>
      </w:r>
      <w:r>
        <w:rPr>
          <w:rStyle w:val="StyleUnderline"/>
          <w:highlight w:val="green"/>
        </w:rPr>
        <w:t xml:space="preserve">debris </w:t>
      </w:r>
      <w:r>
        <w:rPr>
          <w:rStyle w:val="StyleUnderline"/>
        </w:rPr>
        <w:t xml:space="preserve">population </w:t>
      </w:r>
      <w:r>
        <w:rPr>
          <w:rStyle w:val="StyleUnderline"/>
          <w:highlight w:val="green"/>
        </w:rPr>
        <w:t>can be detected</w:t>
      </w:r>
      <w:r>
        <w:rPr>
          <w:sz w:val="8"/>
        </w:rPr>
        <w:t xml:space="preserve">. Furthermore, even if a collision probability can be calculated, </w:t>
      </w:r>
      <w:r>
        <w:rPr>
          <w:rStyle w:val="StyleUnderline"/>
        </w:rPr>
        <w:t>manoeuvring may not be feasible, e.g., due to restricted time for reaction or lack of manoeuvring capabilities or control over the satellite</w:t>
      </w:r>
      <w:r>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Pr>
          <w:rStyle w:val="StyleUnderline"/>
        </w:rPr>
        <w:t>The natural decay of space debris is dominated by the drag caused by the residual atmosphere.</w:t>
      </w:r>
      <w:r>
        <w:rPr>
          <w:sz w:val="8"/>
        </w:rPr>
        <w:t xml:space="preserve"> The effect is dependent on the mass, the cross-sectional area, and the orbital position of the space object. </w:t>
      </w:r>
      <w:r>
        <w:rPr>
          <w:rStyle w:val="StyleUnderline"/>
        </w:rPr>
        <w:t>Space debris at 800 km may remain in orbit for the next few centuries</w:t>
      </w:r>
      <w:r>
        <w:rPr>
          <w:sz w:val="8"/>
        </w:rPr>
        <w:t xml:space="preserve"> [15] and </w:t>
      </w:r>
      <w:r>
        <w:rPr>
          <w:rStyle w:val="StyleUnderline"/>
        </w:rPr>
        <w:t xml:space="preserve">space debris orbiting at more than 1500 km will practically remain in outer space </w:t>
      </w:r>
      <w:r>
        <w:rPr>
          <w:rStyle w:val="Emphasis"/>
        </w:rPr>
        <w:t>forever</w:t>
      </w:r>
      <w:r>
        <w:rPr>
          <w:sz w:val="8"/>
        </w:rPr>
        <w:t xml:space="preserve"> as there is not enough drag from Earth’s atmosphere any more at this altitude [16]. All of</w:t>
      </w:r>
      <w:r>
        <w:rPr>
          <w:rStyle w:val="StyleUnderline"/>
        </w:rPr>
        <w:t xml:space="preserve"> these factors make for an alarming picture.</w:t>
      </w:r>
      <w:r>
        <w:rPr>
          <w:sz w:val="8"/>
        </w:rPr>
        <w:t xml:space="preserve"> In general, </w:t>
      </w:r>
      <w:r>
        <w:rPr>
          <w:rStyle w:val="StyleUnderline"/>
        </w:rPr>
        <w:t>one can distinguish between collisions</w:t>
      </w:r>
      <w:r>
        <w:rPr>
          <w:sz w:val="8"/>
        </w:rPr>
        <w:t xml:space="preserve"> (in which two objects are involved) </w:t>
      </w:r>
      <w:r>
        <w:rPr>
          <w:rStyle w:val="StyleUnderline"/>
        </w:rPr>
        <w:t>and break-up events</w:t>
      </w:r>
      <w:r>
        <w:rPr>
          <w:sz w:val="8"/>
        </w:rPr>
        <w:t xml:space="preserve"> (which can occur if a satellite is breaking up by itself because of residual fuel in the tanks or a self-destruct mechanism). </w:t>
      </w:r>
      <w:r>
        <w:rPr>
          <w:rStyle w:val="StyleUnderline"/>
        </w:rPr>
        <w:t>Although so far only a few on-orbit collisions have occurred</w:t>
      </w:r>
      <w:r>
        <w:rPr>
          <w:sz w:val="8"/>
        </w:rPr>
        <w:t xml:space="preserve"> [17] (e.g., the 2007 anti-satellite missile test conducted by China on its Feng-Yun 1C satellite and the 2009 collision between the inactive Russian satellite Cosmos 2251 and the active US satellite Iridium 33), a </w:t>
      </w:r>
      <w:r>
        <w:rPr>
          <w:rStyle w:val="StyleUnderline"/>
        </w:rPr>
        <w:t>dramatic growth in the space debris population has been caused by these accidents.</w:t>
      </w:r>
      <w:r>
        <w:rPr>
          <w:sz w:val="8"/>
        </w:rPr>
        <w:t xml:space="preserve"> </w:t>
      </w:r>
      <w:r>
        <w:rPr>
          <w:rStyle w:val="StyleUnderline"/>
        </w:rPr>
        <w:t>Alone the 2009 collision led to the creation of a space debris cloud of 2000 pieces of debris larger than 10 cm and thousands of smaller pieces which might remain in orbit for years</w:t>
      </w:r>
      <w:r>
        <w:rPr>
          <w:sz w:val="8"/>
        </w:rPr>
        <w:t xml:space="preserve"> [18]. </w:t>
      </w:r>
      <w:r>
        <w:rPr>
          <w:rStyle w:val="StyleUnderline"/>
        </w:rPr>
        <w:t xml:space="preserve">The number of </w:t>
      </w:r>
      <w:r>
        <w:rPr>
          <w:rStyle w:val="StyleUnderline"/>
          <w:highlight w:val="green"/>
        </w:rPr>
        <w:t>collisions</w:t>
      </w:r>
      <w:r>
        <w:rPr>
          <w:rStyle w:val="StyleUnderline"/>
        </w:rPr>
        <w:t xml:space="preserve"> that will lead to further incidents will </w:t>
      </w:r>
      <w:r>
        <w:rPr>
          <w:rStyle w:val="StyleUnderline"/>
          <w:highlight w:val="green"/>
        </w:rPr>
        <w:t>grow over time</w:t>
      </w:r>
      <w:r>
        <w:rPr>
          <w:rStyle w:val="StyleUnderline"/>
        </w:rPr>
        <w:t>. This risk is particularly high for near-polar LEO orbits at around 800–900 km and the GEO region, as approximately 62% of functional satellites are in LEO and 31% in GEO</w:t>
      </w:r>
      <w:r>
        <w:rPr>
          <w:sz w:val="8"/>
        </w:rPr>
        <w:t xml:space="preserve"> [3,19]. As LEO is the region of greatest concern for the uncontrolled growth of debris, currently, </w:t>
      </w:r>
      <w:r>
        <w:rPr>
          <w:rStyle w:val="StyleUnderline"/>
        </w:rPr>
        <w:t>the following mechanisms are considered vital to mitigate the debris population to a sustainable level: (1) post-mission disposal; (2) passivation; and, (3) active debris removal.</w:t>
      </w:r>
      <w:r>
        <w:rPr>
          <w:sz w:val="8"/>
        </w:rPr>
        <w:t xml:space="preserve"> While a few years ago, less than 50% of the missions in GEO were compliant 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[23]. Furthermore, </w:t>
      </w:r>
      <w:r>
        <w:rPr>
          <w:rStyle w:val="StyleUnderline"/>
          <w:highlight w:val="green"/>
        </w:rPr>
        <w:t>even if</w:t>
      </w:r>
      <w:r>
        <w:rPr>
          <w:rStyle w:val="StyleUnderline"/>
        </w:rPr>
        <w:t xml:space="preserve"> up to 10 large </w:t>
      </w:r>
      <w:r>
        <w:rPr>
          <w:rStyle w:val="StyleUnderline"/>
          <w:highlight w:val="green"/>
        </w:rPr>
        <w:t>objects are removed</w:t>
      </w:r>
      <w:r>
        <w:rPr>
          <w:rStyle w:val="StyleUnderline"/>
        </w:rPr>
        <w:t xml:space="preserve"> from low-Earth orbit per year, </w:t>
      </w:r>
      <w:r>
        <w:rPr>
          <w:rStyle w:val="StyleUnderline"/>
          <w:highlight w:val="green"/>
        </w:rPr>
        <w:t>the debris growth</w:t>
      </w:r>
      <w:r>
        <w:rPr>
          <w:rStyle w:val="StyleUnderline"/>
        </w:rPr>
        <w:t xml:space="preserve"> in LEO </w:t>
      </w:r>
      <w:r>
        <w:rPr>
          <w:rStyle w:val="StyleUnderline"/>
          <w:highlight w:val="green"/>
        </w:rPr>
        <w:t>is still likely to evolve</w:t>
      </w:r>
      <w:r>
        <w:rPr>
          <w:rStyle w:val="StyleUnderline"/>
        </w:rPr>
        <w:t xml:space="preserve"> negatively in the next 200 years</w:t>
      </w:r>
      <w:r>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w:t>
      </w:r>
      <w:r>
        <w:rPr>
          <w:sz w:val="8"/>
        </w:rPr>
        <w:t> </w:t>
      </w:r>
      <w:r>
        <w:rPr>
          <w:sz w:val="8"/>
        </w:rPr>
        <w:t>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iuris spatialis.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w:t>
      </w:r>
      <w:r>
        <w:rPr>
          <w:sz w:val="8"/>
        </w:rPr>
        <w:t> </w:t>
      </w:r>
      <w:r>
        <w:rPr>
          <w:sz w:val="8"/>
        </w:rPr>
        <w:t>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w:t>
      </w:r>
      <w:r>
        <w:rPr>
          <w:sz w:val="8"/>
        </w:rPr>
        <w:t> </w:t>
      </w:r>
      <w:r>
        <w:rPr>
          <w:sz w:val="8"/>
        </w:rPr>
        <w:t>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w:t>
      </w:r>
      <w:r>
        <w:rPr>
          <w:sz w:val="8"/>
        </w:rPr>
        <w:t> </w:t>
      </w:r>
      <w:r>
        <w:rPr>
          <w:sz w:val="8"/>
        </w:rPr>
        <w:t>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self-defence, Art. 51 UN Charter) [39]. This provision is relevant especially as e.g., anti-satellite testing and other military destructive activities can produce a considerable amount of debris. ●</w:t>
      </w:r>
      <w:r>
        <w:rPr>
          <w:sz w:val="8"/>
        </w:rPr>
        <w:t> </w:t>
      </w:r>
      <w:r>
        <w:rPr>
          <w:sz w:val="8"/>
        </w:rPr>
        <w:t xml:space="preserve">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erga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Pr>
          <w:b/>
          <w:iCs/>
          <w:sz w:val="8"/>
        </w:rPr>
        <w:t>have been developed</w:t>
      </w:r>
      <w:r>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Pr>
          <w:rStyle w:val="StyleUnderline"/>
        </w:rPr>
        <w:t>As any significant accident in outer space leads to irreparable damage in orbital stability</w:t>
      </w:r>
      <w:r>
        <w:rPr>
          <w:sz w:val="8"/>
        </w:rPr>
        <w:t xml:space="preserve">, it is not enough to mitigate the production of new space debris. In particular, the fact that in </w:t>
      </w:r>
      <w:r>
        <w:rPr>
          <w:rStyle w:val="StyleUnderline"/>
        </w:rPr>
        <w:t xml:space="preserve">higher altitudes objects may remain over hundreds or even thousands of years, means that a potentially catastrophic effect for functional objects remains. </w:t>
      </w:r>
      <w:r>
        <w:rPr>
          <w:rStyle w:val="StyleUnderline"/>
          <w:highlight w:val="green"/>
        </w:rPr>
        <w:t>Mitigation can indeed contribute to stabilizing the</w:t>
      </w:r>
      <w:r>
        <w:rPr>
          <w:rStyle w:val="StyleUnderline"/>
        </w:rPr>
        <w:t xml:space="preserve"> outer space </w:t>
      </w:r>
      <w:r>
        <w:rPr>
          <w:rStyle w:val="StyleUnderline"/>
          <w:highlight w:val="green"/>
        </w:rPr>
        <w:t>environment</w:t>
      </w:r>
      <w:r>
        <w:rPr>
          <w:rStyle w:val="StyleUnderline"/>
        </w:rPr>
        <w:t xml:space="preserve">, </w:t>
      </w:r>
      <w:r>
        <w:rPr>
          <w:rStyle w:val="StyleUnderline"/>
          <w:highlight w:val="green"/>
        </w:rPr>
        <w:t>but</w:t>
      </w:r>
      <w:r>
        <w:rPr>
          <w:rStyle w:val="StyleUnderline"/>
        </w:rPr>
        <w:t xml:space="preserve"> further measures are necessary</w:t>
      </w:r>
      <w:r>
        <w:rPr>
          <w:sz w:val="8"/>
        </w:rPr>
        <w:t xml:space="preserve">. For example, in </w:t>
      </w:r>
      <w:r>
        <w:rPr>
          <w:rStyle w:val="StyleUnderline"/>
        </w:rPr>
        <w:t xml:space="preserve">LEO </w:t>
      </w:r>
      <w:r>
        <w:rPr>
          <w:rStyle w:val="StyleUnderline"/>
          <w:highlight w:val="green"/>
        </w:rPr>
        <w:t>mitigation measures can only slow down the pace of growth but</w:t>
      </w:r>
      <w:r>
        <w:rPr>
          <w:rStyle w:val="StyleUnderline"/>
        </w:rPr>
        <w:t xml:space="preserve"> are </w:t>
      </w:r>
      <w:r>
        <w:rPr>
          <w:rStyle w:val="Emphasis"/>
          <w:highlight w:val="green"/>
        </w:rPr>
        <w:t>not</w:t>
      </w:r>
      <w:r>
        <w:rPr>
          <w:rStyle w:val="Emphasis"/>
        </w:rPr>
        <w:t xml:space="preserve"> enough to </w:t>
      </w:r>
      <w:r>
        <w:rPr>
          <w:rStyle w:val="Emphasis"/>
          <w:highlight w:val="green"/>
        </w:rPr>
        <w:t>stop it</w:t>
      </w:r>
      <w:r>
        <w:rPr>
          <w:rStyle w:val="StyleUnderline"/>
          <w:highlight w:val="green"/>
        </w:rPr>
        <w:t>.</w:t>
      </w:r>
      <w:r>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53953A82" w14:textId="77777777" w:rsidR="00701B01" w:rsidRDefault="00701B01" w:rsidP="00701B01"/>
    <w:p w14:paraId="1EF261D3" w14:textId="77777777" w:rsidR="00701B01" w:rsidRPr="002429C8" w:rsidRDefault="00701B01" w:rsidP="00701B01">
      <w:pPr>
        <w:pStyle w:val="Heading4"/>
        <w:rPr>
          <w:bCs w:val="0"/>
        </w:rPr>
      </w:pPr>
      <w:r w:rsidRPr="002429C8">
        <w:t xml:space="preserve">Exemptions destroy the </w:t>
      </w:r>
      <w:r w:rsidRPr="002429C8">
        <w:rPr>
          <w:u w:val="single"/>
        </w:rPr>
        <w:t>coercive power of legal regimes</w:t>
      </w:r>
      <w:r w:rsidRPr="002429C8">
        <w:t xml:space="preserve"> – causes circumvention </w:t>
      </w:r>
      <w:r w:rsidRPr="002429C8">
        <w:rPr>
          <w:u w:val="single"/>
        </w:rPr>
        <w:t>across the board</w:t>
      </w:r>
      <w:r w:rsidRPr="002429C8">
        <w:t>.</w:t>
      </w:r>
    </w:p>
    <w:p w14:paraId="539F91E6" w14:textId="77777777" w:rsidR="00701B01" w:rsidRPr="002429C8" w:rsidRDefault="00701B01" w:rsidP="00701B01">
      <w:r>
        <w:rPr>
          <w:rStyle w:val="Style13ptBold"/>
        </w:rPr>
        <w:t>Hickman and Dolman 2</w:t>
      </w:r>
      <w:r>
        <w:t xml:space="preserve"> – John and Everett, 2002, Associate professor in the </w:t>
      </w:r>
      <w:r w:rsidRPr="002429C8">
        <w:t xml:space="preserve">Department of Government and International Studies at Berry College in Mt. Berry, [“Resurrecting the Space Age: A State–Centered Commentary on the Outer Space Regime,” Volume 21 Number 1, </w:t>
      </w:r>
      <w:hyperlink r:id="rId10" w:history="1">
        <w:r w:rsidRPr="002429C8">
          <w:t>https://doi.org/10.1080/014959302317350855</w:t>
        </w:r>
      </w:hyperlink>
      <w:r w:rsidRPr="002429C8">
        <w:t>] Elmer Recut Justin</w:t>
      </w:r>
    </w:p>
    <w:p w14:paraId="2BAD11E0" w14:textId="77777777" w:rsidR="00701B01" w:rsidRDefault="00701B01" w:rsidP="00701B01">
      <w:pPr>
        <w:rPr>
          <w:u w:val="single"/>
        </w:rPr>
      </w:pPr>
      <w:r>
        <w:rPr>
          <w:sz w:val="16"/>
        </w:rPr>
        <w:t xml:space="preserve">Thus a state party need merely announce its intention to withdraw and then wait one year. </w:t>
      </w:r>
      <w:r>
        <w:rPr>
          <w:rStyle w:val="Emphasis"/>
          <w:highlight w:val="green"/>
        </w:rPr>
        <w:t>Withdrawal</w:t>
      </w:r>
      <w:r>
        <w:rPr>
          <w:highlight w:val="green"/>
          <w:u w:val="single"/>
        </w:rPr>
        <w:t xml:space="preserve"> of a </w:t>
      </w:r>
      <w:r>
        <w:rPr>
          <w:rStyle w:val="Emphasis"/>
          <w:highlight w:val="green"/>
        </w:rPr>
        <w:t xml:space="preserve">single state </w:t>
      </w:r>
      <w:r>
        <w:rPr>
          <w:rStyle w:val="Emphasis"/>
        </w:rPr>
        <w:t>party to the treaty</w:t>
      </w:r>
      <w:r>
        <w:rPr>
          <w:u w:val="single"/>
        </w:rPr>
        <w:t xml:space="preserve">, however, would </w:t>
      </w:r>
      <w:r>
        <w:rPr>
          <w:rStyle w:val="Emphasis"/>
        </w:rPr>
        <w:t>not necessarily terminate the treaty</w:t>
      </w:r>
      <w:r>
        <w:rPr>
          <w:sz w:val="16"/>
        </w:rPr>
        <w:t xml:space="preserve"> between the other state parties. </w:t>
      </w:r>
      <w:r>
        <w:rPr>
          <w:u w:val="single"/>
        </w:rPr>
        <w:t xml:space="preserve">Yet, the </w:t>
      </w:r>
      <w:r>
        <w:rPr>
          <w:rStyle w:val="Emphasis"/>
        </w:rPr>
        <w:t>decision of an important state</w:t>
      </w:r>
      <w:r>
        <w:rPr>
          <w:u w:val="single"/>
        </w:rPr>
        <w:t xml:space="preserve"> not to be bound by a regime–creating treaty obviously </w:t>
      </w:r>
      <w:r>
        <w:rPr>
          <w:highlight w:val="green"/>
          <w:u w:val="single"/>
        </w:rPr>
        <w:t xml:space="preserve">endangers the </w:t>
      </w:r>
      <w:r>
        <w:rPr>
          <w:rStyle w:val="Emphasis"/>
        </w:rPr>
        <w:t xml:space="preserve">entire </w:t>
      </w:r>
      <w:r>
        <w:rPr>
          <w:rStyle w:val="Emphasis"/>
          <w:highlight w:val="green"/>
        </w:rPr>
        <w:t>treaty</w:t>
      </w:r>
      <w:r>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Pr>
          <w:highlight w:val="green"/>
          <w:u w:val="single"/>
        </w:rPr>
        <w:t>For</w:t>
      </w:r>
      <w:r>
        <w:rPr>
          <w:u w:val="single"/>
        </w:rPr>
        <w:t xml:space="preserve"> the </w:t>
      </w:r>
      <w:r>
        <w:rPr>
          <w:highlight w:val="green"/>
          <w:u w:val="single"/>
        </w:rPr>
        <w:t xml:space="preserve">OST to remain </w:t>
      </w:r>
      <w:r>
        <w:rPr>
          <w:rStyle w:val="Emphasis"/>
          <w:highlight w:val="green"/>
        </w:rPr>
        <w:t>good</w:t>
      </w:r>
      <w:r>
        <w:rPr>
          <w:rStyle w:val="Emphasis"/>
        </w:rPr>
        <w:t xml:space="preserve"> international </w:t>
      </w:r>
      <w:r>
        <w:rPr>
          <w:rStyle w:val="Emphasis"/>
          <w:highlight w:val="green"/>
        </w:rPr>
        <w:t>law</w:t>
      </w:r>
      <w:r>
        <w:rPr>
          <w:highlight w:val="green"/>
          <w:u w:val="single"/>
        </w:rPr>
        <w:t>, it must be accepted</w:t>
      </w:r>
      <w:r>
        <w:rPr>
          <w:u w:val="single"/>
        </w:rPr>
        <w:t xml:space="preserve"> as such </w:t>
      </w:r>
      <w:r>
        <w:rPr>
          <w:highlight w:val="green"/>
          <w:u w:val="single"/>
        </w:rPr>
        <w:t xml:space="preserve">by </w:t>
      </w:r>
      <w:r>
        <w:rPr>
          <w:u w:val="single"/>
        </w:rPr>
        <w:t xml:space="preserve">the </w:t>
      </w:r>
      <w:r>
        <w:rPr>
          <w:rStyle w:val="Emphasis"/>
        </w:rPr>
        <w:t xml:space="preserve">major space faring </w:t>
      </w:r>
      <w:r>
        <w:rPr>
          <w:rStyle w:val="Emphasis"/>
          <w:highlight w:val="green"/>
        </w:rPr>
        <w:t>states</w:t>
      </w:r>
      <w:r>
        <w:rPr>
          <w:rStyle w:val="Emphasis"/>
        </w:rPr>
        <w:t xml:space="preserve"> of the 21st Century</w:t>
      </w:r>
      <w:r>
        <w:rPr>
          <w:sz w:val="16"/>
        </w:rPr>
        <w:t xml:space="preserve">: the United States, Russia, the European Union, Japan, and China. </w:t>
      </w:r>
      <w:r>
        <w:rPr>
          <w:rStyle w:val="Emphasis"/>
          <w:highlight w:val="green"/>
        </w:rPr>
        <w:t>One defection</w:t>
      </w:r>
      <w:r>
        <w:rPr>
          <w:highlight w:val="green"/>
          <w:u w:val="single"/>
        </w:rPr>
        <w:t xml:space="preserve"> </w:t>
      </w:r>
      <w:r>
        <w:rPr>
          <w:u w:val="single"/>
        </w:rPr>
        <w:t xml:space="preserve">from the regime by a member of this group </w:t>
      </w:r>
      <w:r>
        <w:rPr>
          <w:highlight w:val="green"/>
          <w:u w:val="single"/>
        </w:rPr>
        <w:t xml:space="preserve">would </w:t>
      </w:r>
      <w:r>
        <w:rPr>
          <w:u w:val="single"/>
        </w:rPr>
        <w:t xml:space="preserve">no doubt </w:t>
      </w:r>
      <w:r>
        <w:rPr>
          <w:highlight w:val="green"/>
          <w:u w:val="single"/>
        </w:rPr>
        <w:t>lead to its</w:t>
      </w:r>
      <w:r>
        <w:rPr>
          <w:u w:val="single"/>
        </w:rPr>
        <w:t xml:space="preserve"> </w:t>
      </w:r>
      <w:r>
        <w:rPr>
          <w:rStyle w:val="Emphasis"/>
        </w:rPr>
        <w:t xml:space="preserve">effective </w:t>
      </w:r>
      <w:r>
        <w:rPr>
          <w:rStyle w:val="Emphasis"/>
          <w:highlight w:val="green"/>
        </w:rPr>
        <w:t>collapse</w:t>
      </w:r>
      <w:r>
        <w:rPr>
          <w:sz w:val="16"/>
          <w:highlight w:val="green"/>
        </w:rPr>
        <w:t xml:space="preserve">, </w:t>
      </w:r>
      <w:r>
        <w:rPr>
          <w:highlight w:val="green"/>
          <w:u w:val="single"/>
        </w:rPr>
        <w:t xml:space="preserve">as </w:t>
      </w:r>
      <w:r>
        <w:rPr>
          <w:u w:val="single"/>
        </w:rPr>
        <w:t xml:space="preserve">the </w:t>
      </w:r>
      <w:r>
        <w:rPr>
          <w:highlight w:val="green"/>
          <w:u w:val="single"/>
        </w:rPr>
        <w:t>remaining</w:t>
      </w:r>
      <w:r>
        <w:rPr>
          <w:u w:val="single"/>
        </w:rPr>
        <w:t xml:space="preserve"> space faring </w:t>
      </w:r>
      <w:r>
        <w:rPr>
          <w:highlight w:val="green"/>
          <w:u w:val="single"/>
        </w:rPr>
        <w:t xml:space="preserve">states are </w:t>
      </w:r>
      <w:r>
        <w:rPr>
          <w:rStyle w:val="Emphasis"/>
          <w:highlight w:val="green"/>
        </w:rPr>
        <w:t xml:space="preserve">unlikely to use </w:t>
      </w:r>
      <w:r>
        <w:rPr>
          <w:rStyle w:val="Emphasis"/>
        </w:rPr>
        <w:t xml:space="preserve">the kind of </w:t>
      </w:r>
      <w:r>
        <w:rPr>
          <w:rStyle w:val="Emphasis"/>
          <w:highlight w:val="green"/>
        </w:rPr>
        <w:t xml:space="preserve">coercion </w:t>
      </w:r>
      <w:r>
        <w:rPr>
          <w:rStyle w:val="Emphasis"/>
        </w:rPr>
        <w:t xml:space="preserve">necessary </w:t>
      </w:r>
      <w:r>
        <w:rPr>
          <w:rStyle w:val="Emphasis"/>
          <w:highlight w:val="green"/>
        </w:rPr>
        <w:t>to enforce the regime</w:t>
      </w:r>
      <w:r>
        <w:rPr>
          <w:highlight w:val="green"/>
          <w:u w:val="single"/>
        </w:rPr>
        <w:t>. A</w:t>
      </w:r>
      <w:r>
        <w:rPr>
          <w:u w:val="single"/>
        </w:rPr>
        <w:t xml:space="preserve"> more </w:t>
      </w:r>
      <w:r>
        <w:rPr>
          <w:highlight w:val="green"/>
          <w:u w:val="single"/>
        </w:rPr>
        <w:t>likely response to</w:t>
      </w:r>
      <w:r>
        <w:rPr>
          <w:u w:val="single"/>
        </w:rPr>
        <w:t xml:space="preserve"> such </w:t>
      </w:r>
      <w:r>
        <w:rPr>
          <w:highlight w:val="green"/>
          <w:u w:val="single"/>
        </w:rPr>
        <w:t>a defection is a scramble to make</w:t>
      </w:r>
      <w:r>
        <w:rPr>
          <w:u w:val="single"/>
        </w:rPr>
        <w:t xml:space="preserve"> similar </w:t>
      </w:r>
      <w:r>
        <w:rPr>
          <w:rStyle w:val="Emphasis"/>
          <w:highlight w:val="green"/>
        </w:rPr>
        <w:t>claims to sovereignty</w:t>
      </w:r>
      <w:r>
        <w:rPr>
          <w:sz w:val="16"/>
        </w:rPr>
        <w:t xml:space="preserve">, </w:t>
      </w:r>
      <w:r>
        <w:rPr>
          <w:highlight w:val="green"/>
          <w:u w:val="single"/>
        </w:rPr>
        <w:t>based on</w:t>
      </w:r>
      <w:r>
        <w:rPr>
          <w:u w:val="single"/>
        </w:rPr>
        <w:t xml:space="preserve"> </w:t>
      </w:r>
      <w:r>
        <w:rPr>
          <w:rStyle w:val="Emphasis"/>
        </w:rPr>
        <w:t xml:space="preserve">historical </w:t>
      </w:r>
      <w:r>
        <w:rPr>
          <w:rStyle w:val="Emphasis"/>
          <w:highlight w:val="green"/>
        </w:rPr>
        <w:t>precedent</w:t>
      </w:r>
      <w:r>
        <w:rPr>
          <w:highlight w:val="green"/>
          <w:u w:val="single"/>
        </w:rPr>
        <w:t xml:space="preserve"> and effective </w:t>
      </w:r>
      <w:r>
        <w:rPr>
          <w:rStyle w:val="Emphasis"/>
          <w:highlight w:val="green"/>
        </w:rPr>
        <w:t>occupation</w:t>
      </w:r>
      <w:r>
        <w:rPr>
          <w:sz w:val="16"/>
        </w:rPr>
        <w:t xml:space="preserve">. Similar </w:t>
      </w:r>
      <w:r>
        <w:rPr>
          <w:u w:val="single"/>
        </w:rPr>
        <w:t>rushes to stake claims for territory sovereignty in other celestial bodies might follow.</w:t>
      </w:r>
    </w:p>
    <w:p w14:paraId="299398BD" w14:textId="77777777" w:rsidR="00701B01" w:rsidRDefault="00701B01" w:rsidP="00701B01"/>
    <w:p w14:paraId="1E5766C0" w14:textId="77777777" w:rsidR="00701B01" w:rsidRDefault="00701B01" w:rsidP="00701B01">
      <w:pPr>
        <w:pStyle w:val="Heading3"/>
      </w:pPr>
      <w:r>
        <w:t>1AC – Adv – Debris</w:t>
      </w:r>
    </w:p>
    <w:p w14:paraId="1A0D904B" w14:textId="77777777" w:rsidR="00701B01" w:rsidRDefault="00701B01" w:rsidP="00701B01">
      <w:pPr>
        <w:pStyle w:val="Heading4"/>
      </w:pPr>
      <w:r>
        <w:t xml:space="preserve">The advantage is </w:t>
      </w:r>
      <w:r>
        <w:rPr>
          <w:u w:val="single"/>
        </w:rPr>
        <w:t>Debris</w:t>
      </w:r>
      <w:r>
        <w:t xml:space="preserve"> –</w:t>
      </w:r>
    </w:p>
    <w:p w14:paraId="15655E19" w14:textId="77777777" w:rsidR="00701B01" w:rsidRDefault="00701B01" w:rsidP="00701B01">
      <w:pPr>
        <w:pStyle w:val="Heading4"/>
      </w:pPr>
      <w:r>
        <w:t xml:space="preserve">Privatization of space leads to </w:t>
      </w:r>
      <w:r>
        <w:rPr>
          <w:u w:val="single"/>
        </w:rPr>
        <w:t>unchecked debris</w:t>
      </w:r>
      <w:r>
        <w:t>.</w:t>
      </w:r>
    </w:p>
    <w:p w14:paraId="6CD7982E" w14:textId="77777777" w:rsidR="00701B01" w:rsidRPr="002429C8" w:rsidRDefault="00701B01" w:rsidP="00701B01">
      <w:r>
        <w:rPr>
          <w:rStyle w:val="Style13ptBold"/>
        </w:rPr>
        <w:t>Muelhaupt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11" w:history="1">
        <w:r w:rsidRPr="002429C8">
          <w:t>https://www.sciencedirect.com/science/article/pii/S246889671930045X?via%3Dihub</w:t>
        </w:r>
      </w:hyperlink>
      <w:r w:rsidRPr="002429C8">
        <w:t>] Justin</w:t>
      </w:r>
    </w:p>
    <w:p w14:paraId="25F61845" w14:textId="77777777" w:rsidR="00701B01" w:rsidRDefault="00701B01" w:rsidP="00701B01">
      <w:pPr>
        <w:rPr>
          <w:sz w:val="16"/>
        </w:rPr>
      </w:pPr>
      <w:r>
        <w:rPr>
          <w:highlight w:val="green"/>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highlight w:val="green"/>
        </w:rPr>
        <w:t>space</w:t>
      </w:r>
      <w:r>
        <w:rPr>
          <w:rStyle w:val="Emphasis"/>
        </w:rPr>
        <w:t xml:space="preserve"> industry</w:t>
      </w:r>
      <w:r>
        <w:rPr>
          <w:u w:val="single"/>
        </w:rPr>
        <w:t xml:space="preserve">, </w:t>
      </w:r>
      <w:r>
        <w:rPr>
          <w:highlight w:val="green"/>
          <w:u w:val="single"/>
        </w:rPr>
        <w:t xml:space="preserve">and an </w:t>
      </w:r>
      <w:r>
        <w:rPr>
          <w:rStyle w:val="Emphasis"/>
          <w:highlight w:val="green"/>
        </w:rPr>
        <w:t>explosion</w:t>
      </w:r>
      <w:r>
        <w:rPr>
          <w:highlight w:val="green"/>
          <w:u w:val="single"/>
        </w:rPr>
        <w:t xml:space="preserve"> of</w:t>
      </w:r>
      <w:r>
        <w:rPr>
          <w:u w:val="single"/>
        </w:rPr>
        <w:t xml:space="preserve"> </w:t>
      </w:r>
      <w:r>
        <w:rPr>
          <w:rStyle w:val="Emphasis"/>
        </w:rPr>
        <w:t>commercial</w:t>
      </w:r>
      <w:r>
        <w:rPr>
          <w:u w:val="single"/>
        </w:rPr>
        <w:t xml:space="preserve"> and </w:t>
      </w:r>
      <w:r>
        <w:rPr>
          <w:rStyle w:val="Emphasis"/>
          <w:highlight w:val="green"/>
        </w:rPr>
        <w:t>private activity</w:t>
      </w:r>
      <w:r>
        <w:rPr>
          <w:sz w:val="16"/>
        </w:rPr>
        <w:t xml:space="preserve">. Terms like NewSpace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highlight w:val="green"/>
        </w:rPr>
        <w:t>traditional 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to many</w:t>
      </w:r>
      <w:r>
        <w:rPr>
          <w:u w:val="single"/>
        </w:rPr>
        <w:t xml:space="preserve"> more </w:t>
      </w:r>
      <w:r>
        <w:rPr>
          <w:highlight w:val="green"/>
          <w:u w:val="single"/>
        </w:rPr>
        <w:t>participants</w:t>
      </w:r>
      <w:r>
        <w:rPr>
          <w:u w:val="single"/>
        </w:rPr>
        <w:t xml:space="preserve">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w:t>
      </w:r>
      <w:r>
        <w:rPr>
          <w:rStyle w:val="Emphasis"/>
          <w:highlight w:val="green"/>
        </w:rPr>
        <w:t>space 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Pr>
          <w:u w:val="single"/>
        </w:rPr>
        <w:t xml:space="preserve">Characterizing NewSpace: a </w:t>
      </w:r>
      <w:r>
        <w:rPr>
          <w:rStyle w:val="Emphasis"/>
        </w:rPr>
        <w:t>step change in the space environment</w:t>
      </w:r>
      <w:r>
        <w:rPr>
          <w:u w:val="single"/>
        </w:rPr>
        <w:t xml:space="preserve"> </w:t>
      </w:r>
      <w:r>
        <w:rPr>
          <w:sz w:val="16"/>
        </w:rPr>
        <w:t xml:space="preserve">In just the last few years, </w:t>
      </w:r>
      <w:r>
        <w:rPr>
          <w:highlight w:val="green"/>
          <w:u w:val="single"/>
        </w:rPr>
        <w:t>commercial 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highlight w:val="green"/>
          <w:u w:val="single"/>
        </w:rPr>
        <w:t>. These</w:t>
      </w:r>
      <w:r>
        <w:rPr>
          <w:u w:val="single"/>
        </w:rPr>
        <w:t xml:space="preserve"> constellations will </w:t>
      </w:r>
      <w:r>
        <w:rPr>
          <w:highlight w:val="green"/>
          <w:u w:val="single"/>
        </w:rPr>
        <w:t>add</w:t>
      </w:r>
      <w:r>
        <w:rPr>
          <w:u w:val="single"/>
        </w:rPr>
        <w:t xml:space="preserve"> much more </w:t>
      </w:r>
      <w:r>
        <w:rPr>
          <w:rStyle w:val="Emphasis"/>
          <w:highlight w:val="green"/>
        </w:rPr>
        <w:t>complexity</w:t>
      </w:r>
      <w:r>
        <w:rPr>
          <w:highlight w:val="green"/>
          <w:u w:val="single"/>
        </w:rPr>
        <w:t xml:space="preserve"> to </w:t>
      </w:r>
      <w:r>
        <w:rPr>
          <w:rStyle w:val="Emphasis"/>
        </w:rPr>
        <w:t>space</w:t>
      </w:r>
      <w:r>
        <w:rPr>
          <w:u w:val="single"/>
        </w:rPr>
        <w:t xml:space="preserve"> </w:t>
      </w:r>
      <w:r>
        <w:rPr>
          <w:rStyle w:val="Emphasis"/>
          <w:highlight w:val="green"/>
        </w:rPr>
        <w:t>operations</w:t>
      </w:r>
      <w:r>
        <w:rPr>
          <w:sz w:val="16"/>
        </w:rPr>
        <w:t xml:space="preserve">. Table 1 shows some of the constellations that have been announced for launch in the next decade. </w:t>
      </w:r>
      <w:r>
        <w:rPr>
          <w:highlight w:val="green"/>
          <w:u w:val="single"/>
        </w:rPr>
        <w:t>Two dozen companies</w:t>
      </w:r>
      <w:r>
        <w:rPr>
          <w:sz w:val="16"/>
        </w:rPr>
        <w:t xml:space="preserve">, when taken together, </w:t>
      </w:r>
      <w:r>
        <w:rPr>
          <w:u w:val="single"/>
        </w:rPr>
        <w:t xml:space="preserve">have </w:t>
      </w:r>
      <w:r>
        <w:rPr>
          <w:highlight w:val="green"/>
          <w:u w:val="single"/>
        </w:rPr>
        <w:t>proposed</w:t>
      </w:r>
      <w:r>
        <w:rPr>
          <w:u w:val="single"/>
        </w:rPr>
        <w:t xml:space="preserve"> placing </w:t>
      </w:r>
      <w:r>
        <w:rPr>
          <w:rStyle w:val="Emphasis"/>
          <w:highlight w:val="green"/>
        </w:rPr>
        <w:t>well over 20,000 satellites</w:t>
      </w:r>
      <w:r>
        <w:rPr>
          <w:rStyle w:val="Emphasis"/>
        </w:rPr>
        <w:t xml:space="preserve">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w:t>
      </w:r>
      <w:r>
        <w:rPr>
          <w:highlight w:val="green"/>
          <w:u w:val="single"/>
        </w:rPr>
        <w:t xml:space="preserve">And it </w:t>
      </w:r>
      <w:r>
        <w:rPr>
          <w:rStyle w:val="Emphasis"/>
          <w:highlight w:val="green"/>
        </w:rPr>
        <w:t>isn't</w:t>
      </w:r>
      <w:r>
        <w:rPr>
          <w:rStyle w:val="Emphasis"/>
        </w:rPr>
        <w:t xml:space="preserve"> simply </w:t>
      </w:r>
      <w:r>
        <w:rPr>
          <w:rStyle w:val="Emphasis"/>
          <w:highlight w:val="green"/>
        </w:rPr>
        <w:t>numbers</w:t>
      </w:r>
      <w:r>
        <w:rPr>
          <w:u w:val="single"/>
        </w:rPr>
        <w:t xml:space="preserve"> – the </w:t>
      </w:r>
      <w:r>
        <w:rPr>
          <w:highlight w:val="green"/>
          <w:u w:val="single"/>
        </w:rPr>
        <w:t xml:space="preserve">mass in orbit will </w:t>
      </w:r>
      <w:r>
        <w:rPr>
          <w:rStyle w:val="Emphasis"/>
          <w:highlight w:val="green"/>
        </w:rPr>
        <w:t>increase</w:t>
      </w:r>
      <w:r>
        <w:rPr>
          <w:u w:val="single"/>
        </w:rPr>
        <w:t xml:space="preserve"> </w:t>
      </w:r>
      <w:r>
        <w:rPr>
          <w:rStyle w:val="Emphasis"/>
        </w:rPr>
        <w:t>substantially</w:t>
      </w:r>
      <w:r>
        <w:rPr>
          <w:u w:val="single"/>
        </w:rPr>
        <w:t xml:space="preserve">, </w:t>
      </w:r>
      <w:r>
        <w:rPr>
          <w:highlight w:val="green"/>
          <w:u w:val="single"/>
        </w:rPr>
        <w:t>and</w:t>
      </w:r>
      <w:r>
        <w:rPr>
          <w:u w:val="single"/>
        </w:rPr>
        <w:t xml:space="preserve"> </w:t>
      </w:r>
      <w:r>
        <w:rPr>
          <w:rStyle w:val="Emphasis"/>
        </w:rPr>
        <w:t xml:space="preserve">long-term </w:t>
      </w:r>
      <w:r>
        <w:rPr>
          <w:rStyle w:val="Emphasis"/>
          <w:highlight w:val="green"/>
        </w:rPr>
        <w:t>debris</w:t>
      </w:r>
      <w:r>
        <w:rPr>
          <w:rStyle w:val="Emphasis"/>
        </w:rPr>
        <w:t xml:space="preserve"> generation</w:t>
      </w:r>
      <w:r>
        <w:rPr>
          <w:u w:val="single"/>
        </w:rPr>
        <w:t xml:space="preserve"> </w:t>
      </w:r>
      <w:r>
        <w:rPr>
          <w:highlight w:val="green"/>
          <w:u w:val="single"/>
        </w:rPr>
        <w:t>is</w:t>
      </w:r>
      <w:r>
        <w:rPr>
          <w:u w:val="single"/>
        </w:rPr>
        <w:t xml:space="preserve"> </w:t>
      </w:r>
      <w:r>
        <w:rPr>
          <w:rStyle w:val="Emphasis"/>
        </w:rPr>
        <w:t xml:space="preserve">strongly </w:t>
      </w:r>
      <w:r>
        <w:rPr>
          <w:rStyle w:val="Emphasis"/>
          <w:highlight w:val="green"/>
        </w:rPr>
        <w:t>correlated with mass</w:t>
      </w:r>
      <w:r>
        <w:rPr>
          <w:u w:val="single"/>
        </w:rPr>
        <w:t xml:space="preserve">. </w:t>
      </w:r>
      <w:r>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Pr>
          <w:u w:val="single"/>
        </w:rPr>
        <w:t xml:space="preserve">This table is in </w:t>
      </w:r>
      <w:r>
        <w:rPr>
          <w:rStyle w:val="Emphasis"/>
        </w:rPr>
        <w:t>constant flux</w:t>
      </w:r>
      <w:r>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Pr>
          <w:highlight w:val="green"/>
          <w:u w:val="single"/>
        </w:rPr>
        <w:t xml:space="preserve">the traffic created if </w:t>
      </w:r>
      <w:r>
        <w:rPr>
          <w:rStyle w:val="Emphasis"/>
          <w:highlight w:val="green"/>
        </w:rPr>
        <w:t>just half are successful</w:t>
      </w:r>
      <w:r>
        <w:rPr>
          <w:highlight w:val="green"/>
          <w:u w:val="single"/>
        </w:rPr>
        <w:t xml:space="preserve"> would be more than</w:t>
      </w:r>
      <w:r>
        <w:rPr>
          <w:u w:val="single"/>
        </w:rPr>
        <w:t xml:space="preserve">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Pr>
          <w:u w:val="single"/>
        </w:rPr>
        <w:t xml:space="preserve">the </w:t>
      </w:r>
      <w:r>
        <w:rPr>
          <w:highlight w:val="green"/>
          <w:u w:val="single"/>
        </w:rPr>
        <w:t xml:space="preserve">potential for </w:t>
      </w:r>
      <w:r>
        <w:rPr>
          <w:rStyle w:val="Emphasis"/>
          <w:highlight w:val="green"/>
        </w:rPr>
        <w:t>debris creation</w:t>
      </w:r>
      <w:r>
        <w:rPr>
          <w:u w:val="single"/>
        </w:rPr>
        <w:t xml:space="preserve">, the </w:t>
      </w:r>
      <w:r>
        <w:rPr>
          <w:rStyle w:val="Emphasis"/>
        </w:rPr>
        <w:t>number of conjunctions</w:t>
      </w:r>
      <w:r>
        <w:rPr>
          <w:u w:val="single"/>
        </w:rPr>
        <w:t xml:space="preserve">, NewSpace represents a </w:t>
      </w:r>
      <w:r>
        <w:rPr>
          <w:rStyle w:val="Emphasis"/>
        </w:rPr>
        <w:t>fundamental change</w:t>
      </w:r>
      <w:r>
        <w:rPr>
          <w:u w:val="single"/>
        </w:rPr>
        <w:t xml:space="preserve">. </w:t>
      </w:r>
      <w:r>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6D0DD6C5" w14:textId="77777777" w:rsidR="00701B01" w:rsidRDefault="00701B01" w:rsidP="00701B01">
      <w:pPr>
        <w:rPr>
          <w:sz w:val="16"/>
        </w:rPr>
      </w:pPr>
      <w:r>
        <w:rPr>
          <w:noProof/>
          <w:sz w:val="16"/>
        </w:rPr>
        <w:drawing>
          <wp:inline distT="0" distB="0" distL="0" distR="0" wp14:anchorId="1203AFF7" wp14:editId="328246B0">
            <wp:extent cx="2487295" cy="1856105"/>
            <wp:effectExtent l="0" t="0" r="8255"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46F53D40" w14:textId="77777777" w:rsidR="00701B01" w:rsidRDefault="00701B01" w:rsidP="00701B01">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t>
      </w:r>
      <w:r>
        <w:rPr>
          <w:highlight w:val="green"/>
          <w:u w:val="single"/>
        </w:rPr>
        <w:t>with an object 1 cm or larger</w:t>
      </w:r>
      <w:r>
        <w:rPr>
          <w:u w:val="single"/>
        </w:rPr>
        <w:t xml:space="preserve">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highlight w:val="green"/>
          <w:u w:val="single"/>
        </w:rPr>
        <w:t>This risk is</w:t>
      </w:r>
      <w:r>
        <w:rPr>
          <w:u w:val="single"/>
        </w:rPr>
        <w:t xml:space="preserve"> already </w:t>
      </w:r>
      <w:r>
        <w:rPr>
          <w:highlight w:val="green"/>
          <w:u w:val="single"/>
        </w:rPr>
        <w:t>present</w:t>
      </w:r>
      <w:r>
        <w:rPr>
          <w:u w:val="single"/>
        </w:rPr>
        <w:t xml:space="preserve">.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Pr>
          <w:u w:val="single"/>
        </w:rPr>
        <w:t xml:space="preserve">Commercial companies offering space surveillance services, such as LeoLabs, ExoAnalytics,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highlight w:val="green"/>
        </w:rPr>
        <w:t>failed satellites</w:t>
      </w:r>
      <w:r>
        <w:rPr>
          <w:u w:val="single"/>
        </w:rPr>
        <w:t xml:space="preserve">, whether they fail during operations or fail during disposal, can </w:t>
      </w:r>
      <w:r>
        <w:rPr>
          <w:highlight w:val="green"/>
          <w:u w:val="single"/>
        </w:rPr>
        <w:t>pose</w:t>
      </w:r>
      <w:r>
        <w:rPr>
          <w:u w:val="single"/>
        </w:rPr>
        <w:t xml:space="preserve"> as great or even </w:t>
      </w:r>
      <w:r>
        <w:rPr>
          <w:highlight w:val="green"/>
          <w:u w:val="single"/>
        </w:rPr>
        <w:t>greater risk than</w:t>
      </w:r>
      <w:r>
        <w:rPr>
          <w:u w:val="single"/>
        </w:rPr>
        <w:t xml:space="preserve"> the many thousands of </w:t>
      </w:r>
      <w:r>
        <w:rPr>
          <w:rStyle w:val="Emphasis"/>
          <w:highlight w:val="green"/>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Pr>
          <w:u w:val="single"/>
        </w:rPr>
        <w:t xml:space="preserve">satellites in the disposal phase can </w:t>
      </w:r>
      <w:r>
        <w:rPr>
          <w:rStyle w:val="Emphasis"/>
        </w:rPr>
        <w:t>contribute to collisions similarly to satellites</w:t>
      </w:r>
      <w:r>
        <w:rPr>
          <w:u w:val="single"/>
        </w:rPr>
        <w:t xml:space="preserve"> in the operational phase. </w:t>
      </w:r>
      <w:r>
        <w:rPr>
          <w:sz w:val="16"/>
        </w:rPr>
        <w:t xml:space="preserve">Fig 2 Download : Download full-size image Fig. 2. Collisions during operations and disposal over 10 years for various NewSpace Future Constellation Models (FCMs). 4. A notional illustration of workload </w:t>
      </w:r>
      <w:r>
        <w:rPr>
          <w:u w:val="single"/>
        </w:rPr>
        <w:t xml:space="preserve">The highest risk to operational satellites comes from the </w:t>
      </w:r>
      <w:r>
        <w:rPr>
          <w:rStyle w:val="Emphasis"/>
        </w:rPr>
        <w:t>lethal but non-trackable debris that is depicted</w:t>
      </w:r>
      <w:r>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millions of warnings per year</w:t>
      </w:r>
      <w:r>
        <w:rPr>
          <w:u w:val="single"/>
        </w:rPr>
        <w:t xml:space="preserve"> for NewSpace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an </w:t>
      </w:r>
      <w:r>
        <w:rPr>
          <w:rStyle w:val="Emphasis"/>
          <w:highlight w:val="green"/>
        </w:rPr>
        <w:t>enormous haystack to find the 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493B997D" w14:textId="77777777" w:rsidR="00701B01" w:rsidRDefault="00701B01" w:rsidP="00701B01">
      <w:pPr>
        <w:rPr>
          <w:u w:val="single"/>
        </w:rPr>
      </w:pPr>
    </w:p>
    <w:p w14:paraId="0E7C3711" w14:textId="77777777" w:rsidR="00701B01" w:rsidRDefault="00701B01" w:rsidP="00701B01">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4E5934CE" w14:textId="77777777" w:rsidR="00701B01" w:rsidRDefault="00701B01" w:rsidP="00701B01">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4F4BB46D" w14:textId="77777777" w:rsidR="00701B01" w:rsidRDefault="00701B01" w:rsidP="00701B01">
      <w:pPr>
        <w:rPr>
          <w:u w:val="single"/>
        </w:rPr>
      </w:pPr>
      <w:r>
        <w:rPr>
          <w:highlight w:val="green"/>
          <w:u w:val="single"/>
        </w:rPr>
        <w:t>The</w:t>
      </w:r>
      <w:r>
        <w:rPr>
          <w:u w:val="single"/>
        </w:rPr>
        <w:t xml:space="preserve"> second decade of the </w:t>
      </w:r>
      <w:r>
        <w:rPr>
          <w:highlight w:val="green"/>
          <w:u w:val="single"/>
        </w:rPr>
        <w:t>21st century has brought</w:t>
      </w:r>
      <w:r>
        <w:rPr>
          <w:u w:val="single"/>
        </w:rPr>
        <w:t xml:space="preserve"> a </w:t>
      </w:r>
      <w:r>
        <w:rPr>
          <w:rStyle w:val="Emphasis"/>
          <w:highlight w:val="green"/>
        </w:rPr>
        <w:t>dynamic</w:t>
      </w:r>
      <w:r>
        <w:rPr>
          <w:rStyle w:val="Emphasis"/>
        </w:rPr>
        <w:t xml:space="preserve"> and somewhat surprising </w:t>
      </w:r>
      <w:r>
        <w:rPr>
          <w:rStyle w:val="Emphasis"/>
          <w:highlight w:val="green"/>
        </w:rPr>
        <w:t>development of the space industry</w:t>
      </w:r>
      <w:r>
        <w:rPr>
          <w:sz w:val="16"/>
        </w:rPr>
        <w:t xml:space="preserve">. Since 1972 – the Apollo 17 crew mission to the Moon, the humankind has not left the safe environment of Earth’s orbit, and for years </w:t>
      </w:r>
      <w:r>
        <w:rPr>
          <w:highlight w:val="green"/>
          <w:u w:val="single"/>
        </w:rPr>
        <w:t>the global</w:t>
      </w:r>
      <w:r>
        <w:rPr>
          <w:u w:val="single"/>
        </w:rPr>
        <w:t xml:space="preserve"> space </w:t>
      </w:r>
      <w:r>
        <w:rPr>
          <w:highlight w:val="green"/>
          <w:u w:val="single"/>
        </w:rPr>
        <w:t xml:space="preserve">sector has been </w:t>
      </w:r>
      <w:r>
        <w:rPr>
          <w:rStyle w:val="Emphasis"/>
          <w:highlight w:val="green"/>
        </w:rPr>
        <w:t>progressing</w:t>
      </w:r>
      <w:r>
        <w:rPr>
          <w:highlight w:val="green"/>
          <w:u w:val="single"/>
        </w:rPr>
        <w:t xml:space="preserve"> in</w:t>
      </w:r>
      <w:r>
        <w:rPr>
          <w:u w:val="single"/>
        </w:rPr>
        <w:t xml:space="preserve"> </w:t>
      </w:r>
      <w:r>
        <w:rPr>
          <w:rStyle w:val="Emphasis"/>
        </w:rPr>
        <w:t>slow</w:t>
      </w:r>
      <w:r>
        <w:rPr>
          <w:u w:val="single"/>
        </w:rPr>
        <w:t xml:space="preserve"> but </w:t>
      </w:r>
      <w:r>
        <w:rPr>
          <w:rStyle w:val="Emphasis"/>
          <w:highlight w:val="green"/>
        </w:rPr>
        <w:t>steady</w:t>
      </w:r>
      <w:r>
        <w:rPr>
          <w:highlight w:val="green"/>
          <w:u w:val="single"/>
        </w:rPr>
        <w:t xml:space="preserve"> pace</w:t>
      </w:r>
      <w:r>
        <w:rPr>
          <w:u w:val="single"/>
        </w:rPr>
        <w:t xml:space="preserve"> run by a </w:t>
      </w:r>
      <w:r>
        <w:rPr>
          <w:rStyle w:val="Emphasis"/>
        </w:rPr>
        <w:t>few largest space agencies</w:t>
      </w:r>
      <w:r>
        <w:rPr>
          <w:u w:val="single"/>
        </w:rPr>
        <w:t xml:space="preserve"> like American NASA, European ESA, Japanese JAXA, and Chinese CNSA</w:t>
      </w:r>
      <w:r>
        <w:rPr>
          <w:sz w:val="16"/>
        </w:rPr>
        <w:t xml:space="preserve">. The most significant achievement of the “old ways” of managing outer space exploration is the International Space Stations (ISS) that has facilitated more than 20 years of continuous crewed operations. </w:t>
      </w:r>
      <w:r>
        <w:rPr>
          <w:highlight w:val="green"/>
          <w:u w:val="single"/>
        </w:rPr>
        <w:t>The situation</w:t>
      </w:r>
      <w:r>
        <w:rPr>
          <w:u w:val="single"/>
        </w:rPr>
        <w:t xml:space="preserve"> started to </w:t>
      </w:r>
      <w:r>
        <w:rPr>
          <w:highlight w:val="green"/>
          <w:u w:val="single"/>
        </w:rPr>
        <w:t>change</w:t>
      </w:r>
      <w:r>
        <w:rPr>
          <w:u w:val="single"/>
        </w:rPr>
        <w:t xml:space="preserve"> at the turn of the century </w:t>
      </w:r>
      <w:r>
        <w:rPr>
          <w:highlight w:val="green"/>
          <w:u w:val="single"/>
        </w:rPr>
        <w:t>when</w:t>
      </w:r>
      <w:r>
        <w:rPr>
          <w:u w:val="single"/>
        </w:rPr>
        <w:t xml:space="preserve"> </w:t>
      </w:r>
      <w:r>
        <w:rPr>
          <w:rStyle w:val="Emphasis"/>
        </w:rPr>
        <w:t>new generations</w:t>
      </w:r>
      <w:r>
        <w:rPr>
          <w:u w:val="single"/>
        </w:rPr>
        <w:t xml:space="preserve"> of </w:t>
      </w:r>
      <w:r>
        <w:rPr>
          <w:rStyle w:val="Emphasis"/>
          <w:highlight w:val="green"/>
        </w:rPr>
        <w:t>private entrepreneurs</w:t>
      </w:r>
      <w:r>
        <w:rPr>
          <w:highlight w:val="green"/>
          <w:u w:val="single"/>
        </w:rPr>
        <w:t xml:space="preserve"> began to </w:t>
      </w:r>
      <w:r>
        <w:rPr>
          <w:rStyle w:val="Emphasis"/>
          <w:highlight w:val="green"/>
        </w:rPr>
        <w:t>invest</w:t>
      </w:r>
      <w:r>
        <w:rPr>
          <w:highlight w:val="green"/>
          <w:u w:val="single"/>
        </w:rPr>
        <w:t xml:space="preserve"> in</w:t>
      </w:r>
      <w:r>
        <w:rPr>
          <w:u w:val="single"/>
        </w:rPr>
        <w:t xml:space="preserve"> and </w:t>
      </w:r>
      <w:r>
        <w:rPr>
          <w:rStyle w:val="Emphasis"/>
        </w:rPr>
        <w:t>develop</w:t>
      </w:r>
      <w:r>
        <w:rPr>
          <w:u w:val="single"/>
        </w:rPr>
        <w:t xml:space="preserve"> space </w:t>
      </w:r>
      <w:r>
        <w:rPr>
          <w:highlight w:val="green"/>
          <w:u w:val="single"/>
        </w:rPr>
        <w:t>technologies</w:t>
      </w:r>
      <w:r>
        <w:rPr>
          <w:u w:val="single"/>
        </w:rPr>
        <w:t xml:space="preserve"> like </w:t>
      </w:r>
      <w:r>
        <w:rPr>
          <w:rStyle w:val="Emphasis"/>
        </w:rPr>
        <w:t>rocket boosters</w:t>
      </w:r>
      <w:r>
        <w:rPr>
          <w:u w:val="single"/>
        </w:rPr>
        <w:t xml:space="preserve">, </w:t>
      </w:r>
      <w:r>
        <w:rPr>
          <w:rStyle w:val="Emphasis"/>
        </w:rPr>
        <w:t>spaceships</w:t>
      </w:r>
      <w:r>
        <w:rPr>
          <w:u w:val="single"/>
        </w:rPr>
        <w:t xml:space="preserve">, and what most important for the </w:t>
      </w:r>
      <w:r>
        <w:rPr>
          <w:rStyle w:val="Emphasis"/>
        </w:rPr>
        <w:t>subject of the paper</w:t>
      </w:r>
      <w:r>
        <w:rPr>
          <w:sz w:val="16"/>
        </w:rPr>
        <w:t xml:space="preserve"> – </w:t>
      </w:r>
      <w:r>
        <w:rPr>
          <w:rStyle w:val="Emphasis"/>
        </w:rPr>
        <w:t>satellites and their</w:t>
      </w:r>
      <w:r>
        <w:rPr>
          <w:sz w:val="16"/>
        </w:rPr>
        <w:t xml:space="preserve"> </w:t>
      </w:r>
      <w:r>
        <w:rPr>
          <w:rStyle w:val="Emphasis"/>
        </w:rPr>
        <w:t>constellations</w:t>
      </w:r>
      <w:r>
        <w:rPr>
          <w:sz w:val="16"/>
        </w:rPr>
        <w:t xml:space="preserve">. </w:t>
      </w:r>
      <w:r>
        <w:rPr>
          <w:highlight w:val="green"/>
          <w:u w:val="single"/>
        </w:rPr>
        <w:t xml:space="preserve">This </w:t>
      </w:r>
      <w:r>
        <w:rPr>
          <w:u w:val="single"/>
        </w:rPr>
        <w:t>new shift</w:t>
      </w:r>
      <w:r>
        <w:rPr>
          <w:highlight w:val="green"/>
          <w:u w:val="single"/>
        </w:rPr>
        <w:t xml:space="preserve"> is known</w:t>
      </w:r>
      <w:r>
        <w:rPr>
          <w:u w:val="single"/>
        </w:rPr>
        <w:t xml:space="preserve"> among the </w:t>
      </w:r>
      <w:r>
        <w:rPr>
          <w:rStyle w:val="Emphasis"/>
        </w:rPr>
        <w:t xml:space="preserve">space industry </w:t>
      </w:r>
      <w:r>
        <w:rPr>
          <w:rStyle w:val="Emphasis"/>
          <w:highlight w:val="green"/>
        </w:rPr>
        <w:t>as “Space 2.0”</w:t>
      </w:r>
      <w:r>
        <w:rPr>
          <w:u w:val="single"/>
        </w:rPr>
        <w:t xml:space="preserve">, and its emergence is dated around 2000-2002 when the </w:t>
      </w:r>
      <w:r>
        <w:rPr>
          <w:rStyle w:val="Emphasis"/>
        </w:rPr>
        <w:t>companies</w:t>
      </w:r>
      <w:r>
        <w:rPr>
          <w:u w:val="single"/>
        </w:rPr>
        <w:t xml:space="preserve"> like </w:t>
      </w:r>
      <w:r>
        <w:rPr>
          <w:rStyle w:val="Emphasis"/>
        </w:rPr>
        <w:t>SpaceX</w:t>
      </w:r>
      <w:r>
        <w:rPr>
          <w:u w:val="single"/>
        </w:rPr>
        <w:t xml:space="preserve">, </w:t>
      </w:r>
      <w:r>
        <w:rPr>
          <w:rStyle w:val="Emphasis"/>
        </w:rPr>
        <w:t>Blue</w:t>
      </w:r>
      <w:r>
        <w:rPr>
          <w:u w:val="single"/>
        </w:rPr>
        <w:t xml:space="preserve"> </w:t>
      </w:r>
      <w:r>
        <w:rPr>
          <w:rStyle w:val="Emphasis"/>
        </w:rPr>
        <w:t>Origin</w:t>
      </w:r>
      <w:r>
        <w:rPr>
          <w:u w:val="single"/>
        </w:rPr>
        <w:t xml:space="preserve">, and </w:t>
      </w:r>
      <w:r>
        <w:rPr>
          <w:rStyle w:val="Emphasis"/>
        </w:rPr>
        <w:t>Virgin</w:t>
      </w:r>
      <w:r>
        <w:rPr>
          <w:u w:val="single"/>
        </w:rPr>
        <w:t xml:space="preserve"> </w:t>
      </w:r>
      <w:r>
        <w:rPr>
          <w:rStyle w:val="Emphasis"/>
        </w:rPr>
        <w:t>Galactic</w:t>
      </w:r>
      <w:r>
        <w:rPr>
          <w:u w:val="single"/>
        </w:rPr>
        <w:t xml:space="preserve"> were established</w:t>
      </w:r>
      <w:r>
        <w:rPr>
          <w:sz w:val="16"/>
        </w:rPr>
        <w:t xml:space="preserve">. (Pyle, 2019). </w:t>
      </w:r>
      <w:r>
        <w:rPr>
          <w:u w:val="single"/>
        </w:rPr>
        <w:t>The real change, however, came in 2012</w:t>
      </w:r>
      <w:r>
        <w:rPr>
          <w:sz w:val="16"/>
        </w:rPr>
        <w:t xml:space="preserve"> when the first SpaceX commercial mission was successfully launched to the ISS (NASA, 2012). </w:t>
      </w:r>
      <w:r>
        <w:rPr>
          <w:u w:val="single"/>
        </w:rPr>
        <w:t xml:space="preserve">Since then, the </w:t>
      </w:r>
      <w:r>
        <w:rPr>
          <w:highlight w:val="green"/>
          <w:u w:val="single"/>
        </w:rPr>
        <w:t xml:space="preserve">participation of the </w:t>
      </w:r>
      <w:r>
        <w:rPr>
          <w:rStyle w:val="Emphasis"/>
          <w:highlight w:val="green"/>
        </w:rPr>
        <w:t>private sector</w:t>
      </w:r>
      <w:r>
        <w:rPr>
          <w:rStyle w:val="Emphasis"/>
        </w:rPr>
        <w:t xml:space="preserve"> in the space industry has </w:t>
      </w:r>
      <w:r>
        <w:rPr>
          <w:rStyle w:val="Emphasis"/>
          <w:highlight w:val="green"/>
        </w:rPr>
        <w:t>skyrocketed</w:t>
      </w:r>
      <w:r>
        <w:rPr>
          <w:rStyle w:val="Emphasis"/>
        </w:rPr>
        <w:t>, especially in the United States</w:t>
      </w:r>
      <w:r>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industry, </w:t>
      </w:r>
      <w:r>
        <w:rPr>
          <w:highlight w:val="green"/>
          <w:u w:val="single"/>
        </w:rPr>
        <w:t>we witness a</w:t>
      </w:r>
      <w:r>
        <w:rPr>
          <w:u w:val="single"/>
        </w:rPr>
        <w:t xml:space="preserve"> very </w:t>
      </w:r>
      <w:r>
        <w:rPr>
          <w:rStyle w:val="Emphasis"/>
        </w:rPr>
        <w:t>productive</w:t>
      </w:r>
      <w:r>
        <w:rPr>
          <w:u w:val="single"/>
        </w:rPr>
        <w:t xml:space="preserve"> </w:t>
      </w:r>
      <w:r>
        <w:rPr>
          <w:highlight w:val="green"/>
          <w:u w:val="single"/>
        </w:rPr>
        <w:t xml:space="preserve">cybernetic feedback </w:t>
      </w:r>
      <w:r>
        <w:rPr>
          <w:u w:val="single"/>
        </w:rPr>
        <w:t xml:space="preserve">look </w:t>
      </w:r>
      <w:r>
        <w:rPr>
          <w:highlight w:val="green"/>
          <w:u w:val="single"/>
        </w:rPr>
        <w:t>between</w:t>
      </w:r>
      <w:r>
        <w:rPr>
          <w:u w:val="single"/>
        </w:rPr>
        <w:t xml:space="preserve"> the </w:t>
      </w:r>
      <w:r>
        <w:rPr>
          <w:rStyle w:val="Emphasis"/>
          <w:highlight w:val="green"/>
        </w:rPr>
        <w:t>development of space technologies</w:t>
      </w:r>
      <w:r>
        <w:rPr>
          <w:u w:val="single"/>
        </w:rPr>
        <w:t xml:space="preserve">, the </w:t>
      </w:r>
      <w:r>
        <w:rPr>
          <w:rStyle w:val="Emphasis"/>
          <w:highlight w:val="green"/>
        </w:rPr>
        <w:t>democratization</w:t>
      </w:r>
      <w:r>
        <w:rPr>
          <w:rStyle w:val="Emphasis"/>
        </w:rPr>
        <w:t xml:space="preserve"> of those technologies</w:t>
      </w:r>
      <w:r>
        <w:rPr>
          <w:u w:val="single"/>
        </w:rPr>
        <w:t xml:space="preserve">, </w:t>
      </w:r>
      <w:r>
        <w:rPr>
          <w:highlight w:val="green"/>
          <w:u w:val="single"/>
        </w:rPr>
        <w:t>and</w:t>
      </w:r>
      <w:r>
        <w:rPr>
          <w:u w:val="single"/>
        </w:rPr>
        <w:t xml:space="preserve"> a </w:t>
      </w:r>
      <w:r>
        <w:rPr>
          <w:rStyle w:val="Emphasis"/>
        </w:rPr>
        <w:t xml:space="preserve">substantial </w:t>
      </w:r>
      <w:r>
        <w:rPr>
          <w:rStyle w:val="Emphasis"/>
          <w:highlight w:val="green"/>
        </w:rPr>
        <w:t>reduction of prices</w:t>
      </w:r>
      <w:r>
        <w:rPr>
          <w:sz w:val="16"/>
        </w:rPr>
        <w:t xml:space="preserve">. The latter is even more significant if we compare the cost of launching cargo into orbit now and 20 years ago – Falcon 9 is over ten times cheaper than Space Shuttle (Jones, 2018). </w:t>
      </w:r>
      <w:r>
        <w:rPr>
          <w:highlight w:val="green"/>
          <w:u w:val="single"/>
        </w:rPr>
        <w:t>This</w:t>
      </w:r>
      <w:r>
        <w:rPr>
          <w:u w:val="single"/>
        </w:rPr>
        <w:t xml:space="preserve">, of course, </w:t>
      </w:r>
      <w:r>
        <w:rPr>
          <w:highlight w:val="green"/>
          <w:u w:val="single"/>
        </w:rPr>
        <w:t>directly translates into</w:t>
      </w:r>
      <w:r>
        <w:rPr>
          <w:u w:val="single"/>
        </w:rPr>
        <w:t xml:space="preserve"> the </w:t>
      </w:r>
      <w:r>
        <w:rPr>
          <w:rStyle w:val="Emphasis"/>
          <w:highlight w:val="green"/>
        </w:rPr>
        <w:t>mass</w:t>
      </w:r>
      <w:r>
        <w:rPr>
          <w:highlight w:val="green"/>
          <w:u w:val="single"/>
        </w:rPr>
        <w:t xml:space="preserve"> and number of objects</w:t>
      </w:r>
      <w:r>
        <w:rPr>
          <w:u w:val="single"/>
        </w:rPr>
        <w:t xml:space="preserve"> that we are able to put </w:t>
      </w:r>
      <w:r>
        <w:rPr>
          <w:highlight w:val="green"/>
          <w:u w:val="single"/>
        </w:rPr>
        <w:t>in</w:t>
      </w:r>
      <w:r>
        <w:rPr>
          <w:u w:val="single"/>
        </w:rPr>
        <w:t xml:space="preserve"> the </w:t>
      </w:r>
      <w:r>
        <w:rPr>
          <w:rStyle w:val="Emphasis"/>
          <w:highlight w:val="green"/>
        </w:rPr>
        <w:t>orbit</w:t>
      </w:r>
      <w:r>
        <w:rPr>
          <w:rStyle w:val="Emphasis"/>
        </w:rPr>
        <w:t xml:space="preserve">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Pr>
          <w:highlight w:val="green"/>
          <w:u w:val="single"/>
        </w:rPr>
        <w:t>the threat</w:t>
      </w:r>
      <w:r>
        <w:rPr>
          <w:u w:val="single"/>
        </w:rPr>
        <w:t xml:space="preserve"> posed by the </w:t>
      </w:r>
      <w:r>
        <w:rPr>
          <w:rStyle w:val="Emphasis"/>
        </w:rPr>
        <w:t>cascading collisions</w:t>
      </w:r>
      <w:r>
        <w:rPr>
          <w:u w:val="single"/>
        </w:rPr>
        <w:t xml:space="preserve"> </w:t>
      </w:r>
      <w:r>
        <w:rPr>
          <w:highlight w:val="green"/>
          <w:u w:val="single"/>
        </w:rPr>
        <w:t>in the</w:t>
      </w:r>
      <w:r>
        <w:rPr>
          <w:u w:val="single"/>
        </w:rPr>
        <w:t xml:space="preserve"> Earth’s orbit </w:t>
      </w:r>
      <w:r>
        <w:rPr>
          <w:highlight w:val="green"/>
          <w:u w:val="single"/>
        </w:rPr>
        <w:t>(</w:t>
      </w:r>
      <w:r>
        <w:rPr>
          <w:rStyle w:val="Emphasis"/>
          <w:highlight w:val="green"/>
        </w:rPr>
        <w:t>Kessler</w:t>
      </w:r>
      <w:r>
        <w:rPr>
          <w:highlight w:val="green"/>
          <w:u w:val="single"/>
        </w:rPr>
        <w:t xml:space="preserve"> </w:t>
      </w:r>
      <w:r>
        <w:rPr>
          <w:rStyle w:val="Emphasis"/>
          <w:highlight w:val="green"/>
        </w:rPr>
        <w:t>syndrome</w:t>
      </w:r>
      <w:r>
        <w:rPr>
          <w:highlight w:val="green"/>
          <w:u w:val="single"/>
        </w:rPr>
        <w:t>) is becoming</w:t>
      </w:r>
      <w:r>
        <w:rPr>
          <w:u w:val="single"/>
        </w:rPr>
        <w:t xml:space="preserve"> more </w:t>
      </w:r>
      <w:r>
        <w:rPr>
          <w:highlight w:val="green"/>
          <w:u w:val="single"/>
        </w:rPr>
        <w:t>severe due to</w:t>
      </w:r>
      <w:r>
        <w:rPr>
          <w:u w:val="single"/>
        </w:rPr>
        <w:t xml:space="preserve"> the </w:t>
      </w:r>
      <w:r>
        <w:rPr>
          <w:rStyle w:val="Emphasis"/>
        </w:rPr>
        <w:t xml:space="preserve">construction of </w:t>
      </w:r>
      <w:r>
        <w:rPr>
          <w:rStyle w:val="Emphasis"/>
          <w:highlight w:val="green"/>
        </w:rPr>
        <w:t>orbital satellite constellations</w:t>
      </w:r>
      <w:r>
        <w:rPr>
          <w:sz w:val="16"/>
        </w:rP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2655A186" w14:textId="77777777" w:rsidR="00701B01" w:rsidRDefault="00701B01" w:rsidP="00701B01">
      <w:pPr>
        <w:rPr>
          <w:u w:val="single"/>
        </w:rPr>
      </w:pPr>
    </w:p>
    <w:p w14:paraId="3E22690C" w14:textId="77777777" w:rsidR="00701B01" w:rsidRDefault="00701B01" w:rsidP="00701B01">
      <w:pPr>
        <w:pStyle w:val="Heading4"/>
      </w:pPr>
      <w:r>
        <w:t xml:space="preserve">Privatization </w:t>
      </w:r>
      <w:r>
        <w:rPr>
          <w:u w:val="single"/>
        </w:rPr>
        <w:t>exponentially</w:t>
      </w:r>
      <w:r>
        <w:t xml:space="preserve"> increases the curve but ending dangerous missions </w:t>
      </w:r>
      <w:r>
        <w:rPr>
          <w:u w:val="single"/>
        </w:rPr>
        <w:t>stops it</w:t>
      </w:r>
      <w:r>
        <w:t>.</w:t>
      </w:r>
    </w:p>
    <w:p w14:paraId="4924C341" w14:textId="77777777" w:rsidR="00701B01" w:rsidRDefault="00701B01" w:rsidP="00701B01">
      <w:r>
        <w:rPr>
          <w:rStyle w:val="Style13ptBold"/>
        </w:rPr>
        <w:t>Bernat 20</w:t>
      </w:r>
      <w:r>
        <w:t xml:space="preserve"> – Pawel, 2020, Military University of Aviation, [“ORBITAL SATELLITE CONSTELLATIONS AND THE GROWING THREAT OF KESSLER SYNDROME IN THE LOWER EARTH ORBIT,” SAFETY ENGINEERING OF ANTHROPOGENIC OBJECTS, Volume 4, PDF] Justin</w:t>
      </w:r>
    </w:p>
    <w:p w14:paraId="226382E9" w14:textId="77777777" w:rsidR="00701B01" w:rsidRDefault="00701B01" w:rsidP="00701B01">
      <w:pPr>
        <w:rPr>
          <w:sz w:val="16"/>
        </w:rPr>
      </w:pPr>
      <w:r>
        <w:rPr>
          <w:sz w:val="16"/>
        </w:rPr>
        <w:t xml:space="preserve">5. </w:t>
      </w:r>
      <w:r>
        <w:rPr>
          <w:rStyle w:val="Emphasis"/>
        </w:rPr>
        <w:t>Orbital satellite constellations and the growing threat of the Kessler syndrome</w:t>
      </w:r>
      <w:r>
        <w:rPr>
          <w:sz w:val="16"/>
        </w:rPr>
        <w:t xml:space="preserve"> </w:t>
      </w:r>
      <w:r>
        <w:rPr>
          <w:highlight w:val="green"/>
          <w:u w:val="single"/>
        </w:rPr>
        <w:t xml:space="preserve">Space 2.0 – the new era of </w:t>
      </w:r>
      <w:r>
        <w:rPr>
          <w:rStyle w:val="Emphasis"/>
        </w:rPr>
        <w:t xml:space="preserve">space </w:t>
      </w:r>
      <w:r>
        <w:rPr>
          <w:rStyle w:val="Emphasis"/>
          <w:highlight w:val="green"/>
        </w:rPr>
        <w:t>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Pr>
          <w:rStyle w:val="Emphasis"/>
          <w:highlight w:val="green"/>
        </w:rPr>
        <w:t>commercialization of</w:t>
      </w:r>
      <w:r>
        <w:rPr>
          <w:rStyle w:val="Emphasis"/>
        </w:rPr>
        <w:t xml:space="preserve"> outer </w:t>
      </w:r>
      <w:r>
        <w:rPr>
          <w:rStyle w:val="Emphasis"/>
          <w:highlight w:val="green"/>
        </w:rPr>
        <w:t>space has already 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Pr>
          <w:highlight w:val="green"/>
          <w:u w:val="single"/>
        </w:rPr>
        <w:t>private companies</w:t>
      </w:r>
      <w:r>
        <w:rPr>
          <w:u w:val="single"/>
        </w:rPr>
        <w:t xml:space="preserve"> from the space sector have </w:t>
      </w:r>
      <w:r>
        <w:rPr>
          <w:highlight w:val="green"/>
          <w:u w:val="single"/>
        </w:rPr>
        <w:t>now</w:t>
      </w:r>
      <w:r>
        <w:rPr>
          <w:u w:val="single"/>
        </w:rPr>
        <w:t xml:space="preserve"> matured to </w:t>
      </w:r>
      <w:r>
        <w:rPr>
          <w:highlight w:val="green"/>
          <w:u w:val="single"/>
        </w:rPr>
        <w:t>carry</w:t>
      </w:r>
      <w:r>
        <w:rPr>
          <w:u w:val="single"/>
        </w:rPr>
        <w:t xml:space="preserve"> out their own </w:t>
      </w:r>
      <w:r>
        <w:rPr>
          <w:highlight w:val="green"/>
          <w:u w:val="single"/>
        </w:rPr>
        <w:t>independent projects</w:t>
      </w:r>
      <w:r>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Pr>
          <w:highlight w:val="green"/>
          <w:u w:val="single"/>
        </w:rPr>
        <w:t>constructing</w:t>
      </w:r>
      <w:r>
        <w:rPr>
          <w:u w:val="single"/>
        </w:rPr>
        <w:t xml:space="preserve"> Starlink satellite </w:t>
      </w:r>
      <w:r>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Pr>
          <w:highlight w:val="green"/>
          <w:u w:val="single"/>
        </w:rPr>
        <w:t>Immediate plans include</w:t>
      </w:r>
      <w:r>
        <w:rPr>
          <w:u w:val="single"/>
        </w:rPr>
        <w:t xml:space="preserve"> launching </w:t>
      </w:r>
      <w:r>
        <w:rPr>
          <w:rStyle w:val="Emphasis"/>
          <w:highlight w:val="green"/>
        </w:rPr>
        <w:t>12,000</w:t>
      </w:r>
      <w:r>
        <w:rPr>
          <w:rStyle w:val="Emphasis"/>
        </w:rPr>
        <w:t xml:space="preserve"> satellites, </w:t>
      </w:r>
      <w:r>
        <w:rPr>
          <w:rStyle w:val="Emphasis"/>
          <w:highlight w:val="green"/>
        </w:rPr>
        <w:t>but they assume</w:t>
      </w:r>
      <w:r>
        <w:rPr>
          <w:rStyle w:val="Emphasis"/>
        </w:rPr>
        <w:t xml:space="preserve"> a potential later extension to </w:t>
      </w:r>
      <w:r>
        <w:rPr>
          <w:rStyle w:val="Emphasis"/>
          <w:highlight w:val="green"/>
        </w:rPr>
        <w:t>42,000</w:t>
      </w:r>
      <w:r>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Pr>
          <w:u w:val="single"/>
        </w:rPr>
        <w:t>orbital collisions are, however, inevitable</w:t>
      </w:r>
      <w:r>
        <w:rPr>
          <w:sz w:val="16"/>
        </w:rPr>
        <w:t xml:space="preserve">. As it was shown before, </w:t>
      </w:r>
      <w:r>
        <w:rPr>
          <w:u w:val="single"/>
        </w:rPr>
        <w:t xml:space="preserve">the </w:t>
      </w:r>
      <w:r>
        <w:rPr>
          <w:highlight w:val="green"/>
          <w:u w:val="single"/>
        </w:rPr>
        <w:t>possibility of collisions grows with</w:t>
      </w:r>
      <w:r>
        <w:rPr>
          <w:u w:val="single"/>
        </w:rPr>
        <w:t xml:space="preserve"> the number of </w:t>
      </w:r>
      <w:r>
        <w:rPr>
          <w:highlight w:val="green"/>
          <w:u w:val="single"/>
        </w:rPr>
        <w:t>orbital objects</w:t>
      </w:r>
      <w:r>
        <w:rPr>
          <w:sz w:val="16"/>
        </w:rPr>
        <w:t xml:space="preserve">. Bastida </w:t>
      </w:r>
      <w:r>
        <w:rPr>
          <w:u w:val="single"/>
        </w:rPr>
        <w:t xml:space="preserve">Virgili with the team </w:t>
      </w:r>
      <w:r>
        <w:rPr>
          <w:highlight w:val="green"/>
          <w:u w:val="single"/>
        </w:rPr>
        <w:t>compared</w:t>
      </w:r>
      <w:r>
        <w:rPr>
          <w:sz w:val="16"/>
        </w:rPr>
        <w:t xml:space="preserve"> (2016, p. 154-155) </w:t>
      </w:r>
      <w:r>
        <w:rPr>
          <w:u w:val="single"/>
        </w:rPr>
        <w:t xml:space="preserve">orbital </w:t>
      </w:r>
      <w:r>
        <w:rPr>
          <w:highlight w:val="green"/>
          <w:u w:val="single"/>
        </w:rPr>
        <w:t>debris</w:t>
      </w:r>
      <w:r>
        <w:rPr>
          <w:u w:val="single"/>
        </w:rPr>
        <w:t xml:space="preserve"> environment development </w:t>
      </w:r>
      <w:r>
        <w:rPr>
          <w:rStyle w:val="Emphasis"/>
          <w:highlight w:val="green"/>
        </w:rPr>
        <w:t>without</w:t>
      </w:r>
      <w:r>
        <w:rPr>
          <w:highlight w:val="green"/>
          <w:u w:val="single"/>
        </w:rPr>
        <w:t xml:space="preserve"> and </w:t>
      </w:r>
      <w:r>
        <w:rPr>
          <w:rStyle w:val="Emphasis"/>
          <w:highlight w:val="green"/>
        </w:rPr>
        <w:t>with</w:t>
      </w:r>
      <w:r>
        <w:rPr>
          <w:highlight w:val="green"/>
          <w:u w:val="single"/>
        </w:rPr>
        <w:t xml:space="preserve"> a large</w:t>
      </w:r>
      <w:r>
        <w:rPr>
          <w:u w:val="single"/>
        </w:rPr>
        <w:t xml:space="preserve"> </w:t>
      </w:r>
      <w:r>
        <w:rPr>
          <w:rStyle w:val="Emphasis"/>
        </w:rPr>
        <w:t xml:space="preserve">hypothetical </w:t>
      </w:r>
      <w:r>
        <w:rPr>
          <w:rStyle w:val="Emphasis"/>
          <w:highlight w:val="green"/>
        </w:rPr>
        <w:t>constellation</w:t>
      </w:r>
      <w:r>
        <w:rPr>
          <w:sz w:val="16"/>
        </w:rPr>
        <w:t xml:space="preserve"> consisting of merely 1080 satellites, distributed across 20 orbital planes at 1,100 km altitude (Fig. 5).</w:t>
      </w:r>
    </w:p>
    <w:p w14:paraId="5EA1E681" w14:textId="77777777" w:rsidR="00701B01" w:rsidRDefault="00701B01" w:rsidP="00701B01">
      <w:r>
        <w:rPr>
          <w:noProof/>
        </w:rPr>
        <w:drawing>
          <wp:inline distT="0" distB="0" distL="0" distR="0" wp14:anchorId="4ADE8B01" wp14:editId="568780A0">
            <wp:extent cx="3867785" cy="2807335"/>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0414D61B" w14:textId="77777777" w:rsidR="00701B01" w:rsidRDefault="00701B01" w:rsidP="00701B01">
      <w:pPr>
        <w:rPr>
          <w:rStyle w:val="Emphasis"/>
        </w:rPr>
      </w:pPr>
      <w:r>
        <w:rPr>
          <w:sz w:val="16"/>
        </w:rPr>
        <w:t xml:space="preserve">It has to be noted that although SpaceX’s Starlink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rPr>
          <w:sz w:val="16"/>
        </w:rPr>
        <w:t xml:space="preserve">. The planned Kuiper Systems LLC, which is a subsidiary of Amazon and intends to place 3,236 broadband satellites in the LEO, is one of Starlink’s biggest competitors (Henry, 2019b). Now, </w:t>
      </w:r>
      <w:r>
        <w:rPr>
          <w:highlight w:val="green"/>
          <w:u w:val="single"/>
        </w:rPr>
        <w:t xml:space="preserve">there is even a </w:t>
      </w:r>
      <w:r>
        <w:rPr>
          <w:rStyle w:val="Emphasis"/>
          <w:highlight w:val="green"/>
        </w:rPr>
        <w:t>rivalry between</w:t>
      </w:r>
      <w:r>
        <w:rPr>
          <w:rStyle w:val="Emphasis"/>
        </w:rPr>
        <w:t xml:space="preserve"> the two </w:t>
      </w:r>
      <w:r>
        <w:rPr>
          <w:rStyle w:val="Emphasis"/>
          <w:highlight w:val="green"/>
        </w:rPr>
        <w:t>companies</w:t>
      </w:r>
      <w:r>
        <w:rPr>
          <w:u w:val="single"/>
        </w:rPr>
        <w:t xml:space="preserve"> because Kuiper’s </w:t>
      </w:r>
      <w:r>
        <w:rPr>
          <w:rStyle w:val="Emphasis"/>
        </w:rPr>
        <w:t>lowest orbital shell is planned to be 590 km</w:t>
      </w:r>
      <w:r>
        <w:rPr>
          <w:u w:val="single"/>
        </w:rPr>
        <w:t>, with a tolerance of 9 km either above or below</w:t>
      </w:r>
      <w:r>
        <w:rPr>
          <w:sz w:val="16"/>
        </w:rPr>
        <w:t xml:space="preserve"> (Cao, 2020), which is the altitude of Starlink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The threat of collisions increases and no institution or body has enough power to license, coordinate and regulate what is sent to the orbit</w:t>
      </w:r>
      <w:r>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Pr>
          <w:u w:val="single"/>
        </w:rPr>
        <w:t xml:space="preserve">The race to put broadband internet satellites bears similarities to the gold rush – </w:t>
      </w:r>
      <w:r>
        <w:rPr>
          <w:highlight w:val="green"/>
          <w:u w:val="single"/>
        </w:rPr>
        <w:t xml:space="preserve">there are </w:t>
      </w:r>
      <w:r>
        <w:rPr>
          <w:rStyle w:val="Emphasis"/>
          <w:highlight w:val="green"/>
        </w:rPr>
        <w:t>no rules</w:t>
      </w:r>
      <w:r>
        <w:rPr>
          <w:u w:val="single"/>
        </w:rPr>
        <w:t xml:space="preserve">, at the global level, </w:t>
      </w:r>
      <w:r>
        <w:rPr>
          <w:highlight w:val="green"/>
          <w:u w:val="single"/>
        </w:rPr>
        <w:t xml:space="preserve">apart from </w:t>
      </w:r>
      <w:r>
        <w:rPr>
          <w:rStyle w:val="Emphasis"/>
          <w:highlight w:val="green"/>
        </w:rPr>
        <w:t>first-come, first-served.</w:t>
      </w:r>
    </w:p>
    <w:p w14:paraId="2E668B39" w14:textId="77777777" w:rsidR="00701B01" w:rsidRDefault="00701B01" w:rsidP="00701B01"/>
    <w:p w14:paraId="2EF7D323" w14:textId="77777777" w:rsidR="00701B01" w:rsidRDefault="00701B01" w:rsidP="00701B01">
      <w:pPr>
        <w:pStyle w:val="Heading4"/>
      </w:pPr>
      <w:r>
        <w:t xml:space="preserve">Models are </w:t>
      </w:r>
      <w:r>
        <w:rPr>
          <w:u w:val="single"/>
        </w:rPr>
        <w:t>rigorous</w:t>
      </w:r>
      <w:r>
        <w:t xml:space="preserve"> and </w:t>
      </w:r>
      <w:r>
        <w:rPr>
          <w:u w:val="single"/>
        </w:rPr>
        <w:t>robust</w:t>
      </w:r>
      <w:r>
        <w:t>.</w:t>
      </w:r>
    </w:p>
    <w:p w14:paraId="746BBFDA" w14:textId="77777777" w:rsidR="00701B01" w:rsidRDefault="00701B01" w:rsidP="00701B01">
      <w:r>
        <w:t>---To clarify this is the methodology for above chart.</w:t>
      </w:r>
    </w:p>
    <w:p w14:paraId="64ABFBBD" w14:textId="77777777" w:rsidR="00701B01" w:rsidRPr="002429C8" w:rsidRDefault="00701B01" w:rsidP="00701B01">
      <w:r>
        <w:rPr>
          <w:rStyle w:val="Style13ptBold"/>
        </w:rPr>
        <w:t>Virgili et al. 16</w:t>
      </w:r>
      <w:r>
        <w:t xml:space="preserve"> – Bastida, J.C. Dolado, H.G. </w:t>
      </w:r>
      <w:r w:rsidRPr="002429C8">
        <w:t xml:space="preserve">Lewis, J. Radtke, H. Krag, B. Revelin, C. Cazaux b , C. Colombo, R. Crowther, M. Metz, 4/26/16, [“Risk to space sustainability from large constellations of satellites,” Act Astranautica, </w:t>
      </w:r>
      <w:hyperlink r:id="rId14" w:history="1">
        <w:r w:rsidRPr="002429C8">
          <w:t>https://sci-hub.se/10.1016/j.actaastro.2016.03.034</w:t>
        </w:r>
      </w:hyperlink>
      <w:r w:rsidRPr="002429C8">
        <w:t>.] Justin</w:t>
      </w:r>
    </w:p>
    <w:p w14:paraId="34E57114" w14:textId="77777777" w:rsidR="00701B01" w:rsidRDefault="00701B01" w:rsidP="00701B01">
      <w:pPr>
        <w:rPr>
          <w:sz w:val="16"/>
        </w:rPr>
      </w:pPr>
      <w:r>
        <w:rPr>
          <w:sz w:val="16"/>
        </w:rPr>
        <w:t xml:space="preserve">1.3. </w:t>
      </w:r>
      <w:r>
        <w:rPr>
          <w:rStyle w:val="Emphasis"/>
        </w:rPr>
        <w:t>Simulation approach</w:t>
      </w:r>
      <w:r>
        <w:rPr>
          <w:u w:val="single"/>
        </w:rPr>
        <w:t xml:space="preserve"> and </w:t>
      </w:r>
      <w:r>
        <w:rPr>
          <w:rStyle w:val="Emphasis"/>
        </w:rPr>
        <w:t>result analysis</w:t>
      </w:r>
      <w:r>
        <w:rPr>
          <w:sz w:val="16"/>
        </w:rPr>
        <w:t xml:space="preserve"> A </w:t>
      </w:r>
      <w:r>
        <w:rPr>
          <w:u w:val="single"/>
        </w:rPr>
        <w:t>Monte Carlo</w:t>
      </w:r>
      <w:r>
        <w:rPr>
          <w:sz w:val="16"/>
        </w:rPr>
        <w:t xml:space="preserve"> </w:t>
      </w:r>
      <w:r>
        <w:rPr>
          <w:sz w:val="16"/>
          <w:highlight w:val="green"/>
        </w:rPr>
        <w:t>(</w:t>
      </w:r>
      <w:r>
        <w:rPr>
          <w:rStyle w:val="Emphasis"/>
          <w:highlight w:val="green"/>
        </w:rPr>
        <w:t>MC</w:t>
      </w:r>
      <w:r>
        <w:rPr>
          <w:sz w:val="16"/>
          <w:highlight w:val="green"/>
        </w:rPr>
        <w:t xml:space="preserve">) </w:t>
      </w:r>
      <w:r>
        <w:rPr>
          <w:highlight w:val="green"/>
          <w:u w:val="single"/>
        </w:rPr>
        <w:t>approach</w:t>
      </w:r>
      <w:r>
        <w:rPr>
          <w:u w:val="single"/>
        </w:rPr>
        <w:t xml:space="preserve"> was used to </w:t>
      </w:r>
      <w:r>
        <w:rPr>
          <w:rStyle w:val="Emphasis"/>
          <w:highlight w:val="green"/>
        </w:rPr>
        <w:t>simulate</w:t>
      </w:r>
      <w:r>
        <w:rPr>
          <w:rStyle w:val="Emphasis"/>
        </w:rPr>
        <w:t xml:space="preserve"> the </w:t>
      </w:r>
      <w:r>
        <w:rPr>
          <w:rStyle w:val="Emphasis"/>
          <w:highlight w:val="green"/>
        </w:rPr>
        <w:t>evolution of</w:t>
      </w:r>
      <w:r>
        <w:rPr>
          <w:rStyle w:val="Emphasis"/>
        </w:rPr>
        <w:t xml:space="preserve"> the </w:t>
      </w:r>
      <w:r>
        <w:rPr>
          <w:rStyle w:val="Emphasis"/>
          <w:highlight w:val="green"/>
        </w:rPr>
        <w:t>object population</w:t>
      </w:r>
      <w:r>
        <w:rPr>
          <w:u w:val="single"/>
        </w:rPr>
        <w:t xml:space="preserve"> over a period of </w:t>
      </w:r>
      <w:r>
        <w:rPr>
          <w:rStyle w:val="Emphasis"/>
        </w:rPr>
        <w:t>200 years</w:t>
      </w:r>
      <w:r>
        <w:rPr>
          <w:u w:val="single"/>
        </w:rPr>
        <w:t xml:space="preserve"> under different post-mission disposal requirements, </w:t>
      </w:r>
      <w:r>
        <w:rPr>
          <w:highlight w:val="green"/>
          <w:u w:val="single"/>
        </w:rPr>
        <w:t xml:space="preserve">with </w:t>
      </w:r>
      <w:r>
        <w:rPr>
          <w:rStyle w:val="Emphasis"/>
          <w:highlight w:val="green"/>
        </w:rPr>
        <w:t>four different tools</w:t>
      </w:r>
      <w:r>
        <w:rPr>
          <w:sz w:val="16"/>
        </w:rPr>
        <w:t xml:space="preserve"> (</w:t>
      </w:r>
      <w:r>
        <w:rPr>
          <w:rStyle w:val="Emphasis"/>
          <w:highlight w:val="green"/>
        </w:rPr>
        <w:t>MEDEE</w:t>
      </w:r>
      <w:r>
        <w:rPr>
          <w:sz w:val="16"/>
        </w:rPr>
        <w:t xml:space="preserve"> – </w:t>
      </w:r>
      <w:r>
        <w:rPr>
          <w:rStyle w:val="Emphasis"/>
        </w:rPr>
        <w:t>Modelling</w:t>
      </w:r>
      <w:r>
        <w:rPr>
          <w:u w:val="single"/>
        </w:rPr>
        <w:t xml:space="preserve"> the </w:t>
      </w:r>
      <w:r>
        <w:rPr>
          <w:rStyle w:val="Emphasis"/>
        </w:rPr>
        <w:t>Evolution</w:t>
      </w:r>
      <w:r>
        <w:rPr>
          <w:u w:val="single"/>
        </w:rPr>
        <w:t xml:space="preserve"> of </w:t>
      </w:r>
      <w:r>
        <w:rPr>
          <w:rStyle w:val="Emphasis"/>
        </w:rPr>
        <w:t>Debris</w:t>
      </w:r>
      <w:r>
        <w:rPr>
          <w:u w:val="single"/>
        </w:rPr>
        <w:t xml:space="preserve"> on </w:t>
      </w:r>
      <w:r>
        <w:rPr>
          <w:rStyle w:val="Emphasis"/>
        </w:rPr>
        <w:t>Earth's</w:t>
      </w:r>
      <w:r>
        <w:rPr>
          <w:u w:val="single"/>
        </w:rPr>
        <w:t xml:space="preserve"> </w:t>
      </w:r>
      <w:r>
        <w:rPr>
          <w:rStyle w:val="Emphasis"/>
        </w:rPr>
        <w:t>Environment</w:t>
      </w:r>
      <w:r>
        <w:rPr>
          <w:sz w:val="16"/>
        </w:rPr>
        <w:t xml:space="preserve"> [9], </w:t>
      </w:r>
      <w:r>
        <w:rPr>
          <w:rStyle w:val="Emphasis"/>
          <w:highlight w:val="green"/>
        </w:rPr>
        <w:t>LUCA</w:t>
      </w:r>
      <w:r>
        <w:rPr>
          <w:sz w:val="16"/>
        </w:rPr>
        <w:t xml:space="preserve"> – </w:t>
      </w:r>
      <w:r>
        <w:rPr>
          <w:rStyle w:val="Emphasis"/>
        </w:rPr>
        <w:t>Long</w:t>
      </w:r>
      <w:r>
        <w:rPr>
          <w:u w:val="single"/>
        </w:rPr>
        <w:t xml:space="preserve"> </w:t>
      </w:r>
      <w:r>
        <w:rPr>
          <w:rStyle w:val="Emphasis"/>
        </w:rPr>
        <w:t>Term</w:t>
      </w:r>
      <w:r>
        <w:rPr>
          <w:u w:val="single"/>
        </w:rPr>
        <w:t xml:space="preserve"> </w:t>
      </w:r>
      <w:r>
        <w:rPr>
          <w:rStyle w:val="Emphasis"/>
        </w:rPr>
        <w:t>Utility</w:t>
      </w:r>
      <w:r>
        <w:rPr>
          <w:u w:val="single"/>
        </w:rPr>
        <w:t xml:space="preserve"> for </w:t>
      </w:r>
      <w:r>
        <w:rPr>
          <w:rStyle w:val="Emphasis"/>
        </w:rPr>
        <w:t>Collision</w:t>
      </w:r>
      <w:r>
        <w:rPr>
          <w:u w:val="single"/>
        </w:rPr>
        <w:t xml:space="preserve"> </w:t>
      </w:r>
      <w:r>
        <w:rPr>
          <w:rStyle w:val="Emphasis"/>
        </w:rPr>
        <w:t>Analysis</w:t>
      </w:r>
      <w:r>
        <w:rPr>
          <w:sz w:val="16"/>
        </w:rPr>
        <w:t xml:space="preserve"> [10], </w:t>
      </w:r>
      <w:r>
        <w:rPr>
          <w:rStyle w:val="Emphasis"/>
          <w:highlight w:val="green"/>
        </w:rPr>
        <w:t>DAMAGE</w:t>
      </w:r>
      <w:r>
        <w:rPr>
          <w:sz w:val="16"/>
        </w:rPr>
        <w:t xml:space="preserve"> – </w:t>
      </w:r>
      <w:r>
        <w:rPr>
          <w:rStyle w:val="Emphasis"/>
        </w:rPr>
        <w:t>Debris</w:t>
      </w:r>
      <w:r>
        <w:rPr>
          <w:u w:val="single"/>
        </w:rPr>
        <w:t xml:space="preserve"> </w:t>
      </w:r>
      <w:r>
        <w:rPr>
          <w:rStyle w:val="Emphasis"/>
        </w:rPr>
        <w:t>Analysis</w:t>
      </w:r>
      <w:r>
        <w:rPr>
          <w:u w:val="single"/>
        </w:rPr>
        <w:t xml:space="preserve"> and </w:t>
      </w:r>
      <w:r>
        <w:rPr>
          <w:rStyle w:val="Emphasis"/>
        </w:rPr>
        <w:t>Monitoring</w:t>
      </w:r>
      <w:r>
        <w:rPr>
          <w:u w:val="single"/>
        </w:rPr>
        <w:t xml:space="preserve"> </w:t>
      </w:r>
      <w:r>
        <w:rPr>
          <w:rStyle w:val="Emphasis"/>
        </w:rPr>
        <w:t>Architecture</w:t>
      </w:r>
      <w:r>
        <w:rPr>
          <w:u w:val="single"/>
        </w:rPr>
        <w:t xml:space="preserve"> to the </w:t>
      </w:r>
      <w:r>
        <w:rPr>
          <w:rStyle w:val="Emphasis"/>
        </w:rPr>
        <w:t>Geosynchronous</w:t>
      </w:r>
      <w:r>
        <w:rPr>
          <w:u w:val="single"/>
        </w:rPr>
        <w:t xml:space="preserve"> </w:t>
      </w:r>
      <w:r>
        <w:rPr>
          <w:rStyle w:val="Emphasis"/>
        </w:rPr>
        <w:t>Environment</w:t>
      </w:r>
      <w:r>
        <w:rPr>
          <w:sz w:val="16"/>
        </w:rPr>
        <w:t xml:space="preserve"> [11] </w:t>
      </w:r>
      <w:r>
        <w:rPr>
          <w:highlight w:val="green"/>
          <w:u w:val="single"/>
        </w:rPr>
        <w:t xml:space="preserve">and </w:t>
      </w:r>
      <w:r>
        <w:rPr>
          <w:rStyle w:val="Emphasis"/>
          <w:highlight w:val="green"/>
        </w:rPr>
        <w:t>DELTA</w:t>
      </w:r>
      <w:r>
        <w:rPr>
          <w:sz w:val="16"/>
        </w:rPr>
        <w:t xml:space="preserve"> – </w:t>
      </w:r>
      <w:r>
        <w:rPr>
          <w:rStyle w:val="Emphasis"/>
        </w:rPr>
        <w:t>Debris</w:t>
      </w:r>
      <w:r>
        <w:rPr>
          <w:u w:val="single"/>
        </w:rPr>
        <w:t xml:space="preserve"> </w:t>
      </w:r>
      <w:r>
        <w:rPr>
          <w:rStyle w:val="Emphasis"/>
        </w:rPr>
        <w:t>Environment</w:t>
      </w:r>
      <w:r>
        <w:rPr>
          <w:u w:val="single"/>
        </w:rPr>
        <w:t xml:space="preserve"> </w:t>
      </w:r>
      <w:r>
        <w:rPr>
          <w:rStyle w:val="Emphasis"/>
        </w:rPr>
        <w:t>Long</w:t>
      </w:r>
      <w:r>
        <w:rPr>
          <w:u w:val="single"/>
        </w:rPr>
        <w:t xml:space="preserve"> </w:t>
      </w:r>
      <w:r>
        <w:rPr>
          <w:rStyle w:val="Emphasis"/>
        </w:rPr>
        <w:t>Term</w:t>
      </w:r>
      <w:r>
        <w:rPr>
          <w:u w:val="single"/>
        </w:rPr>
        <w:t xml:space="preserve"> </w:t>
      </w:r>
      <w:r>
        <w:rPr>
          <w:rStyle w:val="Emphasis"/>
        </w:rPr>
        <w:t>Analysis</w:t>
      </w:r>
      <w:r>
        <w:rPr>
          <w:sz w:val="16"/>
        </w:rPr>
        <w:t xml:space="preserve"> [12]). For analysis purposes, </w:t>
      </w:r>
      <w:r>
        <w:rPr>
          <w:u w:val="single"/>
        </w:rPr>
        <w:t xml:space="preserve">the </w:t>
      </w:r>
      <w:r>
        <w:rPr>
          <w:rStyle w:val="Emphasis"/>
        </w:rPr>
        <w:t>effective</w:t>
      </w:r>
      <w:r>
        <w:rPr>
          <w:u w:val="single"/>
        </w:rPr>
        <w:t xml:space="preserve"> </w:t>
      </w:r>
      <w:r>
        <w:rPr>
          <w:rStyle w:val="Emphasis"/>
        </w:rPr>
        <w:t>number</w:t>
      </w:r>
      <w:r>
        <w:rPr>
          <w:u w:val="single"/>
        </w:rPr>
        <w:t xml:space="preserve"> of objects was used where the </w:t>
      </w:r>
      <w:r>
        <w:rPr>
          <w:rStyle w:val="Emphasis"/>
          <w:highlight w:val="green"/>
        </w:rPr>
        <w:t>contribution</w:t>
      </w:r>
      <w:r>
        <w:rPr>
          <w:u w:val="single"/>
        </w:rPr>
        <w:t xml:space="preserve"> to the population by each object </w:t>
      </w:r>
      <w:r>
        <w:rPr>
          <w:highlight w:val="green"/>
          <w:u w:val="single"/>
        </w:rPr>
        <w:t>was weighted by</w:t>
      </w:r>
      <w:r>
        <w:rPr>
          <w:u w:val="single"/>
        </w:rPr>
        <w:t xml:space="preserve"> the </w:t>
      </w:r>
      <w:r>
        <w:rPr>
          <w:rStyle w:val="Emphasis"/>
          <w:highlight w:val="green"/>
        </w:rPr>
        <w:t>proportion</w:t>
      </w:r>
      <w:r>
        <w:rPr>
          <w:highlight w:val="green"/>
          <w:u w:val="single"/>
        </w:rPr>
        <w:t xml:space="preserve"> of the </w:t>
      </w:r>
      <w:r>
        <w:rPr>
          <w:rStyle w:val="Emphasis"/>
          <w:highlight w:val="green"/>
        </w:rPr>
        <w:t>orbital</w:t>
      </w:r>
      <w:r>
        <w:rPr>
          <w:highlight w:val="green"/>
          <w:u w:val="single"/>
        </w:rPr>
        <w:t xml:space="preserve"> </w:t>
      </w:r>
      <w:r>
        <w:rPr>
          <w:rStyle w:val="Emphasis"/>
          <w:highlight w:val="green"/>
        </w:rPr>
        <w:t>period</w:t>
      </w:r>
      <w:r>
        <w:rPr>
          <w:u w:val="single"/>
        </w:rPr>
        <w:t xml:space="preserve"> spent in LEO</w:t>
      </w:r>
      <w:r>
        <w:rPr>
          <w:sz w:val="16"/>
        </w:rPr>
        <w:t xml:space="preserve">. In a first step, </w:t>
      </w:r>
      <w:r>
        <w:rPr>
          <w:highlight w:val="green"/>
          <w:u w:val="single"/>
        </w:rPr>
        <w:t>four</w:t>
      </w:r>
      <w:r>
        <w:rPr>
          <w:u w:val="single"/>
        </w:rPr>
        <w:t xml:space="preserve"> different </w:t>
      </w:r>
      <w:r>
        <w:rPr>
          <w:rStyle w:val="Emphasis"/>
        </w:rPr>
        <w:t>evolutionary</w:t>
      </w:r>
      <w:r>
        <w:rPr>
          <w:u w:val="single"/>
        </w:rPr>
        <w:t xml:space="preserve"> </w:t>
      </w:r>
      <w:r>
        <w:rPr>
          <w:rStyle w:val="Emphasis"/>
          <w:highlight w:val="green"/>
        </w:rPr>
        <w:t>models</w:t>
      </w:r>
      <w:r>
        <w:rPr>
          <w:highlight w:val="green"/>
          <w:u w:val="single"/>
        </w:rPr>
        <w:t xml:space="preserve"> performed an </w:t>
      </w:r>
      <w:r>
        <w:rPr>
          <w:rStyle w:val="Emphasis"/>
          <w:highlight w:val="green"/>
        </w:rPr>
        <w:t>analysis</w:t>
      </w:r>
      <w:r>
        <w:rPr>
          <w:highlight w:val="green"/>
          <w:u w:val="single"/>
        </w:rPr>
        <w:t xml:space="preserve"> of two</w:t>
      </w:r>
      <w:r>
        <w:rPr>
          <w:u w:val="single"/>
        </w:rPr>
        <w:t xml:space="preserve"> </w:t>
      </w:r>
      <w:r>
        <w:rPr>
          <w:rStyle w:val="Emphasis"/>
        </w:rPr>
        <w:t>reference</w:t>
      </w:r>
      <w:r>
        <w:rPr>
          <w:u w:val="single"/>
        </w:rPr>
        <w:t xml:space="preserve"> </w:t>
      </w:r>
      <w:r>
        <w:rPr>
          <w:rStyle w:val="Emphasis"/>
          <w:highlight w:val="green"/>
        </w:rPr>
        <w:t>scenarios</w:t>
      </w:r>
      <w:r>
        <w:rPr>
          <w:u w:val="single"/>
        </w:rPr>
        <w:t xml:space="preserve">. One scenario considered only the </w:t>
      </w:r>
      <w:r>
        <w:rPr>
          <w:rStyle w:val="Emphasis"/>
        </w:rPr>
        <w:t>evolution</w:t>
      </w:r>
      <w:r>
        <w:rPr>
          <w:u w:val="single"/>
        </w:rPr>
        <w:t xml:space="preserve"> of the </w:t>
      </w:r>
      <w:r>
        <w:rPr>
          <w:rStyle w:val="Emphasis"/>
        </w:rPr>
        <w:t>background</w:t>
      </w:r>
      <w:r>
        <w:rPr>
          <w:u w:val="single"/>
        </w:rPr>
        <w:t xml:space="preserve"> </w:t>
      </w:r>
      <w:r>
        <w:rPr>
          <w:rStyle w:val="Emphasis"/>
        </w:rPr>
        <w:t>population</w:t>
      </w:r>
      <w:r>
        <w:rPr>
          <w:u w:val="single"/>
        </w:rPr>
        <w:t xml:space="preserve"> and </w:t>
      </w:r>
      <w:r>
        <w:rPr>
          <w:rStyle w:val="Emphasis"/>
        </w:rPr>
        <w:t>non</w:t>
      </w:r>
      <w:r>
        <w:rPr>
          <w:u w:val="single"/>
        </w:rPr>
        <w:t>-</w:t>
      </w:r>
      <w:r>
        <w:rPr>
          <w:rStyle w:val="Emphasis"/>
        </w:rPr>
        <w:t>constellation</w:t>
      </w:r>
      <w:r>
        <w:rPr>
          <w:u w:val="single"/>
        </w:rPr>
        <w:t xml:space="preserve"> </w:t>
      </w:r>
      <w:r>
        <w:rPr>
          <w:rStyle w:val="Emphasis"/>
        </w:rPr>
        <w:t>traffic</w:t>
      </w:r>
      <w:r>
        <w:rPr>
          <w:u w:val="single"/>
        </w:rPr>
        <w:t xml:space="preserve">. The second scenario </w:t>
      </w:r>
      <w:r>
        <w:rPr>
          <w:rStyle w:val="Emphasis"/>
        </w:rPr>
        <w:t>augmented</w:t>
      </w:r>
      <w:r>
        <w:rPr>
          <w:u w:val="single"/>
        </w:rPr>
        <w:t xml:space="preserve"> the first with the addition of the </w:t>
      </w:r>
      <w:r>
        <w:rPr>
          <w:rStyle w:val="Emphasis"/>
        </w:rPr>
        <w:t>representative</w:t>
      </w:r>
      <w:r>
        <w:rPr>
          <w:u w:val="single"/>
        </w:rPr>
        <w:t xml:space="preserve"> </w:t>
      </w:r>
      <w:r>
        <w:rPr>
          <w:rStyle w:val="Emphasis"/>
        </w:rPr>
        <w:t>constellation</w:t>
      </w:r>
      <w:r>
        <w:rPr>
          <w:sz w:val="16"/>
        </w:rPr>
        <w:t xml:space="preserve">, </w:t>
      </w:r>
      <w:r>
        <w:rPr>
          <w:u w:val="single"/>
        </w:rPr>
        <w:t xml:space="preserve">with the requirement that </w:t>
      </w:r>
      <w:r>
        <w:rPr>
          <w:rStyle w:val="Emphasis"/>
        </w:rPr>
        <w:t>90</w:t>
      </w:r>
      <w:r>
        <w:rPr>
          <w:u w:val="single"/>
        </w:rPr>
        <w:t xml:space="preserve">% of the constellation satellites achieved </w:t>
      </w:r>
      <w:r>
        <w:rPr>
          <w:rStyle w:val="Emphasis"/>
        </w:rPr>
        <w:t>post</w:t>
      </w:r>
      <w:r>
        <w:rPr>
          <w:u w:val="single"/>
        </w:rPr>
        <w:t>-</w:t>
      </w:r>
      <w:r>
        <w:rPr>
          <w:rStyle w:val="Emphasis"/>
        </w:rPr>
        <w:t>mission</w:t>
      </w:r>
      <w:r>
        <w:rPr>
          <w:u w:val="single"/>
        </w:rPr>
        <w:t xml:space="preserve"> </w:t>
      </w:r>
      <w:r>
        <w:rPr>
          <w:rStyle w:val="Emphasis"/>
        </w:rPr>
        <w:t>disposal</w:t>
      </w:r>
      <w:r>
        <w:rPr>
          <w:u w:val="single"/>
        </w:rPr>
        <w:t xml:space="preserve"> to orbits with remaining lifetimes of 25 years</w:t>
      </w:r>
      <w:r>
        <w:rPr>
          <w:sz w:val="16"/>
        </w:rPr>
        <w:t xml:space="preserve">. The </w:t>
      </w:r>
      <w:r>
        <w:rPr>
          <w:rStyle w:val="Emphasis"/>
        </w:rPr>
        <w:t>manoeuvres</w:t>
      </w:r>
      <w:r>
        <w:rPr>
          <w:u w:val="single"/>
        </w:rPr>
        <w:t xml:space="preserve"> performed at the mission end to meet the disposal requirement are assumed to be </w:t>
      </w:r>
      <w:r>
        <w:rPr>
          <w:rStyle w:val="Emphasis"/>
        </w:rPr>
        <w:t>impulsive</w:t>
      </w:r>
      <w:r>
        <w:rPr>
          <w:sz w:val="16"/>
        </w:rPr>
        <w:t xml:space="preserve"> (i.e. instantaneous) </w:t>
      </w:r>
      <w:r>
        <w:rPr>
          <w:u w:val="single"/>
        </w:rPr>
        <w:t>and result in an eccentric orbit with the apogee near the original</w:t>
      </w:r>
      <w:r>
        <w:rPr>
          <w:sz w:val="16"/>
        </w:rPr>
        <w:t xml:space="preserve"> (constellation) </w:t>
      </w:r>
      <w:r>
        <w:rPr>
          <w:u w:val="single"/>
        </w:rPr>
        <w:t xml:space="preserve">altitude and the perigee at an altitude such that the effects of atmospheric drag would cause the orbit to decay within 25 years. </w:t>
      </w:r>
      <w:r>
        <w:rPr>
          <w:rStyle w:val="Emphasis"/>
        </w:rPr>
        <w:t>Two</w:t>
      </w:r>
      <w:r>
        <w:rPr>
          <w:u w:val="single"/>
        </w:rPr>
        <w:t xml:space="preserve"> of the models considered an </w:t>
      </w:r>
      <w:r>
        <w:rPr>
          <w:rStyle w:val="Emphasis"/>
        </w:rPr>
        <w:t>apogee</w:t>
      </w:r>
      <w:r>
        <w:rPr>
          <w:u w:val="single"/>
        </w:rPr>
        <w:t xml:space="preserve"> remaining at the operational constellation altitude, while the other two reduced the apogee by 50 km. The </w:t>
      </w:r>
      <w:r>
        <w:rPr>
          <w:rStyle w:val="Emphasis"/>
        </w:rPr>
        <w:t>purpose</w:t>
      </w:r>
      <w:r>
        <w:rPr>
          <w:u w:val="single"/>
        </w:rPr>
        <w:t xml:space="preserve"> of these scenarios is </w:t>
      </w:r>
      <w:r>
        <w:rPr>
          <w:highlight w:val="green"/>
          <w:u w:val="single"/>
        </w:rPr>
        <w:t xml:space="preserve">to provide a </w:t>
      </w:r>
      <w:r>
        <w:rPr>
          <w:rStyle w:val="Emphasis"/>
          <w:highlight w:val="green"/>
        </w:rPr>
        <w:t>cross</w:t>
      </w:r>
      <w:r>
        <w:rPr>
          <w:highlight w:val="green"/>
          <w:u w:val="single"/>
        </w:rPr>
        <w:t>-</w:t>
      </w:r>
      <w:r>
        <w:rPr>
          <w:rStyle w:val="Emphasis"/>
          <w:highlight w:val="green"/>
        </w:rPr>
        <w:t>comparison</w:t>
      </w:r>
      <w:r>
        <w:rPr>
          <w:u w:val="single"/>
        </w:rPr>
        <w:t xml:space="preserve"> of the models in terms of their predictions of the </w:t>
      </w:r>
      <w:r>
        <w:rPr>
          <w:rStyle w:val="Emphasis"/>
        </w:rPr>
        <w:t>total</w:t>
      </w:r>
      <w:r>
        <w:rPr>
          <w:u w:val="single"/>
        </w:rPr>
        <w:t xml:space="preserve"> </w:t>
      </w:r>
      <w:r>
        <w:rPr>
          <w:rStyle w:val="Emphasis"/>
        </w:rPr>
        <w:t>object</w:t>
      </w:r>
      <w:r>
        <w:rPr>
          <w:u w:val="single"/>
        </w:rPr>
        <w:t xml:space="preserve"> </w:t>
      </w:r>
      <w:r>
        <w:rPr>
          <w:rStyle w:val="Emphasis"/>
        </w:rPr>
        <w:t>population</w:t>
      </w:r>
      <w:r>
        <w:rPr>
          <w:u w:val="single"/>
        </w:rPr>
        <w:t>, which take into account the effects of the constellation</w:t>
      </w:r>
      <w:r>
        <w:rPr>
          <w:sz w:val="16"/>
        </w:rPr>
        <w:t xml:space="preserve">. As the distribution of the MC results for the models is of the same nature and the results are independent, a </w:t>
      </w:r>
      <w:r>
        <w:rPr>
          <w:u w:val="single"/>
        </w:rPr>
        <w:t>bootstrapping [20] approach is used to derive the mean</w:t>
      </w:r>
      <w:r>
        <w:rPr>
          <w:sz w:val="16"/>
        </w:rPr>
        <w:t xml:space="preserve">, </w:t>
      </w:r>
      <w:r>
        <w:rPr>
          <w:u w:val="single"/>
        </w:rPr>
        <w:t xml:space="preserve">the </w:t>
      </w:r>
      <w:r>
        <w:rPr>
          <w:rStyle w:val="Emphasis"/>
        </w:rPr>
        <w:t>standard</w:t>
      </w:r>
      <w:r>
        <w:rPr>
          <w:u w:val="single"/>
        </w:rPr>
        <w:t xml:space="preserve"> </w:t>
      </w:r>
      <w:r>
        <w:rPr>
          <w:rStyle w:val="Emphasis"/>
        </w:rPr>
        <w:t>deviation</w:t>
      </w:r>
      <w:r>
        <w:rPr>
          <w:u w:val="single"/>
        </w:rPr>
        <w:t xml:space="preserve"> and the </w:t>
      </w:r>
      <w:r>
        <w:rPr>
          <w:rStyle w:val="Emphasis"/>
          <w:highlight w:val="green"/>
        </w:rPr>
        <w:t>confidence</w:t>
      </w:r>
      <w:r>
        <w:rPr>
          <w:highlight w:val="green"/>
          <w:u w:val="single"/>
        </w:rPr>
        <w:t xml:space="preserve"> </w:t>
      </w:r>
      <w:r>
        <w:rPr>
          <w:rStyle w:val="Emphasis"/>
          <w:highlight w:val="green"/>
        </w:rPr>
        <w:t>levels</w:t>
      </w:r>
      <w:r>
        <w:rPr>
          <w:highlight w:val="green"/>
          <w:u w:val="single"/>
        </w:rPr>
        <w:t xml:space="preserve"> at </w:t>
      </w:r>
      <w:r>
        <w:rPr>
          <w:rStyle w:val="Emphasis"/>
          <w:highlight w:val="green"/>
        </w:rPr>
        <w:t>95</w:t>
      </w:r>
      <w:r>
        <w:rPr>
          <w:highlight w:val="green"/>
          <w:u w:val="single"/>
        </w:rPr>
        <w:t>%</w:t>
      </w:r>
      <w:r>
        <w:rPr>
          <w:u w:val="single"/>
        </w:rPr>
        <w:t xml:space="preserve"> of the combined results of all the MC runs from the four models</w:t>
      </w:r>
      <w:r>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612FE9ED" w14:textId="77777777" w:rsidR="00701B01" w:rsidRDefault="00701B01" w:rsidP="00701B01"/>
    <w:p w14:paraId="062E04E3" w14:textId="77777777" w:rsidR="00701B01" w:rsidRDefault="00701B01" w:rsidP="00701B01">
      <w:pPr>
        <w:pStyle w:val="Heading4"/>
      </w:pPr>
      <w:r>
        <w:t xml:space="preserve">Debris triggers </w:t>
      </w:r>
      <w:r>
        <w:rPr>
          <w:u w:val="single"/>
        </w:rPr>
        <w:t>miscalculated war</w:t>
      </w:r>
      <w:r>
        <w:t>.</w:t>
      </w:r>
    </w:p>
    <w:p w14:paraId="2E7E3F80" w14:textId="77777777" w:rsidR="00701B01" w:rsidRPr="002429C8" w:rsidRDefault="00701B01" w:rsidP="00701B01">
      <w:r>
        <w:t xml:space="preserve">Peter </w:t>
      </w:r>
      <w:r>
        <w:rPr>
          <w:rStyle w:val="Style13ptBold"/>
        </w:rPr>
        <w:t>Dockrill 16</w:t>
      </w:r>
      <w:r>
        <w:t xml:space="preserve">. Award-winning science &amp; </w:t>
      </w:r>
      <w:r w:rsidRPr="002429C8">
        <w:t xml:space="preserve">technology journalist. “Space Junk Accidents Could Trigger Armed Conflict, Study Finds.” </w:t>
      </w:r>
      <w:hyperlink r:id="rId15" w:history="1">
        <w:r w:rsidRPr="002429C8">
          <w:t>https://www.sciencealert.com/space-junk-accidents-could-trigger-armed-conflict-expert-warns</w:t>
        </w:r>
      </w:hyperlink>
      <w:r w:rsidRPr="002429C8">
        <w:t xml:space="preserve">. </w:t>
      </w:r>
    </w:p>
    <w:p w14:paraId="3C56CC78" w14:textId="77777777" w:rsidR="00701B01" w:rsidRDefault="00701B01" w:rsidP="00701B01">
      <w:pPr>
        <w:rPr>
          <w:rStyle w:val="StyleUnderline"/>
        </w:rPr>
      </w:pPr>
      <w:r>
        <w:rPr>
          <w:rStyle w:val="StyleUnderline"/>
        </w:rPr>
        <w:t xml:space="preserve">The increasingly </w:t>
      </w:r>
      <w:r>
        <w:rPr>
          <w:rStyle w:val="StyleUnderline"/>
          <w:highlight w:val="green"/>
        </w:rPr>
        <w:t>crowded space in Earth's low orbit</w:t>
      </w:r>
      <w:r>
        <w:rPr>
          <w:rStyle w:val="StyleUnderline"/>
        </w:rPr>
        <w:t xml:space="preserve"> could </w:t>
      </w:r>
      <w:r>
        <w:rPr>
          <w:rStyle w:val="StyleUnderline"/>
          <w:highlight w:val="green"/>
        </w:rPr>
        <w:t xml:space="preserve">set the stage for </w:t>
      </w:r>
      <w:r>
        <w:rPr>
          <w:rStyle w:val="StyleUnderline"/>
        </w:rPr>
        <w:t xml:space="preserve">an </w:t>
      </w:r>
      <w:r>
        <w:rPr>
          <w:rStyle w:val="Emphasis"/>
          <w:highlight w:val="green"/>
        </w:rPr>
        <w:t xml:space="preserve">international </w:t>
      </w:r>
      <w:r>
        <w:rPr>
          <w:rStyle w:val="Emphasis"/>
        </w:rPr>
        <w:t xml:space="preserve">armed </w:t>
      </w:r>
      <w:r>
        <w:rPr>
          <w:rStyle w:val="Emphasis"/>
          <w:highlight w:val="green"/>
        </w:rPr>
        <w:t>conflict</w:t>
      </w:r>
      <w:r>
        <w:rPr>
          <w:sz w:val="12"/>
        </w:rPr>
        <w:t xml:space="preserve">, says a new study. Researchers from the Russian Academy of Sciences warn </w:t>
      </w:r>
      <w:r>
        <w:rPr>
          <w:rStyle w:val="StyleUnderline"/>
        </w:rPr>
        <w:t xml:space="preserve">that </w:t>
      </w:r>
      <w:r>
        <w:rPr>
          <w:rStyle w:val="StyleUnderline"/>
          <w:highlight w:val="green"/>
        </w:rPr>
        <w:t>accidents</w:t>
      </w:r>
      <w:r>
        <w:rPr>
          <w:rStyle w:val="StyleUnderline"/>
        </w:rPr>
        <w:t xml:space="preserve"> stemming </w:t>
      </w:r>
      <w:r>
        <w:rPr>
          <w:rStyle w:val="StyleUnderline"/>
          <w:highlight w:val="green"/>
        </w:rPr>
        <w:t>from</w:t>
      </w:r>
      <w:r>
        <w:rPr>
          <w:rStyle w:val="StyleUnderline"/>
        </w:rPr>
        <w:t xml:space="preserve"> the steady rise in </w:t>
      </w:r>
      <w:r>
        <w:rPr>
          <w:rStyle w:val="StyleUnderline"/>
          <w:highlight w:val="green"/>
        </w:rPr>
        <w:t>space junk</w:t>
      </w:r>
      <w:r>
        <w:rPr>
          <w:rStyle w:val="StyleUnderline"/>
        </w:rPr>
        <w:t xml:space="preserve"> floating around the planet could </w:t>
      </w:r>
      <w:r>
        <w:rPr>
          <w:rStyle w:val="StyleUnderline"/>
          <w:highlight w:val="green"/>
        </w:rPr>
        <w:t xml:space="preserve">incite </w:t>
      </w:r>
      <w:r>
        <w:rPr>
          <w:rStyle w:val="Emphasis"/>
          <w:highlight w:val="green"/>
        </w:rPr>
        <w:t xml:space="preserve">political </w:t>
      </w:r>
      <w:r>
        <w:rPr>
          <w:rStyle w:val="Emphasis"/>
        </w:rPr>
        <w:t>rows</w:t>
      </w:r>
      <w:r>
        <w:rPr>
          <w:rStyle w:val="StyleUnderline"/>
        </w:rPr>
        <w:t xml:space="preserve"> and even </w:t>
      </w:r>
      <w:r>
        <w:rPr>
          <w:rStyle w:val="Emphasis"/>
          <w:highlight w:val="green"/>
        </w:rPr>
        <w:t>war</w:t>
      </w:r>
      <w:r>
        <w:rPr>
          <w:rStyle w:val="Emphasis"/>
        </w:rPr>
        <w:t>fare</w:t>
      </w:r>
      <w:r>
        <w:rPr>
          <w:rStyle w:val="StyleUnderline"/>
        </w:rPr>
        <w:t xml:space="preserve">, </w:t>
      </w:r>
      <w:r>
        <w:rPr>
          <w:rStyle w:val="StyleUnderline"/>
          <w:highlight w:val="green"/>
        </w:rPr>
        <w:t>with nations</w:t>
      </w:r>
      <w:r>
        <w:rPr>
          <w:rStyle w:val="StyleUnderline"/>
        </w:rPr>
        <w:t xml:space="preserve"> potentially </w:t>
      </w:r>
      <w:r>
        <w:rPr>
          <w:rStyle w:val="Emphasis"/>
          <w:highlight w:val="green"/>
        </w:rPr>
        <w:t>mistaking debris</w:t>
      </w:r>
      <w:r>
        <w:rPr>
          <w:rStyle w:val="StyleUnderline"/>
        </w:rPr>
        <w:t xml:space="preserve">-caused incidents </w:t>
      </w:r>
      <w:r>
        <w:rPr>
          <w:rStyle w:val="StyleUnderline"/>
          <w:highlight w:val="green"/>
        </w:rPr>
        <w:t>as</w:t>
      </w:r>
      <w:r>
        <w:rPr>
          <w:rStyle w:val="StyleUnderline"/>
        </w:rPr>
        <w:t xml:space="preserve"> the results of </w:t>
      </w:r>
      <w:r>
        <w:rPr>
          <w:rStyle w:val="Emphasis"/>
          <w:highlight w:val="green"/>
        </w:rPr>
        <w:t>intentional aggressive acts</w:t>
      </w:r>
      <w:r>
        <w:rPr>
          <w:rStyle w:val="Emphasis"/>
        </w:rPr>
        <w:t xml:space="preserve"> </w:t>
      </w:r>
      <w:r>
        <w:rPr>
          <w:rStyle w:val="StyleUnderline"/>
        </w:rPr>
        <w:t xml:space="preserve">by others. </w:t>
      </w:r>
      <w:r>
        <w:rPr>
          <w:sz w:val="12"/>
        </w:rPr>
        <w:t xml:space="preserve">In a paper published in Acta Astronautica, the </w:t>
      </w:r>
      <w:r>
        <w:rPr>
          <w:rStyle w:val="StyleUnderline"/>
        </w:rPr>
        <w:t xml:space="preserve">team suggests that space </w:t>
      </w:r>
      <w:r>
        <w:rPr>
          <w:rStyle w:val="StyleUnderline"/>
          <w:highlight w:val="green"/>
        </w:rPr>
        <w:t>debris</w:t>
      </w:r>
      <w:r>
        <w:rPr>
          <w:rStyle w:val="StyleUnderline"/>
        </w:rPr>
        <w:t xml:space="preserve"> in the form of spent rocket parts and other fragments of hardware hurtling at high speed </w:t>
      </w:r>
      <w:r>
        <w:rPr>
          <w:rStyle w:val="StyleUnderline"/>
          <w:highlight w:val="green"/>
        </w:rPr>
        <w:t>pose a "</w:t>
      </w:r>
      <w:r>
        <w:rPr>
          <w:rStyle w:val="Emphasis"/>
        </w:rPr>
        <w:t xml:space="preserve">special </w:t>
      </w:r>
      <w:r>
        <w:rPr>
          <w:rStyle w:val="Emphasis"/>
          <w:highlight w:val="green"/>
        </w:rPr>
        <w:t>political danger</w:t>
      </w:r>
      <w:r>
        <w:rPr>
          <w:rStyle w:val="StyleUnderline"/>
          <w:highlight w:val="green"/>
        </w:rPr>
        <w:t xml:space="preserve">" that </w:t>
      </w:r>
      <w:r>
        <w:rPr>
          <w:rStyle w:val="StyleUnderline"/>
        </w:rPr>
        <w:t xml:space="preserve">could </w:t>
      </w:r>
      <w:r>
        <w:rPr>
          <w:rStyle w:val="Emphasis"/>
          <w:highlight w:val="green"/>
        </w:rPr>
        <w:t>dangerously escalate</w:t>
      </w:r>
      <w:r>
        <w:rPr>
          <w:rStyle w:val="StyleUnderline"/>
        </w:rPr>
        <w:t xml:space="preserve"> </w:t>
      </w:r>
      <w:r>
        <w:rPr>
          <w:rStyle w:val="StyleUnderline"/>
          <w:highlight w:val="green"/>
        </w:rPr>
        <w:t xml:space="preserve">tensions </w:t>
      </w:r>
      <w:r>
        <w:rPr>
          <w:rStyle w:val="StyleUnderline"/>
        </w:rPr>
        <w:t xml:space="preserve">between nations. </w:t>
      </w:r>
      <w:r>
        <w:rPr>
          <w:sz w:val="12"/>
        </w:rPr>
        <w:t xml:space="preserve">According to the study, </w:t>
      </w:r>
      <w:r>
        <w:rPr>
          <w:rStyle w:val="StyleUnderline"/>
        </w:rPr>
        <w:t xml:space="preserve">destructive impacts caused by random </w:t>
      </w:r>
      <w:r>
        <w:rPr>
          <w:rStyle w:val="StyleUnderline"/>
          <w:highlight w:val="green"/>
        </w:rPr>
        <w:t>space junk cannot</w:t>
      </w:r>
      <w:r>
        <w:rPr>
          <w:rStyle w:val="StyleUnderline"/>
        </w:rPr>
        <w:t xml:space="preserve"> easily </w:t>
      </w:r>
      <w:r>
        <w:rPr>
          <w:rStyle w:val="StyleUnderline"/>
          <w:highlight w:val="green"/>
        </w:rPr>
        <w:t>be told apart from military attacks.</w:t>
      </w:r>
      <w:r>
        <w:rPr>
          <w:sz w:val="12"/>
        </w:rPr>
        <w:t xml:space="preserve"> "</w:t>
      </w:r>
      <w:r>
        <w:rPr>
          <w:rStyle w:val="StyleUnderline"/>
        </w:rPr>
        <w:t>The owner of the impacted and destroyed satellite can hardly quickly determine the real cause of the accident</w:t>
      </w:r>
      <w:r>
        <w:rPr>
          <w:sz w:val="12"/>
        </w:rPr>
        <w:t xml:space="preserve">," the authors write. </w:t>
      </w:r>
      <w:r>
        <w:rPr>
          <w:rStyle w:val="StyleUnderline"/>
          <w:highlight w:val="green"/>
        </w:rPr>
        <w:t>The risks</w:t>
      </w:r>
      <w:r>
        <w:rPr>
          <w:rStyle w:val="StyleUnderline"/>
        </w:rPr>
        <w:t xml:space="preserve"> of such an event occurring </w:t>
      </w:r>
      <w:r>
        <w:rPr>
          <w:rStyle w:val="StyleUnderline"/>
          <w:highlight w:val="green"/>
        </w:rPr>
        <w:t xml:space="preserve">are compounded by </w:t>
      </w:r>
      <w:r>
        <w:rPr>
          <w:rStyle w:val="StyleUnderline"/>
        </w:rPr>
        <w:t xml:space="preserve">the </w:t>
      </w:r>
      <w:r>
        <w:rPr>
          <w:rStyle w:val="Emphasis"/>
          <w:highlight w:val="green"/>
        </w:rPr>
        <w:t>sheer volume</w:t>
      </w:r>
      <w:r>
        <w:rPr>
          <w:rStyle w:val="StyleUnderline"/>
          <w:highlight w:val="green"/>
        </w:rPr>
        <w:t xml:space="preserve"> </w:t>
      </w:r>
      <w:r>
        <w:rPr>
          <w:rStyle w:val="StyleUnderline"/>
        </w:rPr>
        <w:t>of debris now orbiting Earth. Recent figures from NASA indicate that there are more than 500,000 pieces of space junk currently being tracked in orbit, travelling at speeds up to 28,160 km/h</w:t>
      </w:r>
      <w:r>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Pr>
          <w:rStyle w:val="StyleUnderline"/>
        </w:rPr>
        <w:t>NASA estimates that there are millions of undetectable pieces of debris in orbit that are too small to be monitored. But even extremely small fragments such as these pose a threat – in fact, they're considered a greater risk than trackable debris, as their</w:t>
      </w:r>
      <w:r>
        <w:rPr>
          <w:rStyle w:val="StyleUnderline"/>
          <w:highlight w:val="green"/>
        </w:rPr>
        <w:t xml:space="preserve"> </w:t>
      </w:r>
      <w:r>
        <w:rPr>
          <w:rStyle w:val="Emphasis"/>
          <w:highlight w:val="green"/>
        </w:rPr>
        <w:t>invisible status</w:t>
      </w:r>
      <w:r>
        <w:rPr>
          <w:rStyle w:val="StyleUnderline"/>
          <w:highlight w:val="green"/>
        </w:rPr>
        <w:t xml:space="preserve"> means</w:t>
      </w:r>
      <w:r>
        <w:rPr>
          <w:rStyle w:val="StyleUnderline"/>
        </w:rPr>
        <w:t xml:space="preserve"> spacecraft and </w:t>
      </w:r>
      <w:r>
        <w:rPr>
          <w:rStyle w:val="StyleUnderline"/>
          <w:highlight w:val="green"/>
        </w:rPr>
        <w:t>satellites can't</w:t>
      </w:r>
      <w:r>
        <w:rPr>
          <w:rStyle w:val="StyleUnderline"/>
        </w:rPr>
        <w:t xml:space="preserve"> do anything to </w:t>
      </w:r>
      <w:r>
        <w:rPr>
          <w:rStyle w:val="StyleUnderline"/>
          <w:highlight w:val="green"/>
        </w:rPr>
        <w:t xml:space="preserve">avoid them </w:t>
      </w:r>
      <w:r>
        <w:rPr>
          <w:rStyle w:val="Emphasis"/>
        </w:rPr>
        <w:t>until it's too late.</w:t>
      </w:r>
      <w:r>
        <w:rPr>
          <w:sz w:val="12"/>
        </w:rPr>
        <w:t xml:space="preserve"> As NASA observed in 2013:</w:t>
      </w:r>
      <w:r>
        <w:rPr>
          <w:rStyle w:val="StyleUnderline"/>
        </w:rPr>
        <w:t xml:space="preserve"> </w:t>
      </w:r>
      <w:r>
        <w:rPr>
          <w:sz w:val="12"/>
        </w:rPr>
        <w:t>"</w:t>
      </w:r>
      <w:r>
        <w:rPr>
          <w:rStyle w:val="StyleUnderline"/>
        </w:rPr>
        <w:t>Even tiny paint flecks can damage a spacecraft when travelling at these velocities</w:t>
      </w:r>
      <w:r>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Pr>
          <w:rStyle w:val="StyleUnderline"/>
          <w:highlight w:val="green"/>
        </w:rPr>
        <w:t xml:space="preserve">While we may </w:t>
      </w:r>
      <w:r>
        <w:rPr>
          <w:rStyle w:val="StyleUnderline"/>
        </w:rPr>
        <w:t xml:space="preserve">have </w:t>
      </w:r>
      <w:r>
        <w:rPr>
          <w:rStyle w:val="StyleUnderline"/>
          <w:highlight w:val="green"/>
        </w:rPr>
        <w:t>be</w:t>
      </w:r>
      <w:r>
        <w:rPr>
          <w:rStyle w:val="StyleUnderline"/>
        </w:rPr>
        <w:t xml:space="preserve">en </w:t>
      </w:r>
      <w:r>
        <w:rPr>
          <w:rStyle w:val="StyleUnderline"/>
          <w:highlight w:val="green"/>
        </w:rPr>
        <w:t>lucky</w:t>
      </w:r>
      <w:r>
        <w:rPr>
          <w:rStyle w:val="StyleUnderline"/>
        </w:rPr>
        <w:t xml:space="preserve"> in the past, </w:t>
      </w:r>
      <w:r>
        <w:rPr>
          <w:rStyle w:val="Emphasis"/>
          <w:highlight w:val="green"/>
        </w:rPr>
        <w:t xml:space="preserve">we can't rely on that </w:t>
      </w:r>
      <w:r>
        <w:rPr>
          <w:rStyle w:val="Emphasis"/>
        </w:rPr>
        <w:t>to continue</w:t>
      </w:r>
      <w:r>
        <w:rPr>
          <w:sz w:val="12"/>
        </w:rPr>
        <w:t xml:space="preserve">. The study by the Russian team </w:t>
      </w:r>
      <w:r>
        <w:rPr>
          <w:rStyle w:val="StyleUnderline"/>
        </w:rPr>
        <w:t xml:space="preserve">cites the repeated sudden </w:t>
      </w:r>
      <w:r>
        <w:rPr>
          <w:rStyle w:val="StyleUnderline"/>
          <w:highlight w:val="green"/>
        </w:rPr>
        <w:t xml:space="preserve">failures of defence satellites in past </w:t>
      </w:r>
      <w:r>
        <w:rPr>
          <w:rStyle w:val="StyleUnderline"/>
        </w:rPr>
        <w:t xml:space="preserve">decades that were never explained. The researchers attribute </w:t>
      </w:r>
      <w:r>
        <w:rPr>
          <w:rStyle w:val="StyleUnderline"/>
          <w:highlight w:val="green"/>
        </w:rPr>
        <w:t>two possible causes:</w:t>
      </w:r>
      <w:r>
        <w:rPr>
          <w:rStyle w:val="StyleUnderline"/>
        </w:rPr>
        <w:t xml:space="preserve"> either unrecorded </w:t>
      </w:r>
      <w:r>
        <w:rPr>
          <w:rStyle w:val="StyleUnderline"/>
          <w:highlight w:val="green"/>
        </w:rPr>
        <w:t xml:space="preserve">collisions with </w:t>
      </w:r>
      <w:r>
        <w:rPr>
          <w:rStyle w:val="StyleUnderline"/>
        </w:rPr>
        <w:t xml:space="preserve">space </w:t>
      </w:r>
      <w:r>
        <w:rPr>
          <w:rStyle w:val="StyleUnderline"/>
          <w:highlight w:val="green"/>
        </w:rPr>
        <w:t xml:space="preserve">junk, or aggressive actions </w:t>
      </w:r>
      <w:r>
        <w:rPr>
          <w:rStyle w:val="StyleUnderline"/>
        </w:rPr>
        <w:t>from adversaries. "</w:t>
      </w:r>
      <w:r>
        <w:rPr>
          <w:rStyle w:val="StyleUnderline"/>
          <w:highlight w:val="green"/>
        </w:rPr>
        <w:t xml:space="preserve">This is a </w:t>
      </w:r>
      <w:r>
        <w:rPr>
          <w:rStyle w:val="Emphasis"/>
        </w:rPr>
        <w:t xml:space="preserve">politically </w:t>
      </w:r>
      <w:r>
        <w:rPr>
          <w:rStyle w:val="Emphasis"/>
          <w:highlight w:val="green"/>
        </w:rPr>
        <w:t>dangerous dilemma</w:t>
      </w:r>
      <w:r>
        <w:rPr>
          <w:rStyle w:val="StyleUnderline"/>
        </w:rPr>
        <w:t>," the authors write.</w:t>
      </w:r>
    </w:p>
    <w:p w14:paraId="68EEEF8F" w14:textId="77777777" w:rsidR="00701B01" w:rsidRDefault="00701B01" w:rsidP="00701B01">
      <w:pPr>
        <w:rPr>
          <w:rStyle w:val="StyleUnderline"/>
        </w:rPr>
      </w:pPr>
    </w:p>
    <w:p w14:paraId="3169243B" w14:textId="77777777" w:rsidR="00701B01" w:rsidRDefault="00701B01" w:rsidP="00701B01">
      <w:pPr>
        <w:pStyle w:val="Heading4"/>
        <w:rPr>
          <w:rStyle w:val="Style13ptBold"/>
          <w:b/>
          <w:bCs w:val="0"/>
        </w:rPr>
      </w:pPr>
      <w:r>
        <w:rPr>
          <w:rStyle w:val="Style13ptBold"/>
        </w:rPr>
        <w:t>Goes nuclear.</w:t>
      </w:r>
    </w:p>
    <w:p w14:paraId="299FB8C3" w14:textId="77777777" w:rsidR="00701B01" w:rsidRDefault="00701B01" w:rsidP="00701B01">
      <w:r>
        <w:t xml:space="preserve">Les </w:t>
      </w:r>
      <w:r>
        <w:rPr>
          <w:rStyle w:val="Style13ptBold"/>
        </w:rPr>
        <w:t>Johnson 14</w:t>
      </w:r>
      <w:r>
        <w:t xml:space="preserve">. Baen science fiction author, popular science writer, and NASA technologist. “Living without satellites”. </w:t>
      </w:r>
      <w:hyperlink r:id="rId16" w:history="1">
        <w:r>
          <w:rPr>
            <w:rStyle w:val="Hyperlink"/>
            <w:color w:val="000000"/>
            <w:u w:val="single"/>
          </w:rPr>
          <w:t>https://www.baen.com/living_without_satellites</w:t>
        </w:r>
      </w:hyperlink>
      <w:r>
        <w:t xml:space="preserve">. </w:t>
      </w:r>
    </w:p>
    <w:p w14:paraId="6F7FD5B2" w14:textId="77777777" w:rsidR="00701B01" w:rsidRDefault="00701B01" w:rsidP="00701B01">
      <w:pPr>
        <w:rPr>
          <w:u w:val="single"/>
        </w:rPr>
      </w:pPr>
      <w:r>
        <w:rPr>
          <w:rStyle w:val="StyleUnderline"/>
          <w:highlight w:val="green"/>
        </w:rPr>
        <w:t>Satellite</w:t>
      </w:r>
      <w:r>
        <w:rPr>
          <w:rStyle w:val="StyleUnderline"/>
        </w:rPr>
        <w:t xml:space="preserve"> imagery is </w:t>
      </w:r>
      <w:r>
        <w:rPr>
          <w:rStyle w:val="StyleUnderline"/>
          <w:highlight w:val="green"/>
        </w:rPr>
        <w:t>used by</w:t>
      </w:r>
      <w:r>
        <w:rPr>
          <w:rStyle w:val="StyleUnderline"/>
        </w:rPr>
        <w:t xml:space="preserve"> the </w:t>
      </w:r>
      <w:r>
        <w:rPr>
          <w:rStyle w:val="StyleUnderline"/>
          <w:highlight w:val="green"/>
        </w:rPr>
        <w:t>military</w:t>
      </w:r>
      <w:r>
        <w:rPr>
          <w:rStyle w:val="StyleUnderline"/>
        </w:rPr>
        <w:t xml:space="preserve"> and</w:t>
      </w:r>
      <w:r>
        <w:rPr>
          <w:sz w:val="12"/>
        </w:rPr>
        <w:t xml:space="preserve"> our </w:t>
      </w:r>
      <w:r>
        <w:rPr>
          <w:rStyle w:val="StyleUnderline"/>
        </w:rPr>
        <w:t xml:space="preserve">political leaders </w:t>
      </w:r>
      <w:r>
        <w:rPr>
          <w:rStyle w:val="StyleUnderline"/>
          <w:highlight w:val="green"/>
        </w:rPr>
        <w:t>to maintain</w:t>
      </w:r>
      <w:r>
        <w:rPr>
          <w:rStyle w:val="StyleUnderline"/>
        </w:rPr>
        <w:t xml:space="preserve"> the </w:t>
      </w:r>
      <w:r>
        <w:rPr>
          <w:rStyle w:val="StyleUnderline"/>
          <w:highlight w:val="green"/>
        </w:rPr>
        <w:t>peace</w:t>
      </w:r>
      <w:r>
        <w:rPr>
          <w:sz w:val="12"/>
        </w:rPr>
        <w:t xml:space="preserve">. </w:t>
      </w:r>
      <w:r>
        <w:rPr>
          <w:rStyle w:val="StyleUnderline"/>
        </w:rPr>
        <w:t>When</w:t>
      </w:r>
      <w:r>
        <w:rPr>
          <w:sz w:val="12"/>
        </w:rPr>
        <w:t xml:space="preserve"> your </w:t>
      </w:r>
      <w:r>
        <w:rPr>
          <w:rStyle w:val="StyleUnderline"/>
        </w:rPr>
        <w:t xml:space="preserve">potential </w:t>
      </w:r>
      <w:r>
        <w:rPr>
          <w:rStyle w:val="StyleUnderline"/>
          <w:highlight w:val="green"/>
        </w:rPr>
        <w:t>adversaries</w:t>
      </w:r>
      <w:r>
        <w:rPr>
          <w:rStyle w:val="StyleUnderline"/>
        </w:rPr>
        <w:t xml:space="preserve"> </w:t>
      </w:r>
      <w:r>
        <w:rPr>
          <w:rStyle w:val="StyleUnderline"/>
          <w:highlight w:val="green"/>
        </w:rPr>
        <w:t>can’t hide what they’re doing</w:t>
      </w:r>
      <w:r>
        <w:rPr>
          <w:rStyle w:val="StyleUnderline"/>
        </w:rPr>
        <w:t xml:space="preserve">, where their armies are moving </w:t>
      </w:r>
      <w:r>
        <w:rPr>
          <w:rStyle w:val="StyleUnderline"/>
          <w:highlight w:val="green"/>
        </w:rPr>
        <w:t>and</w:t>
      </w:r>
      <w:r>
        <w:rPr>
          <w:rStyle w:val="StyleUnderline"/>
        </w:rPr>
        <w:t xml:space="preserve"> what they are doing with their civilian and military </w:t>
      </w:r>
      <w:r>
        <w:rPr>
          <w:rStyle w:val="StyleUnderline"/>
          <w:highlight w:val="green"/>
        </w:rPr>
        <w:t>infrastructure</w:t>
      </w:r>
      <w:r>
        <w:rPr>
          <w:rStyle w:val="StyleUnderline"/>
        </w:rPr>
        <w:t xml:space="preserve">, then the </w:t>
      </w:r>
      <w:r>
        <w:rPr>
          <w:rStyle w:val="StyleUnderline"/>
          <w:highlight w:val="green"/>
        </w:rPr>
        <w:t>danger of</w:t>
      </w:r>
      <w:r>
        <w:rPr>
          <w:rStyle w:val="StyleUnderline"/>
        </w:rPr>
        <w:t xml:space="preserve"> surprise </w:t>
      </w:r>
      <w:r>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Pr>
          <w:rStyle w:val="Emphasis"/>
          <w:highlight w:val="green"/>
        </w:rPr>
        <w:t>(MAD)</w:t>
      </w:r>
      <w:r>
        <w:rPr>
          <w:rStyle w:val="Emphasis"/>
        </w:rPr>
        <w:t xml:space="preserve"> </w:t>
      </w:r>
      <w:r>
        <w:rPr>
          <w:rStyle w:val="Emphasis"/>
          <w:highlight w:val="green"/>
        </w:rPr>
        <w:t>only works if</w:t>
      </w:r>
      <w:r>
        <w:rPr>
          <w:rStyle w:val="Emphasis"/>
        </w:rPr>
        <w:t xml:space="preserve"> </w:t>
      </w:r>
      <w:r>
        <w:rPr>
          <w:rStyle w:val="Emphasis"/>
          <w:highlight w:val="green"/>
        </w:rPr>
        <w:t>both sides</w:t>
      </w:r>
      <w:r>
        <w:rPr>
          <w:rStyle w:val="Emphasis"/>
        </w:rPr>
        <w:t xml:space="preserve"> </w:t>
      </w:r>
      <w:r>
        <w:rPr>
          <w:rStyle w:val="Emphasis"/>
          <w:highlight w:val="green"/>
        </w:rPr>
        <w:t>know</w:t>
      </w:r>
      <w:r>
        <w:rPr>
          <w:rStyle w:val="Emphasis"/>
        </w:rPr>
        <w:t xml:space="preserve"> </w:t>
      </w:r>
      <w:r>
        <w:rPr>
          <w:rStyle w:val="Emphasis"/>
          <w:highlight w:val="green"/>
        </w:rPr>
        <w:t>whether</w:t>
      </w:r>
      <w:r>
        <w:rPr>
          <w:rStyle w:val="Emphasis"/>
        </w:rPr>
        <w:t xml:space="preserve"> or not </w:t>
      </w:r>
      <w:r>
        <w:rPr>
          <w:rStyle w:val="Emphasis"/>
          <w:highlight w:val="green"/>
        </w:rPr>
        <w:t>they are being attacked</w:t>
      </w:r>
      <w:r>
        <w:rPr>
          <w:rStyle w:val="Emphasis"/>
        </w:rPr>
        <w:t>.</w:t>
      </w:r>
      <w:r>
        <w:rPr>
          <w:sz w:val="12"/>
        </w:rPr>
        <w:t xml:space="preserve"> The launch of missiles or a bomber fleet </w:t>
      </w:r>
      <w:r>
        <w:rPr>
          <w:rStyle w:val="StyleUnderline"/>
        </w:rPr>
        <w:t>can easily be seen from space far in advance of either reaching their potential targets halfway around the globe</w:t>
      </w:r>
      <w:r>
        <w:rPr>
          <w:sz w:val="12"/>
        </w:rPr>
        <w:t xml:space="preserve">. The </w:t>
      </w:r>
      <w:r>
        <w:rPr>
          <w:rStyle w:val="StyleUnderline"/>
        </w:rPr>
        <w:t xml:space="preserve">danger of surprise attack is therefore small, </w:t>
      </w:r>
      <w:r>
        <w:rPr>
          <w:rStyle w:val="StyleUnderline"/>
          <w:highlight w:val="green"/>
        </w:rPr>
        <w:t>making</w:t>
      </w:r>
      <w:r>
        <w:rPr>
          <w:rStyle w:val="StyleUnderline"/>
        </w:rPr>
        <w:t xml:space="preserve"> an </w:t>
      </w:r>
      <w:r>
        <w:rPr>
          <w:rStyle w:val="Emphasis"/>
          <w:highlight w:val="green"/>
        </w:rPr>
        <w:t>accidental war</w:t>
      </w:r>
      <w:r>
        <w:rPr>
          <w:rStyle w:val="StyleUnderline"/>
          <w:highlight w:val="green"/>
        </w:rPr>
        <w:t xml:space="preserve"> </w:t>
      </w:r>
      <w:r>
        <w:rPr>
          <w:rStyle w:val="StyleUnderline"/>
        </w:rPr>
        <w:t xml:space="preserve">far </w:t>
      </w:r>
      <w:r>
        <w:rPr>
          <w:rStyle w:val="StyleUnderline"/>
          <w:highlight w:val="green"/>
        </w:rPr>
        <w:t>less likely</w:t>
      </w:r>
      <w:r>
        <w:rPr>
          <w:rStyle w:val="StyleUnderline"/>
        </w:rPr>
        <w:t>.</w:t>
      </w:r>
      <w:r>
        <w:rPr>
          <w:sz w:val="12"/>
        </w:rPr>
        <w:t xml:space="preserve"> So what does all this mean? And what do we do about it? First of all, it means that the advocates of space development, exploration and commercialization have succeeded far beyond their initial expectations and dreams. The economies and </w:t>
      </w:r>
      <w:r>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Pr>
          <w:rStyle w:val="Emphasis"/>
          <w:highlight w:val="green"/>
        </w:rPr>
        <w:t>dependent on space</w:t>
      </w:r>
      <w:r>
        <w:rPr>
          <w:rStyle w:val="Emphasis"/>
        </w:rPr>
        <w:t xml:space="preserve"> </w:t>
      </w:r>
      <w:r>
        <w:rPr>
          <w:rStyle w:val="Emphasis"/>
          <w:highlight w:val="green"/>
        </w:rPr>
        <w:t>satellites</w:t>
      </w:r>
      <w:r>
        <w:rPr>
          <w:sz w:val="12"/>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 xml:space="preserve">assets </w:t>
      </w:r>
      <w:r>
        <w:rPr>
          <w:rStyle w:val="StyleUnderline"/>
        </w:rPr>
        <w:t>in space,</w:t>
      </w:r>
      <w:r>
        <w:rPr>
          <w:sz w:val="12"/>
        </w:rPr>
        <w:t xml:space="preserve"> our </w:t>
      </w:r>
      <w:r>
        <w:rPr>
          <w:rStyle w:val="StyleUnderline"/>
        </w:rPr>
        <w:t>economy would experience a 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 would increase</w:t>
      </w:r>
      <w:r>
        <w:rPr>
          <w:rStyle w:val="StyleUnderline"/>
        </w:rPr>
        <w:t xml:space="preserve"> (loss of spy satellites) </w:t>
      </w:r>
      <w:r>
        <w:rPr>
          <w:rStyle w:val="StyleUnderline"/>
          <w:highlight w:val="green"/>
        </w:rPr>
        <w:t>and</w:t>
      </w:r>
      <w:r>
        <w:rPr>
          <w:rStyle w:val="StyleUnderline"/>
        </w:rPr>
        <w:t xml:space="preserve"> our </w:t>
      </w:r>
      <w:r>
        <w:rPr>
          <w:rStyle w:val="StyleUnderline"/>
          <w:highlight w:val="green"/>
        </w:rPr>
        <w:t>military’s ability to react</w:t>
      </w:r>
      <w:r>
        <w:rPr>
          <w:rStyle w:val="StyleUnderline"/>
        </w:rPr>
        <w:t xml:space="preserve"> to crises </w:t>
      </w:r>
      <w:r>
        <w:rPr>
          <w:rStyle w:val="StyleUnderline"/>
          <w:highlight w:val="green"/>
        </w:rPr>
        <w:t>would be</w:t>
      </w:r>
      <w:r>
        <w:rPr>
          <w:rStyle w:val="StyleUnderline"/>
        </w:rPr>
        <w:t xml:space="preserve"> significantly </w:t>
      </w:r>
      <w:r>
        <w:rPr>
          <w:rStyle w:val="StyleUnderline"/>
          <w:highlight w:val="green"/>
        </w:rPr>
        <w:t>reduced</w:t>
      </w:r>
      <w:r>
        <w:rPr>
          <w:rStyle w:val="StyleUnderline"/>
        </w:rPr>
        <w:t xml:space="preserve"> (loss of military logistics and intelligence gathering satellites).</w:t>
      </w:r>
    </w:p>
    <w:p w14:paraId="16360B19" w14:textId="77777777" w:rsidR="00701B01" w:rsidRDefault="00701B01" w:rsidP="00701B01"/>
    <w:p w14:paraId="32547442" w14:textId="77777777" w:rsidR="00701B01" w:rsidRDefault="00701B01" w:rsidP="00701B01">
      <w:pPr>
        <w:pStyle w:val="Heading4"/>
      </w:pPr>
      <w:r>
        <w:t xml:space="preserve">Convergence of factors </w:t>
      </w:r>
      <w:r>
        <w:rPr>
          <w:u w:val="single"/>
        </w:rPr>
        <w:t>guarantee</w:t>
      </w:r>
      <w:r>
        <w:t xml:space="preserve"> space escalation. </w:t>
      </w:r>
    </w:p>
    <w:p w14:paraId="6CFCC7F7" w14:textId="77777777" w:rsidR="00701B01" w:rsidRPr="002429C8" w:rsidRDefault="00701B01" w:rsidP="00701B01">
      <w:r>
        <w:t xml:space="preserve">Thomas González </w:t>
      </w:r>
      <w:r>
        <w:rPr>
          <w:rStyle w:val="Style13ptBold"/>
        </w:rPr>
        <w:t>Roberts 17</w:t>
      </w:r>
      <w:r>
        <w:t xml:space="preserve">. A space security researcher at the Center for Strategic and </w:t>
      </w:r>
      <w:r w:rsidRPr="002429C8">
        <w:t>International Studies, and host of </w:t>
      </w:r>
      <w:hyperlink r:id="rId17" w:tgtFrame="_blank" w:history="1">
        <w:r w:rsidRPr="002429C8">
          <w:t>Moonstruck</w:t>
        </w:r>
      </w:hyperlink>
      <w:r w:rsidRPr="002429C8">
        <w:t xml:space="preserve">, a podcast about humans in space. "Why We Should Be Worried about a War in Space ," 12-15-2017. Atlantic, </w:t>
      </w:r>
      <w:hyperlink r:id="rId18" w:history="1">
        <w:r w:rsidRPr="002429C8">
          <w:t>https://www.theatlantic.com/science/archive/2017/12/why-we-should-be-worried-about-a-war-in-space/548507/</w:t>
        </w:r>
      </w:hyperlink>
    </w:p>
    <w:p w14:paraId="38902D37" w14:textId="77777777" w:rsidR="00701B01" w:rsidRDefault="00701B01" w:rsidP="00701B01">
      <w:pPr>
        <w:rPr>
          <w:sz w:val="12"/>
        </w:rPr>
      </w:pPr>
      <w:r>
        <w:rPr>
          <w:rStyle w:val="StyleUnderline"/>
        </w:rPr>
        <w:t>One hundred miles above the Earth’s surface</w:t>
      </w:r>
      <w:r>
        <w:rPr>
          <w:sz w:val="12"/>
        </w:rPr>
        <w:t xml:space="preserve">, orbiting the planet at thousands of miles per hour, the six people aboard the International Space Station enjoy a perfect isolation from the chaos of earthly conflict. </w:t>
      </w:r>
      <w:r>
        <w:rPr>
          <w:rStyle w:val="StyleUnderline"/>
        </w:rPr>
        <w:t xml:space="preserve">Outer space has never been a military battleground. But that </w:t>
      </w:r>
      <w:r>
        <w:rPr>
          <w:rStyle w:val="Emphasis"/>
        </w:rPr>
        <w:t>may not last forever</w:t>
      </w:r>
      <w:r>
        <w:rPr>
          <w:rStyle w:val="StyleUnderline"/>
        </w:rPr>
        <w:t>.</w:t>
      </w:r>
      <w:r>
        <w:rPr>
          <w:sz w:val="12"/>
        </w:rPr>
        <w:t xml:space="preserve"> The </w:t>
      </w:r>
      <w:hyperlink r:id="rId19" w:tgtFrame="_blank" w:history="1">
        <w:r>
          <w:rPr>
            <w:rStyle w:val="Hyperlink"/>
            <w:color w:val="000000"/>
            <w:sz w:val="12"/>
            <w:u w:val="single"/>
          </w:rPr>
          <w:t>debate in Congress</w:t>
        </w:r>
      </w:hyperlink>
      <w:r>
        <w:rPr>
          <w:sz w:val="12"/>
        </w:rPr>
        <w:t xml:space="preserve"> over whether to create a Space Corps comes at a time when </w:t>
      </w:r>
      <w:r>
        <w:rPr>
          <w:rStyle w:val="StyleUnderline"/>
        </w:rPr>
        <w:t>governments around the world are engaged in a bigger international struggle over how militaries should operate in space.</w:t>
      </w:r>
      <w:r>
        <w:rPr>
          <w:sz w:val="12"/>
        </w:rPr>
        <w:t xml:space="preserve"> Fundamental changes are </w:t>
      </w:r>
      <w:hyperlink r:id="rId20" w:tgtFrame="_blank" w:history="1">
        <w:r>
          <w:rPr>
            <w:rStyle w:val="Hyperlink"/>
            <w:color w:val="000000"/>
            <w:sz w:val="12"/>
            <w:u w:val="single"/>
          </w:rPr>
          <w:t>already underway</w:t>
        </w:r>
      </w:hyperlink>
      <w:r>
        <w:rPr>
          <w:sz w:val="12"/>
        </w:rPr>
        <w:t xml:space="preserve">. No longer confined to the </w:t>
      </w:r>
      <w:hyperlink r:id="rId21" w:tgtFrame="_blank" w:history="1">
        <w:r>
          <w:rPr>
            <w:rStyle w:val="Hyperlink"/>
            <w:color w:val="000000"/>
            <w:sz w:val="12"/>
            <w:u w:val="single"/>
          </w:rPr>
          <w:t>fiction shelf</w:t>
        </w:r>
      </w:hyperlink>
      <w:r>
        <w:rPr>
          <w:sz w:val="12"/>
        </w:rPr>
        <w:t xml:space="preserve">, </w:t>
      </w:r>
      <w:r>
        <w:rPr>
          <w:rStyle w:val="Emphasis"/>
          <w:highlight w:val="green"/>
        </w:rPr>
        <w:t>space warfare</w:t>
      </w:r>
      <w:r>
        <w:rPr>
          <w:rStyle w:val="StyleUnderline"/>
        </w:rPr>
        <w:t xml:space="preserve"> </w:t>
      </w:r>
      <w:r>
        <w:rPr>
          <w:rStyle w:val="Emphasis"/>
          <w:highlight w:val="green"/>
        </w:rPr>
        <w:t>is</w:t>
      </w:r>
      <w:r>
        <w:rPr>
          <w:rStyle w:val="StyleUnderline"/>
        </w:rPr>
        <w:t xml:space="preserve"> likely </w:t>
      </w:r>
      <w:r>
        <w:rPr>
          <w:rStyle w:val="Emphasis"/>
          <w:highlight w:val="green"/>
        </w:rPr>
        <w:t>on the horizon</w:t>
      </w:r>
      <w:r>
        <w:rPr>
          <w:rStyle w:val="StyleUnderline"/>
        </w:rPr>
        <w:t xml:space="preserve">. </w:t>
      </w:r>
      <w:r>
        <w:rPr>
          <w:sz w:val="12"/>
        </w:rPr>
        <w:t xml:space="preserve">While agreements for how to operate in other international domains, like the open sea, airspace, and even cyberspace, have already been established, the </w:t>
      </w:r>
      <w:r>
        <w:rPr>
          <w:rStyle w:val="StyleUnderline"/>
        </w:rPr>
        <w:t xml:space="preserve">major space powers—the </w:t>
      </w:r>
      <w:r>
        <w:rPr>
          <w:rStyle w:val="StyleUnderline"/>
          <w:highlight w:val="green"/>
        </w:rPr>
        <w:t>U</w:t>
      </w:r>
      <w:r>
        <w:rPr>
          <w:rStyle w:val="StyleUnderline"/>
        </w:rPr>
        <w:t>nited</w:t>
      </w:r>
      <w:r>
        <w:rPr>
          <w:rStyle w:val="StyleUnderline"/>
          <w:highlight w:val="green"/>
        </w:rPr>
        <w:t xml:space="preserve"> S</w:t>
      </w:r>
      <w:r>
        <w:rPr>
          <w:rStyle w:val="StyleUnderline"/>
        </w:rPr>
        <w:t xml:space="preserve">tates, </w:t>
      </w:r>
      <w:r>
        <w:rPr>
          <w:rStyle w:val="StyleUnderline"/>
          <w:highlight w:val="green"/>
        </w:rPr>
        <w:t>Russia</w:t>
      </w:r>
      <w:r>
        <w:rPr>
          <w:rStyle w:val="StyleUnderline"/>
        </w:rPr>
        <w:t>,</w:t>
      </w:r>
      <w:r>
        <w:rPr>
          <w:sz w:val="12"/>
        </w:rPr>
        <w:t xml:space="preserve"> and China—</w:t>
      </w:r>
      <w:r>
        <w:rPr>
          <w:rStyle w:val="StyleUnderline"/>
        </w:rPr>
        <w:t xml:space="preserve">have </w:t>
      </w:r>
      <w:r>
        <w:rPr>
          <w:rStyle w:val="StyleUnderline"/>
          <w:highlight w:val="green"/>
        </w:rPr>
        <w:t>not</w:t>
      </w:r>
      <w:r>
        <w:rPr>
          <w:rStyle w:val="StyleUnderline"/>
        </w:rPr>
        <w:t xml:space="preserve"> </w:t>
      </w:r>
      <w:r>
        <w:rPr>
          <w:rStyle w:val="StyleUnderline"/>
          <w:highlight w:val="green"/>
        </w:rPr>
        <w:t>agreed</w:t>
      </w:r>
      <w:r>
        <w:rPr>
          <w:rStyle w:val="StyleUnderline"/>
        </w:rPr>
        <w:t xml:space="preserve"> </w:t>
      </w:r>
      <w:r>
        <w:rPr>
          <w:rStyle w:val="StyleUnderline"/>
          <w:highlight w:val="green"/>
        </w:rPr>
        <w:t>upon</w:t>
      </w:r>
      <w:r>
        <w:rPr>
          <w:rStyle w:val="StyleUnderline"/>
        </w:rPr>
        <w:t xml:space="preserve"> a </w:t>
      </w:r>
      <w:r>
        <w:rPr>
          <w:rStyle w:val="StyleUnderline"/>
          <w:highlight w:val="green"/>
        </w:rPr>
        <w:t>rulebook</w:t>
      </w:r>
      <w:r>
        <w:rPr>
          <w:rStyle w:val="StyleUnderline"/>
        </w:rPr>
        <w:t xml:space="preserve"> </w:t>
      </w:r>
      <w:r>
        <w:rPr>
          <w:rStyle w:val="Emphasis"/>
          <w:highlight w:val="green"/>
        </w:rPr>
        <w:t>outlining</w:t>
      </w:r>
      <w:r>
        <w:rPr>
          <w:rStyle w:val="Emphasis"/>
        </w:rPr>
        <w:t xml:space="preserve"> what constitutes bad </w:t>
      </w:r>
      <w:r>
        <w:rPr>
          <w:rStyle w:val="Emphasis"/>
          <w:highlight w:val="green"/>
        </w:rPr>
        <w:t>behavior</w:t>
      </w:r>
      <w:r>
        <w:rPr>
          <w:rStyle w:val="Emphasis"/>
        </w:rPr>
        <w:t xml:space="preserve"> </w:t>
      </w:r>
      <w:r>
        <w:rPr>
          <w:rStyle w:val="Emphasis"/>
          <w:highlight w:val="green"/>
        </w:rPr>
        <w:t>in space</w:t>
      </w:r>
      <w:r>
        <w:rPr>
          <w:sz w:val="12"/>
        </w:rPr>
        <w:t xml:space="preserve">. It’s </w:t>
      </w:r>
      <w:hyperlink r:id="rId22" w:tgtFrame="_blank" w:history="1">
        <w:r>
          <w:rPr>
            <w:rStyle w:val="Hyperlink"/>
            <w:color w:val="000000"/>
            <w:sz w:val="12"/>
            <w:u w:val="single"/>
          </w:rPr>
          <w:t>presumed</w:t>
        </w:r>
      </w:hyperlink>
      <w:r>
        <w:rPr>
          <w:sz w:val="12"/>
        </w:rPr>
        <w:t xml:space="preserve"> that International Humanitarian Law would apply in outer space—protecting the civilian astronauts aboard the </w:t>
      </w:r>
      <w:r>
        <w:rPr>
          <w:rStyle w:val="StyleUnderline"/>
        </w:rPr>
        <w:t xml:space="preserve">International Space Station—but it’s unclear whether damaging civilian satellites or the space environment itself is covered under the agreement. With only a limited history of dangerous behavior to study, and few, </w:t>
      </w:r>
      <w:hyperlink r:id="rId23" w:tgtFrame="_blank" w:history="1">
        <w:r>
          <w:rPr>
            <w:rStyle w:val="StyleUnderline"/>
            <w:color w:val="000000"/>
          </w:rPr>
          <w:t>outdated guidelines</w:t>
        </w:r>
      </w:hyperlink>
      <w:r>
        <w:rPr>
          <w:rStyle w:val="StyleUnderline"/>
        </w:rPr>
        <w:t xml:space="preserve"> in place, a war in </w:t>
      </w:r>
      <w:r>
        <w:rPr>
          <w:rStyle w:val="StyleUnderline"/>
          <w:highlight w:val="green"/>
        </w:rPr>
        <w:t>space</w:t>
      </w:r>
      <w:r>
        <w:rPr>
          <w:rStyle w:val="StyleUnderline"/>
        </w:rPr>
        <w:t xml:space="preserve"> </w:t>
      </w:r>
      <w:r>
        <w:rPr>
          <w:rStyle w:val="StyleUnderline"/>
          <w:highlight w:val="green"/>
        </w:rPr>
        <w:t>would be a war</w:t>
      </w:r>
      <w:r>
        <w:rPr>
          <w:rStyle w:val="StyleUnderline"/>
        </w:rPr>
        <w:t xml:space="preserve"> </w:t>
      </w:r>
      <w:r>
        <w:rPr>
          <w:rStyle w:val="StyleUnderline"/>
          <w:highlight w:val="green"/>
        </w:rPr>
        <w:t>with</w:t>
      </w:r>
      <w:r>
        <w:rPr>
          <w:rStyle w:val="StyleUnderline"/>
        </w:rPr>
        <w:t xml:space="preserve"> potentially </w:t>
      </w:r>
      <w:r>
        <w:rPr>
          <w:rStyle w:val="Emphasis"/>
          <w:highlight w:val="green"/>
        </w:rPr>
        <w:t>more</w:t>
      </w:r>
      <w:r>
        <w:rPr>
          <w:rStyle w:val="Emphasis"/>
        </w:rPr>
        <w:t xml:space="preserve"> </w:t>
      </w:r>
      <w:r>
        <w:rPr>
          <w:rStyle w:val="Emphasis"/>
          <w:highlight w:val="green"/>
        </w:rPr>
        <w:t>consequences</w:t>
      </w:r>
      <w:r>
        <w:rPr>
          <w:rStyle w:val="StyleUnderline"/>
        </w:rPr>
        <w:t xml:space="preserve">, </w:t>
      </w:r>
      <w:r>
        <w:rPr>
          <w:rStyle w:val="StyleUnderline"/>
          <w:highlight w:val="green"/>
        </w:rPr>
        <w:t>but</w:t>
      </w:r>
      <w:r>
        <w:rPr>
          <w:rStyle w:val="StyleUnderline"/>
        </w:rPr>
        <w:t xml:space="preserve"> </w:t>
      </w:r>
      <w:r>
        <w:rPr>
          <w:rStyle w:val="Emphasis"/>
        </w:rPr>
        <w:t xml:space="preserve">far </w:t>
      </w:r>
      <w:r>
        <w:rPr>
          <w:rStyle w:val="Emphasis"/>
          <w:highlight w:val="green"/>
        </w:rPr>
        <w:t>fewer rules</w:t>
      </w:r>
      <w:r>
        <w:rPr>
          <w:rStyle w:val="Emphasis"/>
        </w:rPr>
        <w:t>,</w:t>
      </w:r>
      <w:r>
        <w:rPr>
          <w:rStyle w:val="StyleUnderline"/>
        </w:rPr>
        <w:t xml:space="preserve"> than one on Earth.</w:t>
      </w:r>
      <w:r>
        <w:rPr>
          <w:sz w:val="12"/>
        </w:rPr>
        <w:t xml:space="preserve"> Although there has never been a military conflict in space, the </w:t>
      </w:r>
      <w:r>
        <w:rPr>
          <w:rStyle w:val="StyleUnderline"/>
        </w:rPr>
        <w:t>history of human activity above our atmosphere is not entirely benign.</w:t>
      </w:r>
      <w:r>
        <w:rPr>
          <w:sz w:val="12"/>
        </w:rPr>
        <w:t xml:space="preserve"> </w:t>
      </w:r>
      <w:r>
        <w:rPr>
          <w:rStyle w:val="StyleUnderline"/>
        </w:rPr>
        <w:t xml:space="preserve">In 1962, the United States </w:t>
      </w:r>
      <w:hyperlink r:id="rId24" w:tgtFrame="_blank" w:history="1">
        <w:r>
          <w:rPr>
            <w:rStyle w:val="StyleUnderline"/>
            <w:color w:val="000000"/>
          </w:rPr>
          <w:t>detonated a 1.4 megaton nuclear weapon</w:t>
        </w:r>
      </w:hyperlink>
      <w:r>
        <w:rPr>
          <w:rStyle w:val="StyleUnderline"/>
        </w:rPr>
        <w:t xml:space="preserve"> 250 miles above the Earth’s surface. The blast destroyed approximately one third of satellites in orbit and poisoned the most used region of space with radiation that lasted for years.</w:t>
      </w:r>
      <w:r>
        <w:rPr>
          <w:sz w:val="12"/>
        </w:rPr>
        <w:t xml:space="preserve"> Although the United States, Russia, and others soon agreed to a </w:t>
      </w:r>
      <w:r>
        <w:rPr>
          <w:rStyle w:val="StyleUnderline"/>
        </w:rPr>
        <w:t>treaty to prevent another nuclear test in space, China and North Korea never signed it</w:t>
      </w:r>
      <w:r>
        <w:rPr>
          <w:sz w:val="12"/>
        </w:rPr>
        <w:t xml:space="preserve">. In 2007, China </w:t>
      </w:r>
      <w:hyperlink r:id="rId25" w:tgtFrame="_blank" w:history="1">
        <w:r>
          <w:rPr>
            <w:rStyle w:val="Hyperlink"/>
            <w:color w:val="000000"/>
            <w:sz w:val="12"/>
            <w:u w:val="single"/>
          </w:rPr>
          <w:t>tested an anti-satellite weapon</w:t>
        </w:r>
      </w:hyperlink>
      <w:r>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Pr>
          <w:rStyle w:val="StyleUnderline"/>
        </w:rPr>
        <w:t xml:space="preserve">No treaties address this kind of test, </w:t>
      </w:r>
      <w:r>
        <w:rPr>
          <w:rStyle w:val="Emphasis"/>
        </w:rPr>
        <w:t>the creation of space debris</w:t>
      </w:r>
      <w:r>
        <w:rPr>
          <w:rStyle w:val="StyleUnderline"/>
        </w:rPr>
        <w:t xml:space="preserve">, or the endangerment of other satellites. </w:t>
      </w:r>
      <w:r>
        <w:rPr>
          <w:sz w:val="12"/>
        </w:rPr>
        <w:t xml:space="preserve">The </w:t>
      </w:r>
      <w:r>
        <w:rPr>
          <w:rStyle w:val="Emphasis"/>
        </w:rPr>
        <w:t>U.S. has the most to lose</w:t>
      </w:r>
      <w:r>
        <w:rPr>
          <w:rStyle w:val="StyleUnderline"/>
        </w:rPr>
        <w:t xml:space="preserve"> in a space-based conflict With by far the </w:t>
      </w:r>
      <w:r>
        <w:rPr>
          <w:rStyle w:val="Emphasis"/>
        </w:rPr>
        <w:t>most satellites in orbit</w:t>
      </w:r>
      <w:r>
        <w:rPr>
          <w:rStyle w:val="StyleUnderline"/>
        </w:rPr>
        <w:t>, the U.S. has the most to gain by establishing norms, but also the most to lose</w:t>
      </w:r>
      <w:r>
        <w:rPr>
          <w:sz w:val="12"/>
        </w:rPr>
        <w:t xml:space="preserve">. Almost </w:t>
      </w:r>
      <w:r>
        <w:rPr>
          <w:rStyle w:val="StyleUnderline"/>
        </w:rPr>
        <w:t>half of all operational satellites are owned and operated by the United States government or American commercial companies. That’s twice as many as Russia and China, combined</w:t>
      </w:r>
      <w:r>
        <w:rPr>
          <w:sz w:val="12"/>
        </w:rPr>
        <w:t xml:space="preserve">. Space may seem distant, but </w:t>
      </w:r>
      <w:r>
        <w:rPr>
          <w:rStyle w:val="StyleUnderline"/>
        </w:rPr>
        <w:t xml:space="preserve">what happens there affects our everyday lives on the ground. </w:t>
      </w:r>
      <w:r>
        <w:rPr>
          <w:sz w:val="12"/>
        </w:rPr>
        <w:t xml:space="preserve">When we use our phones to plan a trip, we </w:t>
      </w:r>
      <w:r>
        <w:rPr>
          <w:rStyle w:val="StyleUnderline"/>
        </w:rPr>
        <w:t>depend on American GPS satellites</w:t>
      </w:r>
      <w:r>
        <w:rPr>
          <w:sz w:val="12"/>
        </w:rPr>
        <w:t xml:space="preserve"> to guide us. When </w:t>
      </w:r>
      <w:r>
        <w:rPr>
          <w:rStyle w:val="StyleUnderline"/>
        </w:rPr>
        <w:t xml:space="preserve">the </w:t>
      </w:r>
      <w:r>
        <w:rPr>
          <w:rStyle w:val="Emphasis"/>
          <w:highlight w:val="green"/>
        </w:rPr>
        <w:t>U.S. military deploys troops</w:t>
      </w:r>
      <w:r>
        <w:rPr>
          <w:rStyle w:val="StyleUnderline"/>
        </w:rPr>
        <w:t xml:space="preserve"> overseas, </w:t>
      </w:r>
      <w:r>
        <w:rPr>
          <w:rStyle w:val="StyleUnderline"/>
          <w:highlight w:val="green"/>
        </w:rPr>
        <w:t>satellite</w:t>
      </w:r>
      <w:r>
        <w:rPr>
          <w:rStyle w:val="StyleUnderline"/>
        </w:rPr>
        <w:t xml:space="preserve"> </w:t>
      </w:r>
      <w:r>
        <w:rPr>
          <w:rStyle w:val="StyleUnderline"/>
          <w:highlight w:val="green"/>
        </w:rPr>
        <w:t>communications connect forces</w:t>
      </w:r>
      <w:r>
        <w:rPr>
          <w:rStyle w:val="StyleUnderline"/>
        </w:rPr>
        <w:t xml:space="preserve"> on the ground to control centers. When North Korea launches an intercontinental ballistic missile, the U.S. </w:t>
      </w:r>
      <w:r>
        <w:rPr>
          <w:rStyle w:val="StyleUnderline"/>
          <w:highlight w:val="green"/>
        </w:rPr>
        <w:t>and</w:t>
      </w:r>
      <w:r>
        <w:rPr>
          <w:rStyle w:val="StyleUnderline"/>
        </w:rPr>
        <w:t xml:space="preserve"> its </w:t>
      </w:r>
      <w:r>
        <w:rPr>
          <w:rStyle w:val="StyleUnderline"/>
          <w:highlight w:val="green"/>
        </w:rPr>
        <w:t xml:space="preserve">allies depend on </w:t>
      </w:r>
      <w:r>
        <w:rPr>
          <w:rStyle w:val="Emphasis"/>
          <w:highlight w:val="green"/>
        </w:rPr>
        <w:t>early-warning satellites</w:t>
      </w:r>
      <w:r>
        <w:rPr>
          <w:rStyle w:val="StyleUnderline"/>
        </w:rPr>
        <w:t xml:space="preserve"> to detect it. </w:t>
      </w:r>
      <w:r>
        <w:rPr>
          <w:sz w:val="12"/>
        </w:rPr>
        <w:t xml:space="preserve">On one hand, if the global space powers agreed to put limits on space-based weapons and other related technologies, it could make space safer for everyone. But because the U.S. may have spent time and resources </w:t>
      </w:r>
      <w:hyperlink r:id="rId26" w:tgtFrame="_blank" w:history="1">
        <w:r>
          <w:rPr>
            <w:rStyle w:val="Hyperlink"/>
            <w:color w:val="000000"/>
            <w:sz w:val="12"/>
            <w:u w:val="single"/>
          </w:rPr>
          <w:t>developing</w:t>
        </w:r>
      </w:hyperlink>
      <w:r>
        <w:rPr>
          <w:sz w:val="12"/>
        </w:rPr>
        <w:t xml:space="preserve"> exactly the type of weapons that a code of conduct would ban</w:t>
      </w:r>
      <w:r>
        <w:rPr>
          <w:b/>
          <w:bCs/>
          <w:sz w:val="12"/>
        </w:rPr>
        <w:t>,</w:t>
      </w:r>
      <w:r>
        <w:rPr>
          <w:sz w:val="12"/>
        </w:rPr>
        <w:t xml:space="preserve"> it could also curtail the most advanced space-based developments, erasing years of research and progress. </w:t>
      </w:r>
      <w:r>
        <w:rPr>
          <w:rStyle w:val="Emphasis"/>
        </w:rPr>
        <w:t xml:space="preserve">There are </w:t>
      </w:r>
      <w:r>
        <w:rPr>
          <w:rStyle w:val="Emphasis"/>
          <w:highlight w:val="green"/>
        </w:rPr>
        <w:t xml:space="preserve">more players </w:t>
      </w:r>
      <w:r>
        <w:rPr>
          <w:rStyle w:val="Emphasis"/>
        </w:rPr>
        <w:t>in space—</w:t>
      </w:r>
      <w:r>
        <w:rPr>
          <w:rStyle w:val="Emphasis"/>
          <w:highlight w:val="green"/>
        </w:rPr>
        <w:t>and less consensus</w:t>
      </w:r>
      <w:r>
        <w:rPr>
          <w:rStyle w:val="Emphasis"/>
        </w:rPr>
        <w:t xml:space="preserve"> </w:t>
      </w:r>
      <w:r>
        <w:rPr>
          <w:sz w:val="12"/>
        </w:rPr>
        <w:t xml:space="preserve">In the </w:t>
      </w:r>
      <w:hyperlink r:id="rId27" w:tgtFrame="_blank" w:history="1">
        <w:r>
          <w:rPr>
            <w:rStyle w:val="Hyperlink"/>
            <w:color w:val="000000"/>
            <w:sz w:val="12"/>
            <w:u w:val="single"/>
          </w:rPr>
          <w:t>first space age</w:t>
        </w:r>
      </w:hyperlink>
      <w:r>
        <w:rPr>
          <w:sz w:val="12"/>
        </w:rPr>
        <w:t xml:space="preserve">, </w:t>
      </w:r>
      <w:r>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Pr>
          <w:sz w:val="12"/>
        </w:rPr>
        <w:t xml:space="preserve">. The </w:t>
      </w:r>
      <w:r>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Pr>
          <w:sz w:val="12"/>
        </w:rPr>
        <w:t xml:space="preserve">. </w:t>
      </w:r>
      <w:r>
        <w:rPr>
          <w:rStyle w:val="StyleUnderline"/>
        </w:rPr>
        <w:t xml:space="preserve">More </w:t>
      </w:r>
      <w:r>
        <w:rPr>
          <w:rStyle w:val="StyleUnderline"/>
          <w:highlight w:val="green"/>
        </w:rPr>
        <w:t>players</w:t>
      </w:r>
      <w:r>
        <w:rPr>
          <w:rStyle w:val="StyleUnderline"/>
        </w:rPr>
        <w:t xml:space="preserve"> in space—</w:t>
      </w:r>
      <w:r>
        <w:rPr>
          <w:rStyle w:val="Emphasis"/>
          <w:highlight w:val="green"/>
        </w:rPr>
        <w:t>particularly</w:t>
      </w:r>
      <w:r>
        <w:rPr>
          <w:rStyle w:val="Emphasis"/>
        </w:rPr>
        <w:t xml:space="preserve"> more </w:t>
      </w:r>
      <w:r>
        <w:rPr>
          <w:rStyle w:val="Emphasis"/>
          <w:highlight w:val="green"/>
        </w:rPr>
        <w:t>unpredictable</w:t>
      </w:r>
      <w:r>
        <w:rPr>
          <w:rStyle w:val="Emphasis"/>
        </w:rPr>
        <w:t xml:space="preserve"> players</w:t>
      </w:r>
      <w:r>
        <w:rPr>
          <w:rStyle w:val="StyleUnderline"/>
        </w:rPr>
        <w:t>—</w:t>
      </w:r>
      <w:r>
        <w:rPr>
          <w:rStyle w:val="StyleUnderline"/>
          <w:highlight w:val="green"/>
        </w:rPr>
        <w:t>means</w:t>
      </w:r>
      <w:r>
        <w:rPr>
          <w:rStyle w:val="StyleUnderline"/>
        </w:rPr>
        <w:t xml:space="preserve"> </w:t>
      </w:r>
      <w:r>
        <w:rPr>
          <w:rStyle w:val="Emphasis"/>
        </w:rPr>
        <w:t xml:space="preserve">more </w:t>
      </w:r>
      <w:r>
        <w:rPr>
          <w:rStyle w:val="Emphasis"/>
          <w:highlight w:val="green"/>
        </w:rPr>
        <w:t>opportunities</w:t>
      </w:r>
      <w:r>
        <w:rPr>
          <w:rStyle w:val="Emphasis"/>
        </w:rPr>
        <w:t xml:space="preserve"> </w:t>
      </w:r>
      <w:r>
        <w:rPr>
          <w:rStyle w:val="Emphasis"/>
          <w:highlight w:val="green"/>
        </w:rPr>
        <w:t>for</w:t>
      </w:r>
      <w:r>
        <w:rPr>
          <w:rStyle w:val="Emphasis"/>
        </w:rPr>
        <w:t xml:space="preserve"> </w:t>
      </w:r>
      <w:r>
        <w:rPr>
          <w:rStyle w:val="Emphasis"/>
          <w:highlight w:val="green"/>
        </w:rPr>
        <w:t>aggressive behavior</w:t>
      </w:r>
      <w:r>
        <w:rPr>
          <w:rStyle w:val="StyleUnderline"/>
        </w:rPr>
        <w:t xml:space="preserve">, </w:t>
      </w:r>
      <w:r>
        <w:rPr>
          <w:rStyle w:val="StyleUnderline"/>
          <w:highlight w:val="green"/>
        </w:rPr>
        <w:t>like</w:t>
      </w:r>
      <w:r>
        <w:rPr>
          <w:rStyle w:val="StyleUnderline"/>
        </w:rPr>
        <w:t xml:space="preserve"> </w:t>
      </w:r>
      <w:r>
        <w:rPr>
          <w:rStyle w:val="Emphasis"/>
        </w:rPr>
        <w:t xml:space="preserve">developing </w:t>
      </w:r>
      <w:r>
        <w:rPr>
          <w:rStyle w:val="Emphasis"/>
          <w:highlight w:val="green"/>
        </w:rPr>
        <w:t>anti-satellite technologies</w:t>
      </w:r>
      <w:r>
        <w:rPr>
          <w:rStyle w:val="StyleUnderline"/>
        </w:rPr>
        <w:t xml:space="preserve"> </w:t>
      </w:r>
      <w:r>
        <w:rPr>
          <w:rStyle w:val="StyleUnderline"/>
          <w:highlight w:val="green"/>
        </w:rPr>
        <w:t>or</w:t>
      </w:r>
      <w:r>
        <w:rPr>
          <w:rStyle w:val="StyleUnderline"/>
        </w:rPr>
        <w:t xml:space="preserve"> </w:t>
      </w:r>
      <w:r>
        <w:rPr>
          <w:rStyle w:val="Emphasis"/>
          <w:highlight w:val="green"/>
        </w:rPr>
        <w:t>hacking</w:t>
      </w:r>
      <w:r>
        <w:rPr>
          <w:rStyle w:val="Emphasis"/>
        </w:rPr>
        <w:t xml:space="preserve"> satellite </w:t>
      </w:r>
      <w:r>
        <w:rPr>
          <w:rStyle w:val="Emphasis"/>
          <w:highlight w:val="green"/>
        </w:rPr>
        <w:t>communications</w:t>
      </w:r>
      <w:r>
        <w:rPr>
          <w:rStyle w:val="StyleUnderline"/>
        </w:rPr>
        <w:t>.</w:t>
      </w:r>
      <w:r>
        <w:rPr>
          <w:sz w:val="12"/>
        </w:rPr>
        <w:t xml:space="preserve"> Countries like Iran or North Korea that are newer to space can choose to operate in a way we’ve never seen before. And if their nuclear programs on Earth are </w:t>
      </w:r>
      <w:hyperlink r:id="rId28" w:tgtFrame="_blank" w:history="1">
        <w:r>
          <w:rPr>
            <w:rStyle w:val="Hyperlink"/>
            <w:color w:val="000000"/>
            <w:sz w:val="12"/>
            <w:u w:val="single"/>
          </w:rPr>
          <w:t>any guide</w:t>
        </w:r>
      </w:hyperlink>
      <w:r>
        <w:rPr>
          <w:sz w:val="12"/>
        </w:rPr>
        <w:t xml:space="preserve">, they could pose serious threats if left unchecked. </w:t>
      </w:r>
      <w:r>
        <w:rPr>
          <w:rStyle w:val="StyleUnderline"/>
        </w:rPr>
        <w:t>Efforts have been made to create a modern-day space rulebook</w:t>
      </w:r>
      <w:r>
        <w:rPr>
          <w:sz w:val="12"/>
        </w:rPr>
        <w:t xml:space="preserve">, but so far none have gained traction. In 2008, when Russia and China both proposed norms of behavior, the United States </w:t>
      </w:r>
      <w:hyperlink r:id="rId29" w:tgtFrame="_blank" w:history="1">
        <w:r>
          <w:rPr>
            <w:rStyle w:val="Hyperlink"/>
            <w:color w:val="000000"/>
            <w:sz w:val="12"/>
            <w:u w:val="single"/>
          </w:rPr>
          <w:t>refused to sign on</w:t>
        </w:r>
      </w:hyperlink>
      <w:r>
        <w:rPr>
          <w:sz w:val="12"/>
        </w:rPr>
        <w:t xml:space="preserve">. Similarly, when the United States supported a 2014 European Union proposal to govern the use of conventional weapons in orbit, Russia and China didn’t agree with the terms. Since the congressional debate about a Space Corps, </w:t>
      </w:r>
      <w:r>
        <w:rPr>
          <w:rStyle w:val="StyleUnderline"/>
        </w:rPr>
        <w:t>people have been taking the prospect of a war in space seriously, in a way we haven’t seen before. Now we should start talking about how to avoid that war.</w:t>
      </w:r>
      <w:r>
        <w:rPr>
          <w:sz w:val="12"/>
        </w:rPr>
        <w:t xml:space="preserve"> To prevent conflict in the upper atmosphere, all potential adversaries—the United States, China, North Korea, Iran, Russia, the EU—need to align, and agree on norms of behavior. They need rules.</w:t>
      </w:r>
    </w:p>
    <w:p w14:paraId="0E2372C5" w14:textId="77777777" w:rsidR="00701B01" w:rsidRDefault="00701B01" w:rsidP="00701B01">
      <w:pPr>
        <w:pStyle w:val="StyleMinimizedTextArialNarrow9pt"/>
      </w:pPr>
    </w:p>
    <w:p w14:paraId="00F6B69A" w14:textId="77777777" w:rsidR="00701B01" w:rsidRDefault="00701B01" w:rsidP="00701B01">
      <w:pPr>
        <w:pStyle w:val="Heading4"/>
        <w:rPr>
          <w:rFonts w:cs="Calibri"/>
        </w:rPr>
      </w:pPr>
      <w:r>
        <w:rPr>
          <w:rFonts w:cs="Calibri"/>
        </w:rPr>
        <w:t xml:space="preserve">Any nuclear war causes </w:t>
      </w:r>
      <w:r>
        <w:rPr>
          <w:rFonts w:cs="Calibri"/>
          <w:u w:val="single"/>
        </w:rPr>
        <w:t>extinction</w:t>
      </w:r>
      <w:r>
        <w:t xml:space="preserve"> </w:t>
      </w:r>
      <w:r>
        <w:rPr>
          <w:rFonts w:cs="Calibri"/>
        </w:rPr>
        <w:t>– ice age and famine.</w:t>
      </w:r>
    </w:p>
    <w:p w14:paraId="13C7ECEB" w14:textId="77777777" w:rsidR="00701B01" w:rsidRDefault="00701B01" w:rsidP="00701B01">
      <w:r>
        <w:t>Steven</w:t>
      </w:r>
      <w:r>
        <w:rPr>
          <w:rStyle w:val="Style13ptBold"/>
        </w:rPr>
        <w:t xml:space="preserve"> Starr 15</w:t>
      </w:r>
      <w:r>
        <w:t xml:space="preserve"> [Director of the University of Missouri’s Clinical Laboratory Science Program, as well as a senior </w:t>
      </w:r>
      <w:r w:rsidRPr="002429C8">
        <w:t>scientist at the </w:t>
      </w:r>
      <w:hyperlink r:id="rId30" w:tgtFrame="_blank" w:history="1">
        <w:r w:rsidRPr="002429C8">
          <w:t>Physicians for Social Responsibility</w:t>
        </w:r>
      </w:hyperlink>
      <w:r w:rsidRPr="002429C8">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31" w:history="1">
        <w:r w:rsidRPr="002429C8">
          <w:t>https://ratical.org/radiation/NuclearExtinction/StevenStarr022815.html</w:t>
        </w:r>
      </w:hyperlink>
      <w:r w:rsidRPr="002429C8">
        <w:t>] TG</w:t>
      </w:r>
      <w:r>
        <w:t xml:space="preserve"> </w:t>
      </w:r>
    </w:p>
    <w:p w14:paraId="77D8A4F9" w14:textId="77777777" w:rsidR="00701B01" w:rsidRDefault="00701B01" w:rsidP="00701B01">
      <w:pPr>
        <w:rPr>
          <w:u w:val="single"/>
        </w:rPr>
      </w:pPr>
      <w:bookmarkStart w:id="0" w:name="slide2"/>
      <w:bookmarkEnd w:id="0"/>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32"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w:t>
      </w:r>
      <w:r>
        <w:rPr>
          <w:u w:val="single"/>
        </w:rPr>
        <w:t xml:space="preserve">The </w:t>
      </w:r>
      <w:r>
        <w:rPr>
          <w:rStyle w:val="Emphasis"/>
        </w:rPr>
        <w:t xml:space="preserve">world’s </w:t>
      </w:r>
      <w:r>
        <w:rPr>
          <w:rStyle w:val="Emphasis"/>
          <w:highlight w:val="green"/>
        </w:rPr>
        <w:t>leading climatologists</w:t>
      </w:r>
      <w:r>
        <w:rPr>
          <w:u w:val="single"/>
        </w:rPr>
        <w:t xml:space="preserve"> now </w:t>
      </w:r>
      <w:r>
        <w:rPr>
          <w:highlight w:val="green"/>
          <w:u w:val="single"/>
        </w:rPr>
        <w:t>tell us</w:t>
      </w:r>
      <w:r>
        <w:rPr>
          <w:u w:val="single"/>
        </w:rPr>
        <w:t xml:space="preserve"> that </w:t>
      </w:r>
      <w:r>
        <w:rPr>
          <w:highlight w:val="green"/>
          <w:u w:val="single"/>
        </w:rPr>
        <w:t>nuclear war</w:t>
      </w:r>
      <w:r>
        <w:rPr>
          <w:u w:val="single"/>
        </w:rPr>
        <w:t xml:space="preserve"> </w:t>
      </w:r>
      <w:r>
        <w:rPr>
          <w:rStyle w:val="Emphasis"/>
        </w:rPr>
        <w:t>threatens</w:t>
      </w:r>
      <w:r>
        <w:rPr>
          <w:u w:val="single"/>
        </w:rPr>
        <w:t xml:space="preserve"> our continued existence as a species</w:t>
      </w:r>
      <w:r>
        <w:rPr>
          <w:sz w:val="12"/>
        </w:rPr>
        <w:t xml:space="preserve">. Their studies predict that a large nuclear war, especially one fought with strategic nuclear weapons, would </w:t>
      </w:r>
      <w:r>
        <w:rPr>
          <w:highlight w:val="green"/>
          <w:u w:val="single"/>
        </w:rPr>
        <w:t>create</w:t>
      </w:r>
      <w:r>
        <w:rPr>
          <w:u w:val="single"/>
        </w:rPr>
        <w:t xml:space="preserve"> </w:t>
      </w:r>
      <w:hyperlink r:id="rId33" w:history="1">
        <w:r>
          <w:rPr>
            <w:rStyle w:val="Hyperlink"/>
            <w:color w:val="000000"/>
            <w:highlight w:val="green"/>
            <w:u w:val="single"/>
          </w:rPr>
          <w:t>a</w:t>
        </w:r>
        <w:r>
          <w:rPr>
            <w:rStyle w:val="Hyperlink"/>
            <w:color w:val="000000"/>
            <w:u w:val="single"/>
          </w:rPr>
          <w:t xml:space="preserve"> </w:t>
        </w:r>
        <w:r>
          <w:rPr>
            <w:rStyle w:val="Emphasis"/>
            <w:color w:val="000000"/>
          </w:rPr>
          <w:t xml:space="preserve">post-war </w:t>
        </w:r>
        <w:r>
          <w:rPr>
            <w:rStyle w:val="Emphasis"/>
            <w:color w:val="000000"/>
            <w:highlight w:val="green"/>
          </w:rPr>
          <w:t>environment</w:t>
        </w:r>
        <w:r>
          <w:rPr>
            <w:rStyle w:val="Hyperlink"/>
            <w:color w:val="000000"/>
            <w:u w:val="single"/>
          </w:rPr>
          <w:t xml:space="preserve"> </w:t>
        </w:r>
        <w:r>
          <w:rPr>
            <w:rStyle w:val="Hyperlink"/>
            <w:color w:val="000000"/>
            <w:highlight w:val="green"/>
            <w:u w:val="single"/>
          </w:rPr>
          <w:t>in</w:t>
        </w:r>
        <w:r>
          <w:rPr>
            <w:rStyle w:val="Hyperlink"/>
            <w:color w:val="000000"/>
            <w:u w:val="single"/>
          </w:rPr>
          <w:t xml:space="preserve"> </w:t>
        </w:r>
        <w:r>
          <w:rPr>
            <w:rStyle w:val="Hyperlink"/>
            <w:color w:val="000000"/>
            <w:highlight w:val="green"/>
            <w:u w:val="single"/>
          </w:rPr>
          <w:t>which</w:t>
        </w:r>
        <w:r>
          <w:rPr>
            <w:rStyle w:val="Hyperlink"/>
            <w:color w:val="000000"/>
            <w:u w:val="single"/>
          </w:rPr>
          <w:t xml:space="preserve"> for many years </w:t>
        </w:r>
        <w:r>
          <w:rPr>
            <w:rStyle w:val="StyleUnderline"/>
            <w:color w:val="000000"/>
            <w:highlight w:val="green"/>
          </w:rPr>
          <w:t>it</w:t>
        </w:r>
        <w:r>
          <w:rPr>
            <w:rStyle w:val="StyleUnderline"/>
            <w:color w:val="000000"/>
          </w:rPr>
          <w:t xml:space="preserve"> would be </w:t>
        </w:r>
        <w:r>
          <w:rPr>
            <w:rStyle w:val="Emphasis"/>
            <w:color w:val="000000"/>
            <w:highlight w:val="green"/>
          </w:rPr>
          <w:t>too cold and dark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 xml:space="preserve">most large animals and many other forms of </w:t>
      </w:r>
      <w:r>
        <w:rPr>
          <w:rStyle w:val="Emphasis"/>
          <w:highlight w:val="green"/>
        </w:rPr>
        <w:t>complex life</w:t>
      </w:r>
      <w:r>
        <w:rPr>
          <w:u w:val="single"/>
        </w:rPr>
        <w:t xml:space="preserve"> would likely </w:t>
      </w:r>
      <w:r>
        <w:rPr>
          <w:rStyle w:val="Emphasis"/>
          <w:highlight w:val="green"/>
        </w:rPr>
        <w:t>vanish</w:t>
      </w:r>
      <w:r>
        <w:rPr>
          <w:highlight w:val="green"/>
          <w:u w:val="single"/>
        </w:rPr>
        <w:t xml:space="preserve"> forever</w:t>
      </w:r>
      <w:r>
        <w:rPr>
          <w:u w:val="single"/>
        </w:rPr>
        <w:t xml:space="preserve">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34"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ozone 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 xml:space="preserve">virtually </w:t>
      </w:r>
      <w:r>
        <w:rPr>
          <w:highlight w:val="green"/>
          <w:u w:val="single"/>
        </w:rPr>
        <w:t>any nuclear war</w:t>
      </w:r>
      <w:r>
        <w:rPr>
          <w:sz w:val="12"/>
        </w:rPr>
        <w:t xml:space="preserve">, fought with even a fraction of the operational and deployed nuclear arsenals, </w:t>
      </w:r>
      <w:r>
        <w:rPr>
          <w:u w:val="single"/>
        </w:rPr>
        <w:t xml:space="preserve">will </w:t>
      </w:r>
      <w:r>
        <w:rPr>
          <w:highlight w:val="green"/>
          <w:u w:val="single"/>
        </w:rPr>
        <w:t>leave the Earth</w:t>
      </w:r>
      <w:r>
        <w:rPr>
          <w:u w:val="single"/>
        </w:rPr>
        <w:t xml:space="preserve"> </w:t>
      </w:r>
      <w:r>
        <w:rPr>
          <w:rStyle w:val="Emphasis"/>
        </w:rPr>
        <w:t xml:space="preserve">essentially </w:t>
      </w:r>
      <w:r>
        <w:rPr>
          <w:rStyle w:val="Emphasis"/>
          <w:highlight w:val="green"/>
        </w:rPr>
        <w:t>uninhabitable</w:t>
      </w:r>
      <w:r>
        <w:rPr>
          <w:u w:val="single"/>
        </w:rPr>
        <w:t>.</w:t>
      </w:r>
    </w:p>
    <w:p w14:paraId="4D3DD33D" w14:textId="77777777" w:rsidR="00701B01" w:rsidRDefault="00701B01" w:rsidP="00701B01">
      <w:pPr>
        <w:rPr>
          <w:b/>
          <w:bCs/>
        </w:rPr>
      </w:pPr>
    </w:p>
    <w:p w14:paraId="57DDA73F" w14:textId="77777777" w:rsidR="00701B01" w:rsidRDefault="00701B01" w:rsidP="00701B01">
      <w:pPr>
        <w:pStyle w:val="Heading3"/>
      </w:pPr>
      <w:r>
        <w:t>1AC – Framing</w:t>
      </w:r>
    </w:p>
    <w:p w14:paraId="6D65FECA" w14:textId="77777777" w:rsidR="00701B01" w:rsidRPr="002429C8" w:rsidRDefault="00701B01" w:rsidP="00701B01">
      <w:pPr>
        <w:pStyle w:val="Heading4"/>
        <w:rPr>
          <w:bCs w:val="0"/>
        </w:rPr>
      </w:pPr>
      <w:r w:rsidRPr="002429C8">
        <w:t xml:space="preserve">The meta-ethic is </w:t>
      </w:r>
      <w:r w:rsidRPr="002429C8">
        <w:rPr>
          <w:u w:val="single"/>
        </w:rPr>
        <w:t>moral naturalism</w:t>
      </w:r>
      <w:r w:rsidRPr="002429C8">
        <w:t>.</w:t>
      </w:r>
    </w:p>
    <w:p w14:paraId="7CEC8297" w14:textId="77777777" w:rsidR="00701B01" w:rsidRPr="002429C8" w:rsidRDefault="00701B01" w:rsidP="00701B01">
      <w:pPr>
        <w:pStyle w:val="Heading4"/>
        <w:rPr>
          <w:rFonts w:cs="Calibri"/>
          <w:bCs w:val="0"/>
          <w:shd w:val="clear" w:color="auto" w:fill="FFFFFF"/>
        </w:rPr>
      </w:pPr>
      <w:r w:rsidRPr="002429C8">
        <w:rPr>
          <w:rFonts w:cs="Calibri"/>
          <w:shd w:val="clear" w:color="auto" w:fill="FFFFFF"/>
        </w:rPr>
        <w:t xml:space="preserve">1] Non-natural moral facts are </w:t>
      </w:r>
      <w:r w:rsidRPr="002429C8">
        <w:rPr>
          <w:rFonts w:cs="Calibri"/>
          <w:u w:val="single"/>
          <w:shd w:val="clear" w:color="auto" w:fill="FFFFFF"/>
        </w:rPr>
        <w:t>epistemically inaccessible</w:t>
      </w:r>
      <w:r w:rsidRPr="002429C8">
        <w:rPr>
          <w:rFonts w:eastAsia="Times New Roman" w:cs="Calibri"/>
          <w:sz w:val="16"/>
          <w:shd w:val="clear" w:color="auto" w:fill="FFFFFF"/>
        </w:rPr>
        <w:t xml:space="preserve"> </w:t>
      </w:r>
    </w:p>
    <w:p w14:paraId="185ADAC3" w14:textId="77777777" w:rsidR="00701B01" w:rsidRDefault="00701B01" w:rsidP="00701B01">
      <w:r>
        <w:rPr>
          <w:rStyle w:val="Style13ptBold"/>
        </w:rPr>
        <w:t>Papineau 7</w:t>
      </w:r>
      <w:r>
        <w:t xml:space="preserve"> [David, Academic philosopher. He works as Professor of Philosophy of Science at King's College London, having previously taught for several years at Cambridge University and been a fellow of Robinson College, Cambridge, “Naturalism”. </w:t>
      </w:r>
      <w:hyperlink r:id="rId35" w:history="1">
        <w:r>
          <w:rPr>
            <w:rStyle w:val="Hyperlink"/>
            <w:u w:val="single"/>
          </w:rPr>
          <w:t>http://plato.stanford.edu/entries/naturalism/</w:t>
        </w:r>
      </w:hyperlink>
      <w:r>
        <w:t xml:space="preserve">] </w:t>
      </w:r>
    </w:p>
    <w:p w14:paraId="708720B6" w14:textId="77777777" w:rsidR="00701B01" w:rsidRDefault="00701B01" w:rsidP="00701B01">
      <w:pPr>
        <w:rPr>
          <w:b/>
          <w:szCs w:val="26"/>
        </w:rPr>
      </w:pPr>
      <w:r>
        <w:rPr>
          <w:szCs w:val="26"/>
        </w:rPr>
        <w:t>Moore took this argument to show that moral facts comprise a distinct species of non-natural fact. However, any such non-naturalist view of morality</w:t>
      </w:r>
      <w:r>
        <w:rPr>
          <w:sz w:val="26"/>
          <w:szCs w:val="26"/>
          <w:u w:val="single"/>
        </w:rPr>
        <w:t xml:space="preserve"> </w:t>
      </w:r>
      <w:r>
        <w:rPr>
          <w:szCs w:val="26"/>
        </w:rPr>
        <w:t xml:space="preserve">faces immediate difficulties, deriving ultimately from the kind of causal closure thesis discussed above. If </w:t>
      </w:r>
      <w:r>
        <w:rPr>
          <w:b/>
          <w:sz w:val="26"/>
          <w:szCs w:val="26"/>
          <w:highlight w:val="green"/>
          <w:u w:val="single"/>
        </w:rPr>
        <w:t>all physical effects are due to</w:t>
      </w:r>
      <w:r>
        <w:rPr>
          <w:b/>
          <w:sz w:val="26"/>
          <w:szCs w:val="26"/>
          <w:u w:val="single"/>
        </w:rPr>
        <w:t xml:space="preserve"> a limited range of </w:t>
      </w:r>
      <w:r>
        <w:rPr>
          <w:b/>
          <w:sz w:val="26"/>
          <w:szCs w:val="26"/>
          <w:highlight w:val="green"/>
          <w:u w:val="single"/>
        </w:rPr>
        <w:t>natural causes</w:t>
      </w:r>
      <w:r>
        <w:rPr>
          <w:b/>
          <w:sz w:val="26"/>
          <w:szCs w:val="26"/>
          <w:u w:val="single"/>
        </w:rPr>
        <w:t xml:space="preserve">, and </w:t>
      </w:r>
      <w:r>
        <w:rPr>
          <w:b/>
          <w:sz w:val="26"/>
          <w:szCs w:val="26"/>
          <w:highlight w:val="green"/>
          <w:u w:val="single"/>
        </w:rPr>
        <w:t xml:space="preserve">if moral facts lie outside this </w:t>
      </w:r>
      <w:r>
        <w:rPr>
          <w:b/>
          <w:sz w:val="26"/>
          <w:szCs w:val="26"/>
          <w:u w:val="single"/>
        </w:rPr>
        <w:t xml:space="preserve">range, </w:t>
      </w:r>
      <w:r>
        <w:rPr>
          <w:b/>
          <w:sz w:val="26"/>
          <w:szCs w:val="26"/>
          <w:highlight w:val="green"/>
          <w:u w:val="single"/>
        </w:rPr>
        <w:t>then</w:t>
      </w:r>
      <w:r>
        <w:rPr>
          <w:b/>
          <w:sz w:val="26"/>
          <w:szCs w:val="26"/>
          <w:u w:val="single"/>
        </w:rPr>
        <w:t xml:space="preserve"> it follow that </w:t>
      </w:r>
      <w:r>
        <w:rPr>
          <w:b/>
          <w:sz w:val="26"/>
          <w:szCs w:val="26"/>
          <w:highlight w:val="green"/>
          <w:u w:val="single"/>
        </w:rPr>
        <w:t xml:space="preserve">moral facts can never make any difference </w:t>
      </w:r>
      <w:r>
        <w:rPr>
          <w:b/>
          <w:sz w:val="26"/>
          <w:szCs w:val="26"/>
          <w:u w:val="single"/>
        </w:rPr>
        <w:t>to what happens in the physical world</w:t>
      </w:r>
      <w:r>
        <w:rPr>
          <w:szCs w:val="26"/>
        </w:rPr>
        <w:t xml:space="preserve"> (Harman, 1986). At first sight </w:t>
      </w:r>
      <w:r>
        <w:rPr>
          <w:b/>
          <w:sz w:val="26"/>
          <w:szCs w:val="26"/>
          <w:highlight w:val="green"/>
          <w:u w:val="single"/>
        </w:rPr>
        <w:t>this</w:t>
      </w:r>
      <w:r>
        <w:rPr>
          <w:szCs w:val="26"/>
        </w:rPr>
        <w:t xml:space="preserve"> may seem tolerable (perhaps moral facts indeed don't have any physical effects). But it </w:t>
      </w:r>
      <w:r>
        <w:rPr>
          <w:b/>
          <w:sz w:val="26"/>
          <w:szCs w:val="26"/>
          <w:highlight w:val="green"/>
          <w:u w:val="single"/>
        </w:rPr>
        <w:t>has</w:t>
      </w:r>
      <w:r>
        <w:rPr>
          <w:szCs w:val="26"/>
        </w:rPr>
        <w:t xml:space="preserve"> </w:t>
      </w:r>
      <w:r>
        <w:rPr>
          <w:b/>
          <w:sz w:val="26"/>
          <w:szCs w:val="26"/>
          <w:u w:val="single"/>
        </w:rPr>
        <w:t xml:space="preserve">very awkward </w:t>
      </w:r>
      <w:r>
        <w:rPr>
          <w:b/>
          <w:sz w:val="26"/>
          <w:szCs w:val="26"/>
          <w:highlight w:val="green"/>
          <w:u w:val="single"/>
        </w:rPr>
        <w:t>epistemological consequences</w:t>
      </w:r>
      <w:r>
        <w:rPr>
          <w:b/>
          <w:sz w:val="26"/>
          <w:szCs w:val="26"/>
          <w:u w:val="single"/>
        </w:rPr>
        <w:t>.</w:t>
      </w:r>
      <w:r>
        <w:rPr>
          <w:szCs w:val="26"/>
        </w:rPr>
        <w:t xml:space="preserve"> For beings like us, </w:t>
      </w:r>
      <w:r>
        <w:rPr>
          <w:b/>
          <w:sz w:val="26"/>
          <w:szCs w:val="26"/>
          <w:highlight w:val="green"/>
          <w:u w:val="single"/>
        </w:rPr>
        <w:t>knowledge</w:t>
      </w:r>
      <w:r>
        <w:rPr>
          <w:b/>
          <w:sz w:val="26"/>
          <w:szCs w:val="26"/>
          <w:u w:val="single"/>
        </w:rPr>
        <w:t xml:space="preserve"> of the spatiotemporal world </w:t>
      </w:r>
      <w:r>
        <w:rPr>
          <w:b/>
          <w:sz w:val="26"/>
          <w:szCs w:val="26"/>
          <w:highlight w:val="green"/>
          <w:u w:val="single"/>
        </w:rPr>
        <w:t xml:space="preserve">is mediated by physical processes involving our </w:t>
      </w:r>
      <w:r>
        <w:rPr>
          <w:b/>
          <w:sz w:val="26"/>
          <w:szCs w:val="26"/>
          <w:u w:val="single"/>
        </w:rPr>
        <w:t xml:space="preserve">sense organs and </w:t>
      </w:r>
      <w:r>
        <w:rPr>
          <w:b/>
          <w:sz w:val="26"/>
          <w:szCs w:val="26"/>
          <w:highlight w:val="green"/>
          <w:u w:val="single"/>
        </w:rPr>
        <w:t xml:space="preserve">cognitive systems. If </w:t>
      </w:r>
      <w:r>
        <w:rPr>
          <w:b/>
          <w:sz w:val="26"/>
          <w:szCs w:val="26"/>
          <w:u w:val="single"/>
        </w:rPr>
        <w:t xml:space="preserve">moral </w:t>
      </w:r>
      <w:r>
        <w:rPr>
          <w:b/>
          <w:sz w:val="26"/>
          <w:szCs w:val="26"/>
          <w:highlight w:val="green"/>
          <w:u w:val="single"/>
        </w:rPr>
        <w:t>facts cannot influence the physical world, then [we can’t]</w:t>
      </w:r>
      <w:r>
        <w:rPr>
          <w:b/>
          <w:sz w:val="26"/>
          <w:szCs w:val="26"/>
          <w:u w:val="single"/>
        </w:rPr>
        <w:t xml:space="preserve"> it is hard to see how we can </w:t>
      </w:r>
      <w:r>
        <w:rPr>
          <w:b/>
          <w:sz w:val="26"/>
          <w:szCs w:val="26"/>
          <w:highlight w:val="green"/>
          <w:u w:val="single"/>
        </w:rPr>
        <w:t>have any knowledge of them</w:t>
      </w:r>
      <w:r>
        <w:rPr>
          <w:b/>
          <w:szCs w:val="26"/>
        </w:rPr>
        <w:t>.</w:t>
      </w:r>
    </w:p>
    <w:p w14:paraId="0AFED6F6" w14:textId="77777777" w:rsidR="00701B01" w:rsidRPr="002429C8" w:rsidRDefault="00701B01" w:rsidP="00701B01">
      <w:pPr>
        <w:pStyle w:val="Heading4"/>
        <w:spacing w:line="276" w:lineRule="auto"/>
        <w:rPr>
          <w:rFonts w:asciiTheme="minorHAnsi" w:hAnsiTheme="minorHAnsi" w:cstheme="minorHAnsi"/>
        </w:rPr>
      </w:pPr>
      <w:r w:rsidRPr="002429C8">
        <w:rPr>
          <w:rFonts w:asciiTheme="minorHAnsi" w:hAnsiTheme="minorHAnsi" w:cstheme="minorHAnsi"/>
        </w:rPr>
        <w:t xml:space="preserve">Thus, the standard is </w:t>
      </w:r>
      <w:r w:rsidRPr="002429C8">
        <w:rPr>
          <w:rFonts w:asciiTheme="minorHAnsi" w:hAnsiTheme="minorHAnsi" w:cstheme="minorHAnsi"/>
          <w:u w:val="single"/>
        </w:rPr>
        <w:t>maximizing expected wellbeing</w:t>
      </w:r>
      <w:r w:rsidRPr="002429C8">
        <w:rPr>
          <w:rFonts w:asciiTheme="minorHAnsi" w:hAnsiTheme="minorHAnsi" w:cstheme="minorHAnsi"/>
        </w:rPr>
        <w:t xml:space="preserve">. Pleasure and pain </w:t>
      </w:r>
      <w:r w:rsidRPr="002429C8">
        <w:rPr>
          <w:rFonts w:asciiTheme="minorHAnsi" w:hAnsiTheme="minorHAnsi" w:cstheme="minorHAnsi"/>
          <w:i/>
        </w:rPr>
        <w:t>are</w:t>
      </w:r>
      <w:r w:rsidRPr="002429C8">
        <w:rPr>
          <w:rFonts w:asciiTheme="minorHAnsi" w:hAnsiTheme="minorHAnsi" w:cstheme="minorHAnsi"/>
        </w:rPr>
        <w:t xml:space="preserve"> intrinsic </w:t>
      </w:r>
      <w:r w:rsidRPr="002429C8">
        <w:rPr>
          <w:rFonts w:asciiTheme="minorHAnsi" w:hAnsiTheme="minorHAnsi" w:cstheme="minorHAnsi"/>
          <w:u w:val="single"/>
        </w:rPr>
        <w:t>value</w:t>
      </w:r>
      <w:r w:rsidRPr="002429C8">
        <w:rPr>
          <w:rFonts w:asciiTheme="minorHAnsi" w:hAnsiTheme="minorHAnsi" w:cstheme="minorHAnsi"/>
        </w:rPr>
        <w:t xml:space="preserve"> and </w:t>
      </w:r>
      <w:r w:rsidRPr="002429C8">
        <w:rPr>
          <w:rFonts w:asciiTheme="minorHAnsi" w:hAnsiTheme="minorHAnsi" w:cstheme="minorHAnsi"/>
          <w:u w:val="single"/>
        </w:rPr>
        <w:t>disvalue</w:t>
      </w:r>
      <w:r w:rsidRPr="002429C8">
        <w:rPr>
          <w:rFonts w:asciiTheme="minorHAnsi" w:hAnsiTheme="minorHAnsi" w:cstheme="minorHAnsi"/>
        </w:rPr>
        <w:t xml:space="preserve"> – everything else </w:t>
      </w:r>
      <w:r w:rsidRPr="002429C8">
        <w:rPr>
          <w:rFonts w:asciiTheme="minorHAnsi" w:hAnsiTheme="minorHAnsi" w:cstheme="minorHAnsi"/>
          <w:i/>
        </w:rPr>
        <w:t>regresses</w:t>
      </w:r>
      <w:r w:rsidRPr="002429C8">
        <w:rPr>
          <w:rFonts w:asciiTheme="minorHAnsi" w:hAnsiTheme="minorHAnsi" w:cstheme="minorHAnsi"/>
        </w:rPr>
        <w:t xml:space="preserve"> – </w:t>
      </w:r>
      <w:r w:rsidRPr="002429C8">
        <w:rPr>
          <w:rFonts w:asciiTheme="minorHAnsi" w:hAnsiTheme="minorHAnsi" w:cstheme="minorHAnsi"/>
          <w:u w:val="single"/>
        </w:rPr>
        <w:t>robust neuroscience.</w:t>
      </w:r>
    </w:p>
    <w:p w14:paraId="6D89641F" w14:textId="77777777" w:rsidR="00701B01" w:rsidRDefault="00701B01" w:rsidP="00701B01">
      <w:pPr>
        <w:rPr>
          <w:b/>
          <w:bCs/>
          <w:sz w:val="26"/>
        </w:rPr>
      </w:pPr>
      <w:r>
        <w:rPr>
          <w:rStyle w:val="Style13ptBold"/>
        </w:rPr>
        <w:t xml:space="preserve">Blum et al. 18 </w:t>
      </w:r>
      <w:r>
        <w:rPr>
          <w:rFonts w:asciiTheme="minorHAnsi" w:hAnsiTheme="minorHAnsi" w:cstheme="min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Pr>
            <w:rStyle w:val="Hyperlink"/>
            <w:rFonts w:asciiTheme="minorHAnsi" w:hAnsiTheme="minorHAnsi" w:cstheme="minorHAnsi"/>
            <w:u w:val="single"/>
          </w:rPr>
          <w:t>https://www.ncbi.nlm.nih.gov/pmc/articles/PMC6446569/</w:t>
        </w:r>
      </w:hyperlink>
      <w:r>
        <w:rPr>
          <w:rFonts w:asciiTheme="minorHAnsi" w:hAnsiTheme="minorHAnsi" w:cstheme="minorHAnsi"/>
        </w:rPr>
        <w:t>, R.S.</w:t>
      </w:r>
    </w:p>
    <w:p w14:paraId="4AD2E169" w14:textId="77777777" w:rsidR="00701B01" w:rsidRDefault="00701B01" w:rsidP="00701B01">
      <w:pPr>
        <w:rPr>
          <w:rFonts w:asciiTheme="minorHAnsi" w:hAnsiTheme="minorHAnsi" w:cstheme="minorHAnsi"/>
          <w:sz w:val="12"/>
        </w:rPr>
      </w:pPr>
      <w:r>
        <w:rPr>
          <w:rFonts w:asciiTheme="minorHAnsi" w:hAnsiTheme="minorHAnsi" w:cstheme="minorHAnsi"/>
          <w:b/>
          <w:bCs/>
          <w:highlight w:val="green"/>
          <w:u w:val="single"/>
        </w:rPr>
        <w:t>Pleasure</w:t>
      </w:r>
      <w:r>
        <w:rPr>
          <w:rFonts w:asciiTheme="minorHAnsi" w:hAnsiTheme="minorHAnsi" w:cstheme="minorHAnsi"/>
          <w:u w:val="single"/>
        </w:rPr>
        <w:t xml:space="preserve"> is not only</w:t>
      </w:r>
      <w:r>
        <w:rPr>
          <w:rFonts w:asciiTheme="minorHAnsi" w:hAnsiTheme="minorHAnsi" w:cstheme="minorHAnsi"/>
          <w:sz w:val="12"/>
        </w:rPr>
        <w:t xml:space="preserve"> one of the three </w:t>
      </w:r>
      <w:r>
        <w:rPr>
          <w:rFonts w:asciiTheme="minorHAnsi" w:hAnsiTheme="minorHAnsi" w:cstheme="minorHAnsi"/>
          <w:u w:val="single"/>
        </w:rPr>
        <w:t>primary reward functions</w:t>
      </w:r>
      <w:r>
        <w:rPr>
          <w:rFonts w:asciiTheme="minorHAnsi" w:hAnsiTheme="minorHAnsi" w:cstheme="minorHAnsi"/>
          <w:sz w:val="12"/>
        </w:rPr>
        <w:t xml:space="preserve"> but </w:t>
      </w:r>
      <w:r>
        <w:rPr>
          <w:rFonts w:asciiTheme="minorHAnsi" w:hAnsiTheme="minorHAnsi" w:cstheme="minorHAnsi"/>
          <w:u w:val="single"/>
        </w:rPr>
        <w:t xml:space="preserve">it also </w:t>
      </w:r>
      <w:r>
        <w:rPr>
          <w:rFonts w:asciiTheme="minorHAnsi" w:hAnsiTheme="minorHAnsi" w:cstheme="minorHAnsi"/>
          <w:b/>
          <w:bCs/>
          <w:highlight w:val="green"/>
          <w:u w:val="single"/>
        </w:rPr>
        <w:t>defines reward</w:t>
      </w:r>
      <w:r>
        <w:rPr>
          <w:rFonts w:asciiTheme="minorHAnsi" w:hAnsiTheme="minorHAnsi" w:cstheme="minorHAnsi"/>
          <w:b/>
          <w:bCs/>
          <w:u w:val="single"/>
        </w:rPr>
        <w:t>.</w:t>
      </w:r>
      <w:r>
        <w:rPr>
          <w:rFonts w:asciiTheme="minorHAnsi" w:hAnsiTheme="minorHAnsi" w:cstheme="minorHAnsi"/>
          <w:sz w:val="12"/>
        </w:rPr>
        <w:t xml:space="preserve"> As homeostasis explains the </w:t>
      </w:r>
      <w:r>
        <w:rPr>
          <w:rFonts w:asciiTheme="minorHAnsi" w:hAnsiTheme="minorHAnsi" w:cstheme="minorHAnsi"/>
          <w:u w:val="single"/>
        </w:rPr>
        <w:t>functions of</w:t>
      </w:r>
      <w:r>
        <w:rPr>
          <w:rFonts w:asciiTheme="minorHAnsi" w:hAnsiTheme="minorHAnsi" w:cstheme="minorHAnsi"/>
          <w:sz w:val="12"/>
        </w:rPr>
        <w:t xml:space="preserve"> only a limited number of </w:t>
      </w:r>
      <w:r>
        <w:rPr>
          <w:rFonts w:asciiTheme="minorHAnsi" w:hAnsiTheme="minorHAnsi" w:cstheme="minorHAnsi"/>
          <w:u w:val="single"/>
        </w:rPr>
        <w:t>rewards, the</w:t>
      </w:r>
      <w:r>
        <w:rPr>
          <w:rFonts w:asciiTheme="minorHAnsi" w:hAnsiTheme="minorHAnsi" w:cstheme="minorHAnsi"/>
          <w:sz w:val="12"/>
        </w:rPr>
        <w:t xml:space="preserve"> principal </w:t>
      </w:r>
      <w:r>
        <w:rPr>
          <w:rFonts w:asciiTheme="minorHAnsi" w:hAnsiTheme="minorHAnsi" w:cstheme="minorHAnsi"/>
          <w:highlight w:val="green"/>
          <w:u w:val="single"/>
        </w:rPr>
        <w:t>reason why</w:t>
      </w:r>
      <w:r>
        <w:rPr>
          <w:rFonts w:asciiTheme="minorHAnsi" w:hAnsiTheme="minorHAnsi" w:cstheme="minorHAnsi"/>
          <w:u w:val="single"/>
        </w:rPr>
        <w:t xml:space="preserve"> particular </w:t>
      </w:r>
      <w:r>
        <w:rPr>
          <w:rFonts w:asciiTheme="minorHAnsi" w:hAnsiTheme="minorHAnsi" w:cstheme="minorHAnsi"/>
          <w:highlight w:val="green"/>
          <w:u w:val="single"/>
        </w:rPr>
        <w:t>stimuli</w:t>
      </w:r>
      <w:r>
        <w:rPr>
          <w:rFonts w:asciiTheme="minorHAnsi" w:hAnsiTheme="minorHAnsi" w:cstheme="minorHAnsi"/>
          <w:u w:val="single"/>
        </w:rPr>
        <w:t xml:space="preserve">, objects, events, situations, and activities </w:t>
      </w:r>
      <w:r>
        <w:rPr>
          <w:rFonts w:asciiTheme="minorHAnsi" w:hAnsiTheme="minorHAnsi" w:cstheme="minorHAnsi"/>
          <w:highlight w:val="green"/>
          <w:u w:val="single"/>
        </w:rPr>
        <w:t>are rewarding</w:t>
      </w:r>
      <w:r>
        <w:rPr>
          <w:rFonts w:asciiTheme="minorHAnsi" w:hAnsiTheme="minorHAnsi" w:cstheme="minorHAnsi"/>
          <w:sz w:val="12"/>
        </w:rPr>
        <w:t xml:space="preserve"> may be </w:t>
      </w:r>
      <w:r>
        <w:rPr>
          <w:rFonts w:asciiTheme="minorHAnsi" w:hAnsiTheme="minorHAnsi" w:cstheme="minorHAnsi"/>
          <w:u w:val="single"/>
        </w:rPr>
        <w:t>due to pleasure.</w:t>
      </w:r>
      <w:r>
        <w:rPr>
          <w:rFonts w:asciiTheme="minorHAnsi" w:hAnsiTheme="minorHAnsi" w:cstheme="minorHAnsi"/>
          <w:sz w:val="12"/>
        </w:rPr>
        <w:t xml:space="preserve"> This applies first of all to sex and to the primary homeostatic rewards of food and liquid and extends to money, taste, beauty, social encounters and nonmaterial, internally set, and intrinsic rewards. </w:t>
      </w:r>
      <w:r>
        <w:rPr>
          <w:rFonts w:asciiTheme="minorHAnsi" w:hAnsiTheme="minorHAnsi" w:cstheme="minorHAnsi"/>
          <w:u w:val="single"/>
        </w:rPr>
        <w:t>Pleasure, as the primary effect of rewards</w:t>
      </w:r>
      <w:r>
        <w:rPr>
          <w:rFonts w:asciiTheme="minorHAnsi" w:hAnsiTheme="minorHAnsi" w:cstheme="minorHAnsi"/>
          <w:sz w:val="12"/>
        </w:rPr>
        <w:t xml:space="preserve">, drives the prime reward functions of learning, approach behavior, and decision making and </w:t>
      </w:r>
      <w:r>
        <w:rPr>
          <w:rFonts w:asciiTheme="minorHAnsi" w:hAnsiTheme="minorHAnsi" w:cstheme="minorHAnsi"/>
          <w:highlight w:val="green"/>
          <w:u w:val="single"/>
        </w:rPr>
        <w:t xml:space="preserve">provides the </w:t>
      </w:r>
      <w:r>
        <w:rPr>
          <w:rFonts w:asciiTheme="minorHAnsi" w:hAnsiTheme="minorHAnsi" w:cstheme="minorHAnsi"/>
          <w:b/>
          <w:bCs/>
          <w:highlight w:val="green"/>
          <w:u w:val="single"/>
        </w:rPr>
        <w:t>basis for hedonic theories</w:t>
      </w:r>
      <w:r>
        <w:rPr>
          <w:rFonts w:asciiTheme="minorHAnsi" w:hAnsiTheme="minorHAnsi" w:cstheme="minorHAnsi"/>
          <w:u w:val="single"/>
        </w:rPr>
        <w:t xml:space="preserve"> of reward function. We are attracted by</w:t>
      </w:r>
      <w:r>
        <w:rPr>
          <w:rFonts w:asciiTheme="minorHAnsi" w:hAnsiTheme="minorHAnsi" w:cstheme="minorHAnsi"/>
          <w:sz w:val="12"/>
        </w:rPr>
        <w:t xml:space="preserve"> most </w:t>
      </w:r>
      <w:r>
        <w:rPr>
          <w:rFonts w:asciiTheme="minorHAnsi" w:hAnsiTheme="minorHAnsi" w:cstheme="minorHAnsi"/>
          <w:u w:val="single"/>
        </w:rPr>
        <w:t>rewards and exert intense efforts to obtain them</w:t>
      </w:r>
      <w:r>
        <w:rPr>
          <w:rFonts w:asciiTheme="minorHAnsi" w:hAnsiTheme="minorHAnsi" w:cstheme="minorHAnsi"/>
          <w:sz w:val="12"/>
        </w:rPr>
        <w:t xml:space="preserve">, just </w:t>
      </w:r>
      <w:r>
        <w:rPr>
          <w:rFonts w:asciiTheme="minorHAnsi" w:hAnsiTheme="minorHAnsi" w:cstheme="minorHAnsi"/>
          <w:u w:val="single"/>
        </w:rPr>
        <w:t>because they are enjoyable</w:t>
      </w:r>
      <w:r>
        <w:rPr>
          <w:rFonts w:asciiTheme="minorHAnsi" w:hAnsiTheme="minorHAnsi" w:cstheme="min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Pr>
          <w:rFonts w:asciiTheme="minorHAnsi" w:hAnsiTheme="minorHAnsi" w:cstheme="minorHAnsi"/>
          <w:highlight w:val="green"/>
          <w:u w:val="single"/>
        </w:rPr>
        <w:t>using</w:t>
      </w:r>
      <w:r>
        <w:rPr>
          <w:rFonts w:asciiTheme="minorHAnsi" w:hAnsiTheme="minorHAnsi" w:cstheme="minorHAnsi"/>
          <w:u w:val="single"/>
        </w:rPr>
        <w:t xml:space="preserve"> both humans and </w:t>
      </w:r>
      <w:r>
        <w:rPr>
          <w:rFonts w:asciiTheme="minorHAnsi" w:hAnsiTheme="minorHAnsi" w:cstheme="minorHAnsi"/>
          <w:highlight w:val="green"/>
          <w:u w:val="single"/>
        </w:rPr>
        <w:t>detailed</w:t>
      </w:r>
      <w:r>
        <w:rPr>
          <w:rFonts w:asciiTheme="minorHAnsi" w:hAnsiTheme="minorHAnsi" w:cstheme="minorHAnsi"/>
          <w:u w:val="single"/>
        </w:rPr>
        <w:t xml:space="preserve"> invasive </w:t>
      </w:r>
      <w:r>
        <w:rPr>
          <w:rFonts w:asciiTheme="minorHAnsi" w:hAnsiTheme="minorHAnsi" w:cstheme="minorHAnsi"/>
          <w:highlight w:val="green"/>
          <w:u w:val="single"/>
        </w:rPr>
        <w:t>brain analysis</w:t>
      </w:r>
      <w:r>
        <w:rPr>
          <w:rFonts w:asciiTheme="minorHAnsi" w:hAnsiTheme="minorHAnsi" w:cstheme="minorHAnsi"/>
          <w:u w:val="single"/>
        </w:rPr>
        <w:t xml:space="preserve"> of animals has </w:t>
      </w:r>
      <w:r>
        <w:rPr>
          <w:rFonts w:asciiTheme="minorHAnsi" w:hAnsiTheme="minorHAnsi" w:cstheme="minorHAnsi"/>
          <w:highlight w:val="green"/>
          <w:u w:val="single"/>
        </w:rPr>
        <w:t>discovered</w:t>
      </w:r>
      <w:r>
        <w:rPr>
          <w:rFonts w:asciiTheme="minorHAnsi" w:hAnsiTheme="minorHAnsi" w:cstheme="minorHAnsi"/>
          <w:u w:val="single"/>
        </w:rPr>
        <w:t xml:space="preserve"> some critical ways that the brain processes pleasure</w:t>
      </w:r>
      <w:r>
        <w:rPr>
          <w:rFonts w:asciiTheme="minorHAnsi" w:hAnsiTheme="minorHAnsi" w:cstheme="minorHAnsi"/>
          <w:sz w:val="12"/>
        </w:rPr>
        <w:t xml:space="preserve"> [14]. </w:t>
      </w:r>
      <w:r>
        <w:rPr>
          <w:rFonts w:asciiTheme="minorHAnsi" w:hAnsiTheme="minorHAnsi" w:cstheme="minorHAnsi"/>
          <w:highlight w:val="green"/>
          <w:u w:val="single"/>
        </w:rPr>
        <w:t>Pleasure as a hallmark of reward</w:t>
      </w:r>
      <w:r>
        <w:rPr>
          <w:rFonts w:asciiTheme="minorHAnsi" w:hAnsiTheme="minorHAnsi" w:cstheme="minorHAnsi"/>
          <w:u w:val="single"/>
        </w:rPr>
        <w:t xml:space="preserve"> is sufficient for defining a reward</w:t>
      </w:r>
      <w:r>
        <w:rPr>
          <w:rFonts w:asciiTheme="minorHAnsi" w:hAnsiTheme="minorHAnsi" w:cstheme="minorHAnsi"/>
          <w:sz w:val="12"/>
        </w:rPr>
        <w:t xml:space="preserve">, but it may not be necessary. </w:t>
      </w:r>
      <w:r>
        <w:rPr>
          <w:rFonts w:asciiTheme="minorHAnsi" w:hAnsiTheme="minorHAnsi" w:cstheme="minorHAnsi"/>
          <w:u w:val="single"/>
        </w:rPr>
        <w:t>A reward may generate positive</w:t>
      </w:r>
      <w:r>
        <w:rPr>
          <w:rFonts w:asciiTheme="minorHAnsi" w:hAnsiTheme="minorHAnsi" w:cstheme="minorHAnsi"/>
          <w:sz w:val="12"/>
        </w:rPr>
        <w:t xml:space="preserve"> learning and approach </w:t>
      </w:r>
      <w:r>
        <w:rPr>
          <w:rFonts w:asciiTheme="minorHAnsi" w:hAnsiTheme="minorHAnsi" w:cstheme="minorHAnsi"/>
          <w:u w:val="single"/>
        </w:rPr>
        <w:t>behavior</w:t>
      </w:r>
      <w:r>
        <w:rPr>
          <w:rFonts w:asciiTheme="minorHAnsi" w:hAnsiTheme="minorHAnsi" w:cstheme="minorHAnsi"/>
          <w:sz w:val="12"/>
        </w:rPr>
        <w:t xml:space="preserve"> simply </w:t>
      </w:r>
      <w:r>
        <w:rPr>
          <w:rFonts w:asciiTheme="minorHAnsi" w:hAnsiTheme="minorHAnsi" w:cstheme="minorHAnsi"/>
          <w:u w:val="single"/>
        </w:rPr>
        <w:t>because it contains substances that are essential for body function.</w:t>
      </w:r>
      <w:r>
        <w:rPr>
          <w:rFonts w:asciiTheme="minorHAnsi" w:hAnsiTheme="minorHAnsi" w:cstheme="min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Pr>
          <w:rFonts w:asciiTheme="minorHAnsi" w:hAnsiTheme="minorHAnsi" w:cstheme="minorHAnsi"/>
          <w:highlight w:val="green"/>
          <w:u w:val="single"/>
        </w:rPr>
        <w:t>evolution</w:t>
      </w:r>
      <w:r>
        <w:rPr>
          <w:rFonts w:asciiTheme="minorHAnsi" w:hAnsiTheme="minorHAnsi" w:cstheme="minorHAnsi"/>
          <w:u w:val="single"/>
        </w:rPr>
        <w:t xml:space="preserve"> and its basic principles </w:t>
      </w:r>
      <w:r>
        <w:rPr>
          <w:rFonts w:asciiTheme="minorHAnsi" w:hAnsiTheme="minorHAnsi" w:cstheme="minorHAnsi"/>
          <w:highlight w:val="green"/>
          <w:u w:val="single"/>
        </w:rPr>
        <w:t>found</w:t>
      </w:r>
      <w:r>
        <w:rPr>
          <w:rFonts w:asciiTheme="minorHAnsi" w:hAnsiTheme="minorHAnsi" w:cstheme="minorHAnsi"/>
          <w:sz w:val="12"/>
        </w:rPr>
        <w:t xml:space="preserve"> various </w:t>
      </w:r>
      <w:r>
        <w:rPr>
          <w:rFonts w:asciiTheme="minorHAnsi" w:hAnsiTheme="minorHAnsi" w:cstheme="minorHAnsi"/>
          <w:highlight w:val="green"/>
          <w:u w:val="single"/>
        </w:rPr>
        <w:t>mechanisms</w:t>
      </w:r>
      <w:r>
        <w:rPr>
          <w:rFonts w:asciiTheme="minorHAnsi" w:hAnsiTheme="minorHAnsi" w:cstheme="minorHAnsi"/>
          <w:u w:val="single"/>
        </w:rPr>
        <w:t xml:space="preserve"> that </w:t>
      </w:r>
      <w:r>
        <w:rPr>
          <w:rFonts w:asciiTheme="minorHAnsi" w:hAnsiTheme="minorHAnsi" w:cstheme="minorHAnsi"/>
          <w:highlight w:val="green"/>
          <w:u w:val="single"/>
        </w:rPr>
        <w:t>steer</w:t>
      </w:r>
      <w:r>
        <w:rPr>
          <w:rFonts w:asciiTheme="minorHAnsi" w:hAnsiTheme="minorHAnsi" w:cstheme="minorHAnsi"/>
          <w:u w:val="single"/>
        </w:rPr>
        <w:t xml:space="preserve"> behavior and biological </w:t>
      </w:r>
      <w:r>
        <w:rPr>
          <w:rFonts w:asciiTheme="minorHAnsi" w:hAnsiTheme="minorHAnsi" w:cstheme="minorHAnsi"/>
          <w:highlight w:val="green"/>
          <w:u w:val="single"/>
        </w:rPr>
        <w:t>development</w:t>
      </w:r>
      <w:r>
        <w:rPr>
          <w:rFonts w:asciiTheme="minorHAnsi" w:hAnsiTheme="minorHAnsi" w:cstheme="minorHAnsi"/>
          <w:u w:val="single"/>
        </w:rPr>
        <w:t>.</w:t>
      </w:r>
      <w:r>
        <w:rPr>
          <w:rFonts w:asciiTheme="minorHAnsi" w:hAnsiTheme="minorHAnsi" w:cstheme="min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Pr>
          <w:rFonts w:asciiTheme="minorHAnsi" w:hAnsiTheme="minorHAnsi" w:cstheme="minorHAnsi"/>
          <w:b/>
          <w:bCs/>
          <w:highlight w:val="green"/>
          <w:u w:val="single"/>
        </w:rPr>
        <w:t>organisms are</w:t>
      </w:r>
      <w:r>
        <w:rPr>
          <w:rFonts w:asciiTheme="minorHAnsi" w:hAnsiTheme="minorHAnsi" w:cstheme="minorHAnsi"/>
          <w:highlight w:val="green"/>
          <w:u w:val="single"/>
        </w:rPr>
        <w:t xml:space="preserve"> the </w:t>
      </w:r>
      <w:r>
        <w:rPr>
          <w:rFonts w:asciiTheme="minorHAnsi" w:hAnsiTheme="minorHAnsi" w:cstheme="minorHAnsi"/>
          <w:b/>
          <w:bCs/>
          <w:highlight w:val="green"/>
          <w:u w:val="single"/>
        </w:rPr>
        <w:t>result of</w:t>
      </w:r>
      <w:r>
        <w:rPr>
          <w:rFonts w:asciiTheme="minorHAnsi" w:hAnsiTheme="minorHAnsi" w:cstheme="minorHAnsi"/>
          <w:b/>
          <w:bCs/>
          <w:u w:val="single"/>
        </w:rPr>
        <w:t xml:space="preserve"> evolutionary </w:t>
      </w:r>
      <w:r>
        <w:rPr>
          <w:rFonts w:asciiTheme="minorHAnsi" w:hAnsiTheme="minorHAnsi" w:cstheme="minorHAnsi"/>
          <w:b/>
          <w:bCs/>
          <w:highlight w:val="green"/>
          <w:u w:val="single"/>
        </w:rPr>
        <w:t>competition</w:t>
      </w:r>
      <w:r>
        <w:rPr>
          <w:rFonts w:asciiTheme="minorHAnsi" w:hAnsiTheme="minorHAnsi" w:cstheme="minorHAnsi"/>
          <w:b/>
          <w:bCs/>
          <w:u w:val="single"/>
        </w:rPr>
        <w:t>.</w:t>
      </w:r>
      <w:r>
        <w:rPr>
          <w:rFonts w:asciiTheme="minorHAnsi" w:hAnsiTheme="minorHAnsi" w:cstheme="minorHAnsi"/>
          <w:sz w:val="12"/>
        </w:rPr>
        <w:t xml:space="preserve"> In fact, Richard </w:t>
      </w:r>
      <w:r>
        <w:rPr>
          <w:rFonts w:asciiTheme="minorHAnsi" w:hAnsiTheme="minorHAnsi" w:cstheme="minorHAnsi"/>
          <w:u w:val="single"/>
        </w:rPr>
        <w:t>Dawkins stresses gene survival and propagation as the basic mechanism of life</w:t>
      </w:r>
      <w:r>
        <w:rPr>
          <w:rFonts w:asciiTheme="minorHAnsi" w:hAnsiTheme="minorHAnsi" w:cstheme="minorHAnsi"/>
          <w:sz w:val="12"/>
        </w:rPr>
        <w:t xml:space="preserve"> [20]. Only genes that lead to </w:t>
      </w:r>
      <w:r>
        <w:rPr>
          <w:rFonts w:asciiTheme="minorHAnsi" w:hAnsiTheme="minorHAnsi" w:cstheme="minorHAnsi"/>
          <w:u w:val="single"/>
        </w:rPr>
        <w:t>the fittest phenotype will make it.</w:t>
      </w:r>
      <w:r>
        <w:rPr>
          <w:rFonts w:asciiTheme="minorHAnsi" w:hAnsiTheme="minorHAnsi" w:cstheme="minorHAnsi"/>
          <w:sz w:val="12"/>
        </w:rPr>
        <w:t xml:space="preserve"> It is noteworthy that the phenotype is selected based on behavior that maximizes gene propagation. To do so, the phenotype must survive and generate offspring, and be better at it than its competitors. Thus, </w:t>
      </w:r>
      <w:r>
        <w:rPr>
          <w:rFonts w:asciiTheme="minorHAnsi" w:hAnsiTheme="minorHAnsi" w:cstheme="minorHAnsi"/>
          <w:u w:val="single"/>
        </w:rPr>
        <w:t xml:space="preserve">the ultimate, distal function of </w:t>
      </w:r>
      <w:r>
        <w:rPr>
          <w:rFonts w:asciiTheme="minorHAnsi" w:hAnsiTheme="minorHAnsi" w:cstheme="minorHAnsi"/>
          <w:highlight w:val="green"/>
          <w:u w:val="single"/>
        </w:rPr>
        <w:t>rewards</w:t>
      </w:r>
      <w:r>
        <w:rPr>
          <w:rFonts w:asciiTheme="minorHAnsi" w:hAnsiTheme="minorHAnsi" w:cstheme="minorHAnsi"/>
          <w:u w:val="single"/>
        </w:rPr>
        <w:t xml:space="preserve"> is to </w:t>
      </w:r>
      <w:r>
        <w:rPr>
          <w:rFonts w:asciiTheme="minorHAnsi" w:hAnsiTheme="minorHAnsi" w:cstheme="minorHAnsi"/>
          <w:highlight w:val="green"/>
          <w:u w:val="single"/>
        </w:rPr>
        <w:t>increase evolutionary fitness</w:t>
      </w:r>
      <w:r>
        <w:rPr>
          <w:rFonts w:asciiTheme="minorHAnsi" w:hAnsiTheme="minorHAnsi" w:cstheme="min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Pr>
          <w:rFonts w:asciiTheme="minorHAnsi" w:hAnsiTheme="minorHAnsi" w:cstheme="minorHAnsi"/>
          <w:u w:val="single"/>
        </w:rPr>
        <w:t>Behavioral reward functions have evolved to help individuals to survive and propagate their genes</w:t>
      </w:r>
      <w:r>
        <w:rPr>
          <w:rFonts w:asciiTheme="minorHAnsi" w:hAnsiTheme="minorHAnsi" w:cstheme="minorHAnsi"/>
          <w:sz w:val="12"/>
        </w:rPr>
        <w:t xml:space="preserve">. Apparently, </w:t>
      </w:r>
      <w:r>
        <w:rPr>
          <w:rFonts w:asciiTheme="minorHAnsi" w:hAnsiTheme="minorHAnsi" w:cstheme="minorHAnsi"/>
          <w:u w:val="single"/>
        </w:rPr>
        <w:t>people need to live well and long enough to reproduce.</w:t>
      </w:r>
      <w:r>
        <w:rPr>
          <w:rFonts w:asciiTheme="minorHAnsi" w:hAnsiTheme="minorHAnsi" w:cstheme="min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Pr>
          <w:rFonts w:asciiTheme="minorHAnsi" w:hAnsiTheme="minorHAnsi" w:cstheme="minorHAnsi"/>
          <w:u w:val="single"/>
        </w:rPr>
        <w:t>any small edge will ultimately result in evolutionary advantage</w:t>
      </w:r>
      <w:r>
        <w:rPr>
          <w:rFonts w:asciiTheme="minorHAnsi" w:hAnsiTheme="minorHAnsi" w:cstheme="min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Pr>
          <w:rFonts w:asciiTheme="minorHAnsi" w:hAnsiTheme="minorHAnsi" w:cstheme="minorHAnsi"/>
          <w:u w:val="single"/>
        </w:rPr>
        <w:t>Thus the distal reward function in gene propagation and evolutionary fitness defines the proximal reward functions that we see</w:t>
      </w:r>
      <w:r>
        <w:rPr>
          <w:rFonts w:asciiTheme="minorHAnsi" w:hAnsiTheme="minorHAnsi" w:cstheme="minorHAnsi"/>
          <w:sz w:val="12"/>
        </w:rPr>
        <w:t xml:space="preserve"> in everyday behavior. </w:t>
      </w:r>
      <w:r>
        <w:rPr>
          <w:rFonts w:asciiTheme="minorHAnsi" w:hAnsiTheme="minorHAnsi" w:cstheme="minorHAnsi"/>
          <w:u w:val="single"/>
        </w:rPr>
        <w:t xml:space="preserve">That is why </w:t>
      </w:r>
      <w:r>
        <w:rPr>
          <w:rFonts w:asciiTheme="minorHAnsi" w:hAnsiTheme="minorHAnsi" w:cstheme="minorHAnsi"/>
          <w:highlight w:val="green"/>
          <w:u w:val="single"/>
        </w:rPr>
        <w:t>foods, drinks, mates, and offspring are rewarding</w:t>
      </w:r>
      <w:r>
        <w:rPr>
          <w:rFonts w:asciiTheme="minorHAnsi" w:hAnsiTheme="minorHAnsi" w:cstheme="minorHAnsi"/>
          <w:u w:val="single"/>
        </w:rPr>
        <w:t>.</w:t>
      </w:r>
      <w:r>
        <w:rPr>
          <w:rFonts w:asciiTheme="minorHAnsi" w:hAnsiTheme="minorHAnsi" w:cstheme="minorHAnsi"/>
          <w:sz w:val="16"/>
          <w:szCs w:val="16"/>
          <w:u w:val="single"/>
        </w:rPr>
        <w:t xml:space="preserve"> </w:t>
      </w:r>
      <w:r>
        <w:rPr>
          <w:rFonts w:asciiTheme="minorHAnsi" w:hAnsiTheme="minorHAnsi" w:cstheme="minorHAnsi"/>
          <w:sz w:val="12"/>
        </w:rPr>
        <w:t xml:space="preserve">There have been theories linking pleasure as a required component of health benefits salutogenesis, (salugenesis). In essence, under these terms, </w:t>
      </w:r>
      <w:r>
        <w:rPr>
          <w:rFonts w:asciiTheme="minorHAnsi" w:hAnsiTheme="minorHAnsi" w:cstheme="minorHAnsi"/>
          <w:u w:val="single"/>
        </w:rPr>
        <w:t>pleasure is described as a state or feeling of happiness and satisfaction resulting from an experience that one enjoys.</w:t>
      </w:r>
      <w:r>
        <w:rPr>
          <w:rFonts w:asciiTheme="minorHAnsi" w:hAnsiTheme="minorHAnsi" w:cstheme="min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Pr>
          <w:rFonts w:asciiTheme="minorHAnsi" w:hAnsiTheme="minorHAnsi" w:cstheme="minorHAnsi"/>
          <w:u w:val="single"/>
        </w:rPr>
        <w:t>pathways for ordinary liking and pleasure</w:t>
      </w:r>
      <w:r>
        <w:rPr>
          <w:rFonts w:asciiTheme="minorHAnsi" w:hAnsiTheme="minorHAnsi" w:cstheme="minorHAnsi"/>
          <w:sz w:val="12"/>
        </w:rPr>
        <w:t xml:space="preserve">, which </w:t>
      </w:r>
      <w:r>
        <w:rPr>
          <w:rFonts w:asciiTheme="minorHAnsi" w:hAnsiTheme="minorHAnsi" w:cstheme="minorHAnsi"/>
          <w:u w:val="single"/>
        </w:rPr>
        <w:t>are limited in scope</w:t>
      </w:r>
      <w:r>
        <w:rPr>
          <w:rFonts w:asciiTheme="minorHAnsi" w:hAnsiTheme="minorHAnsi" w:cstheme="minorHAnsi"/>
          <w:sz w:val="12"/>
        </w:rPr>
        <w:t xml:space="preserve"> as described above in this commentary. However, </w:t>
      </w:r>
      <w:r>
        <w:rPr>
          <w:rFonts w:asciiTheme="minorHAnsi" w:hAnsiTheme="minorHAnsi" w:cstheme="minorHAnsi"/>
          <w:u w:val="single"/>
        </w:rPr>
        <w:t xml:space="preserve">there are </w:t>
      </w:r>
      <w:r>
        <w:rPr>
          <w:rFonts w:asciiTheme="minorHAnsi" w:hAnsiTheme="minorHAnsi" w:cstheme="minorHAnsi"/>
          <w:b/>
          <w:bCs/>
          <w:highlight w:val="green"/>
          <w:u w:val="single"/>
        </w:rPr>
        <w:t>many brain regions</w:t>
      </w:r>
      <w:r>
        <w:rPr>
          <w:rFonts w:asciiTheme="minorHAnsi" w:hAnsiTheme="minorHAnsi" w:cstheme="minorHAnsi"/>
          <w:sz w:val="12"/>
        </w:rPr>
        <w:t xml:space="preserve">, often termed hot and cold spots, </w:t>
      </w:r>
      <w:r>
        <w:rPr>
          <w:rFonts w:asciiTheme="minorHAnsi" w:hAnsiTheme="minorHAnsi" w:cstheme="minorHAnsi"/>
          <w:u w:val="single"/>
        </w:rPr>
        <w:t xml:space="preserve">that significantly </w:t>
      </w:r>
      <w:r>
        <w:rPr>
          <w:rFonts w:asciiTheme="minorHAnsi" w:hAnsiTheme="minorHAnsi" w:cstheme="minorHAnsi"/>
          <w:b/>
          <w:bCs/>
          <w:highlight w:val="green"/>
          <w:u w:val="single"/>
        </w:rPr>
        <w:t>modulate</w:t>
      </w:r>
      <w:r>
        <w:rPr>
          <w:rFonts w:asciiTheme="minorHAnsi" w:hAnsiTheme="minorHAnsi" w:cstheme="minorHAnsi"/>
          <w:sz w:val="12"/>
        </w:rPr>
        <w:t xml:space="preserve"> (increase or decrease) </w:t>
      </w:r>
      <w:r>
        <w:rPr>
          <w:rFonts w:asciiTheme="minorHAnsi" w:hAnsiTheme="minorHAnsi" w:cstheme="minorHAnsi"/>
          <w:u w:val="single"/>
        </w:rPr>
        <w:t xml:space="preserve">our </w:t>
      </w:r>
      <w:r>
        <w:rPr>
          <w:rFonts w:asciiTheme="minorHAnsi" w:hAnsiTheme="minorHAnsi" w:cstheme="minorHAnsi"/>
          <w:b/>
          <w:bCs/>
          <w:highlight w:val="green"/>
          <w:u w:val="single"/>
        </w:rPr>
        <w:t>pleasure or</w:t>
      </w:r>
      <w:r>
        <w:rPr>
          <w:rFonts w:asciiTheme="minorHAnsi" w:hAnsiTheme="minorHAnsi" w:cstheme="minorHAnsi"/>
          <w:u w:val="single"/>
        </w:rPr>
        <w:t xml:space="preserve"> even produce</w:t>
      </w:r>
      <w:r>
        <w:rPr>
          <w:rFonts w:asciiTheme="minorHAnsi" w:hAnsiTheme="minorHAnsi" w:cstheme="minorHAnsi"/>
          <w:b/>
          <w:bCs/>
          <w:u w:val="single"/>
        </w:rPr>
        <w:t xml:space="preserve"> </w:t>
      </w:r>
      <w:r>
        <w:rPr>
          <w:rFonts w:asciiTheme="minorHAnsi" w:hAnsiTheme="minorHAnsi" w:cstheme="minorHAnsi"/>
          <w:b/>
          <w:bCs/>
          <w:highlight w:val="green"/>
          <w:u w:val="single"/>
        </w:rPr>
        <w:t>the opposite</w:t>
      </w:r>
      <w:r>
        <w:rPr>
          <w:rFonts w:asciiTheme="minorHAnsi" w:hAnsiTheme="minorHAnsi" w:cstheme="minorHAnsi"/>
          <w:sz w:val="12"/>
        </w:rPr>
        <w:t xml:space="preserve"> of pleasure— that is </w:t>
      </w:r>
      <w:r>
        <w:rPr>
          <w:rFonts w:asciiTheme="minorHAnsi" w:hAnsiTheme="minorHAnsi" w:cstheme="minorHAnsi"/>
          <w:u w:val="single"/>
        </w:rPr>
        <w:t>disgust and fear</w:t>
      </w:r>
      <w:r>
        <w:rPr>
          <w:rFonts w:asciiTheme="minorHAnsi" w:hAnsiTheme="minorHAnsi" w:cstheme="minorHAnsi"/>
          <w:sz w:val="12"/>
        </w:rPr>
        <w:t xml:space="preserve"> [39]. </w:t>
      </w:r>
      <w:r>
        <w:rPr>
          <w:rFonts w:asciiTheme="minorHAnsi" w:hAnsiTheme="minorHAnsi" w:cstheme="minorHAnsi"/>
          <w:u w:val="single"/>
        </w:rPr>
        <w:t>One</w:t>
      </w:r>
      <w:r>
        <w:rPr>
          <w:rFonts w:asciiTheme="minorHAnsi" w:hAnsiTheme="minorHAnsi" w:cstheme="minorHAnsi"/>
          <w:sz w:val="12"/>
        </w:rPr>
        <w:t xml:space="preserve"> specific </w:t>
      </w:r>
      <w:r>
        <w:rPr>
          <w:rFonts w:asciiTheme="minorHAnsi" w:hAnsiTheme="minorHAnsi" w:cstheme="minorHAnsi"/>
          <w:u w:val="single"/>
        </w:rPr>
        <w:t>region</w:t>
      </w:r>
      <w:r>
        <w:rPr>
          <w:rFonts w:asciiTheme="minorHAnsi" w:hAnsiTheme="minorHAnsi" w:cstheme="minorHAnsi"/>
          <w:sz w:val="12"/>
        </w:rPr>
        <w:t xml:space="preserve"> of the nucleus accumbens </w:t>
      </w:r>
      <w:r>
        <w:rPr>
          <w:rFonts w:asciiTheme="minorHAnsi" w:hAnsiTheme="minorHAnsi" w:cstheme="minorHAnsi"/>
          <w:u w:val="single"/>
        </w:rPr>
        <w:t>is organized like a computer keyboard, with particular stimulus triggers in rows</w:t>
      </w:r>
      <w:r>
        <w:rPr>
          <w:rFonts w:asciiTheme="minorHAnsi" w:hAnsiTheme="minorHAnsi" w:cstheme="minorHAnsi"/>
          <w:sz w:val="12"/>
        </w:rPr>
        <w:t xml:space="preserve">— producing an increase and decrease of pleasure and disgust. Moreover, </w:t>
      </w:r>
      <w:r>
        <w:rPr>
          <w:rFonts w:asciiTheme="minorHAnsi" w:hAnsiTheme="minorHAnsi" w:cstheme="minorHAnsi"/>
          <w:u w:val="single"/>
        </w:rPr>
        <w:t xml:space="preserve">the </w:t>
      </w:r>
      <w:r>
        <w:rPr>
          <w:rFonts w:asciiTheme="minorHAnsi" w:hAnsiTheme="minorHAnsi" w:cstheme="minorHAnsi"/>
          <w:highlight w:val="green"/>
          <w:u w:val="single"/>
        </w:rPr>
        <w:t>cortex</w:t>
      </w:r>
      <w:r>
        <w:rPr>
          <w:rFonts w:asciiTheme="minorHAnsi" w:hAnsiTheme="minorHAnsi" w:cstheme="minorHAnsi"/>
          <w:u w:val="single"/>
        </w:rPr>
        <w:t xml:space="preserve"> has unique roles in the cognitive </w:t>
      </w:r>
      <w:r>
        <w:rPr>
          <w:rFonts w:asciiTheme="minorHAnsi" w:hAnsiTheme="minorHAnsi" w:cstheme="minorHAnsi"/>
          <w:highlight w:val="green"/>
          <w:u w:val="single"/>
        </w:rPr>
        <w:t>evaluation of</w:t>
      </w:r>
      <w:r>
        <w:rPr>
          <w:rFonts w:asciiTheme="minorHAnsi" w:hAnsiTheme="minorHAnsi" w:cstheme="minorHAnsi"/>
          <w:u w:val="single"/>
        </w:rPr>
        <w:t xml:space="preserve"> our feelings of </w:t>
      </w:r>
      <w:r>
        <w:rPr>
          <w:rFonts w:asciiTheme="minorHAnsi" w:hAnsiTheme="minorHAnsi" w:cstheme="minorHAnsi"/>
          <w:highlight w:val="green"/>
          <w:u w:val="single"/>
        </w:rPr>
        <w:t>pleasure</w:t>
      </w:r>
      <w:r>
        <w:rPr>
          <w:rFonts w:asciiTheme="minorHAnsi" w:hAnsiTheme="minorHAnsi" w:cstheme="min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Pr>
          <w:rFonts w:asciiTheme="minorHAnsi" w:hAnsiTheme="minorHAnsi" w:cstheme="minorHAnsi"/>
          <w:u w:val="single"/>
        </w:rPr>
        <w:t xml:space="preserve">“liking” of something, or pure pleasure, is </w:t>
      </w:r>
      <w:r>
        <w:rPr>
          <w:rFonts w:asciiTheme="minorHAnsi" w:hAnsiTheme="minorHAnsi" w:cstheme="minorHAnsi"/>
          <w:highlight w:val="green"/>
          <w:u w:val="single"/>
        </w:rPr>
        <w:t>represented by</w:t>
      </w:r>
      <w:r>
        <w:rPr>
          <w:rFonts w:asciiTheme="minorHAnsi" w:hAnsiTheme="minorHAnsi" w:cstheme="minorHAnsi"/>
          <w:sz w:val="12"/>
        </w:rPr>
        <w:t xml:space="preserve"> small </w:t>
      </w:r>
      <w:r>
        <w:rPr>
          <w:rFonts w:asciiTheme="minorHAnsi" w:hAnsiTheme="minorHAnsi" w:cstheme="minorHAnsi"/>
          <w:u w:val="single"/>
        </w:rPr>
        <w:t>regions</w:t>
      </w:r>
      <w:r>
        <w:rPr>
          <w:rFonts w:asciiTheme="minorHAnsi" w:hAnsiTheme="minorHAnsi" w:cstheme="minorHAnsi"/>
          <w:sz w:val="12"/>
        </w:rPr>
        <w:t xml:space="preserve"> mainly </w:t>
      </w:r>
      <w:r>
        <w:rPr>
          <w:rFonts w:asciiTheme="minorHAnsi" w:hAnsiTheme="minorHAnsi" w:cstheme="minorHAnsi"/>
          <w:u w:val="single"/>
        </w:rPr>
        <w:t xml:space="preserve">in </w:t>
      </w:r>
      <w:r>
        <w:rPr>
          <w:rFonts w:asciiTheme="minorHAnsi" w:hAnsiTheme="minorHAnsi" w:cstheme="minorHAnsi"/>
          <w:highlight w:val="green"/>
          <w:u w:val="single"/>
        </w:rPr>
        <w:t>the limbic system</w:t>
      </w:r>
      <w:r>
        <w:rPr>
          <w:rFonts w:asciiTheme="minorHAnsi" w:hAnsiTheme="minorHAnsi" w:cstheme="minorHAnsi"/>
          <w:sz w:val="12"/>
        </w:rPr>
        <w:t xml:space="preserve"> (old reptilian part of the brain). These may be </w:t>
      </w:r>
      <w:r>
        <w:rPr>
          <w:rFonts w:asciiTheme="minorHAnsi" w:hAnsiTheme="minorHAnsi" w:cstheme="minorHAnsi"/>
          <w:highlight w:val="green"/>
          <w:u w:val="single"/>
        </w:rPr>
        <w:t>part of</w:t>
      </w:r>
      <w:r>
        <w:rPr>
          <w:rFonts w:asciiTheme="minorHAnsi" w:hAnsiTheme="minorHAnsi" w:cstheme="minorHAnsi"/>
          <w:u w:val="single"/>
        </w:rPr>
        <w:t xml:space="preserve"> larger </w:t>
      </w:r>
      <w:r>
        <w:rPr>
          <w:rFonts w:asciiTheme="minorHAnsi" w:hAnsiTheme="minorHAnsi" w:cstheme="minorHAnsi"/>
          <w:highlight w:val="green"/>
          <w:u w:val="single"/>
        </w:rPr>
        <w:t>neural circuits.</w:t>
      </w:r>
      <w:r>
        <w:rPr>
          <w:rFonts w:asciiTheme="minorHAnsi" w:hAnsiTheme="minorHAnsi" w:cstheme="min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Pr>
          <w:rFonts w:asciiTheme="minorHAnsi" w:hAnsiTheme="minorHAnsi" w:cstheme="minorHAnsi"/>
          <w:u w:val="single"/>
        </w:rPr>
        <w:t>Sousa et al.</w:t>
      </w:r>
      <w:r>
        <w:rPr>
          <w:rFonts w:asciiTheme="minorHAnsi" w:hAnsiTheme="minorHAnsi" w:cstheme="minorHAnsi"/>
          <w:sz w:val="12"/>
        </w:rPr>
        <w:t xml:space="preserve"> [50] small case </w:t>
      </w:r>
      <w:r>
        <w:rPr>
          <w:rFonts w:asciiTheme="minorHAnsi" w:hAnsiTheme="minorHAnsi" w:cstheme="minorHAnsi"/>
          <w:u w:val="single"/>
        </w:rPr>
        <w:t xml:space="preserve">found </w:t>
      </w:r>
      <w:r>
        <w:rPr>
          <w:rFonts w:asciiTheme="minorHAnsi" w:hAnsiTheme="minorHAnsi" w:cstheme="minorHAnsi"/>
          <w:highlight w:val="green"/>
          <w:u w:val="single"/>
        </w:rPr>
        <w:t>various</w:t>
      </w:r>
      <w:r>
        <w:rPr>
          <w:rFonts w:asciiTheme="minorHAnsi" w:hAnsiTheme="minorHAnsi" w:cstheme="minorHAnsi"/>
          <w:u w:val="single"/>
        </w:rPr>
        <w:t xml:space="preserve"> differentially expressed </w:t>
      </w:r>
      <w:r>
        <w:rPr>
          <w:rFonts w:asciiTheme="minorHAnsi" w:hAnsiTheme="minorHAnsi" w:cstheme="minorHAnsi"/>
          <w:highlight w:val="green"/>
          <w:u w:val="single"/>
        </w:rPr>
        <w:t>genes</w:t>
      </w:r>
      <w:r>
        <w:rPr>
          <w:rFonts w:asciiTheme="minorHAnsi" w:hAnsiTheme="minorHAnsi" w:cstheme="minorHAnsi"/>
          <w:u w:val="single"/>
        </w:rPr>
        <w:t xml:space="preserve">, to </w:t>
      </w:r>
      <w:r>
        <w:rPr>
          <w:rFonts w:asciiTheme="minorHAnsi" w:hAnsiTheme="minorHAnsi" w:cstheme="minorHAnsi"/>
          <w:highlight w:val="green"/>
          <w:u w:val="single"/>
        </w:rPr>
        <w:t>associate with pleasure</w:t>
      </w:r>
      <w:r>
        <w:rPr>
          <w:rFonts w:asciiTheme="minorHAnsi" w:hAnsiTheme="minorHAnsi" w:cstheme="minorHAnsi"/>
          <w:u w:val="single"/>
        </w:rPr>
        <w:t xml:space="preserve"> related systems.</w:t>
      </w:r>
      <w:r>
        <w:rPr>
          <w:rFonts w:asciiTheme="minorHAnsi" w:hAnsiTheme="minorHAnsi" w:cstheme="min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Pr>
          <w:rFonts w:asciiTheme="minorHAnsi" w:hAnsiTheme="minorHAnsi" w:cstheme="minorHAnsi"/>
          <w:u w:val="single"/>
        </w:rPr>
        <w:t>researchers examined 247 specimens of neural tissue from six humans, five chimpanzees, and five macaque monkeys.</w:t>
      </w:r>
      <w:r>
        <w:rPr>
          <w:rFonts w:asciiTheme="minorHAnsi" w:hAnsiTheme="minorHAnsi" w:cstheme="minorHAnsi"/>
          <w:sz w:val="12"/>
        </w:rPr>
        <w:t xml:space="preserve"> Moreover, these </w:t>
      </w:r>
      <w:r>
        <w:rPr>
          <w:rFonts w:asciiTheme="minorHAnsi" w:hAnsiTheme="minorHAnsi" w:cstheme="minorHAnsi"/>
          <w:u w:val="single"/>
        </w:rPr>
        <w:t>investigators analyzed which genes were turned on or off in 16 regions of the brain.</w:t>
      </w:r>
      <w:r>
        <w:rPr>
          <w:rFonts w:asciiTheme="minorHAnsi" w:hAnsiTheme="minorHAnsi" w:cstheme="minorHAnsi"/>
          <w:sz w:val="12"/>
        </w:rPr>
        <w:t xml:space="preserve"> While </w:t>
      </w:r>
      <w:r>
        <w:rPr>
          <w:rFonts w:asciiTheme="minorHAnsi" w:hAnsiTheme="minorHAnsi" w:cstheme="minorHAnsi"/>
          <w:u w:val="single"/>
        </w:rPr>
        <w:t xml:space="preserve">the differences among species were subtle, </w:t>
      </w:r>
      <w:r>
        <w:rPr>
          <w:rFonts w:asciiTheme="minorHAnsi" w:hAnsiTheme="minorHAnsi" w:cstheme="minorHAnsi"/>
          <w:b/>
          <w:bCs/>
          <w:u w:val="single"/>
        </w:rPr>
        <w:t>there was</w:t>
      </w:r>
      <w:r>
        <w:rPr>
          <w:rFonts w:asciiTheme="minorHAnsi" w:hAnsiTheme="minorHAnsi" w:cstheme="minorHAnsi"/>
          <w:u w:val="single"/>
        </w:rPr>
        <w:t xml:space="preserve"> a </w:t>
      </w:r>
      <w:r>
        <w:rPr>
          <w:rFonts w:asciiTheme="minorHAnsi" w:hAnsiTheme="minorHAnsi" w:cstheme="minorHAnsi"/>
          <w:b/>
          <w:bCs/>
          <w:u w:val="single"/>
        </w:rPr>
        <w:t>remarkable contrast in</w:t>
      </w:r>
      <w:r>
        <w:rPr>
          <w:rFonts w:asciiTheme="minorHAnsi" w:hAnsiTheme="minorHAnsi" w:cstheme="minorHAnsi"/>
          <w:u w:val="single"/>
        </w:rPr>
        <w:t xml:space="preserve"> the</w:t>
      </w:r>
      <w:r>
        <w:rPr>
          <w:rFonts w:asciiTheme="minorHAnsi" w:hAnsiTheme="minorHAnsi" w:cstheme="minorHAnsi"/>
          <w:b/>
          <w:bCs/>
          <w:u w:val="single"/>
        </w:rPr>
        <w:t xml:space="preserve"> neocortices</w:t>
      </w:r>
      <w:r>
        <w:rPr>
          <w:rFonts w:asciiTheme="minorHAnsi" w:hAnsiTheme="minorHAnsi" w:cstheme="minorHAnsi"/>
          <w:sz w:val="12"/>
        </w:rPr>
        <w:t xml:space="preserve">, specifically </w:t>
      </w:r>
      <w:r>
        <w:rPr>
          <w:rFonts w:asciiTheme="minorHAnsi" w:hAnsiTheme="minorHAnsi" w:cstheme="minorHAnsi"/>
          <w:u w:val="single"/>
        </w:rPr>
        <w:t>in an area of the brain that is much more developed in humans than in chimpanzees.</w:t>
      </w:r>
      <w:r>
        <w:rPr>
          <w:rFonts w:asciiTheme="minorHAnsi" w:hAnsiTheme="minorHAnsi" w:cstheme="minorHAnsi"/>
          <w:sz w:val="12"/>
        </w:rPr>
        <w:t xml:space="preserve"> In fact, these researchers found that a gene called </w:t>
      </w:r>
      <w:r>
        <w:rPr>
          <w:rFonts w:asciiTheme="minorHAnsi" w:hAnsiTheme="minorHAnsi" w:cstheme="minorHAnsi"/>
          <w:u w:val="single"/>
        </w:rPr>
        <w:t>tyrosine hydroxylase (TH) for the enzyme, responsible for the production of dopamine</w:t>
      </w:r>
      <w:r>
        <w:rPr>
          <w:rFonts w:asciiTheme="minorHAnsi" w:hAnsiTheme="minorHAnsi" w:cstheme="minorHAnsi"/>
          <w:sz w:val="12"/>
        </w:rPr>
        <w:t xml:space="preserve">, was </w:t>
      </w:r>
      <w:r>
        <w:rPr>
          <w:rFonts w:asciiTheme="minorHAnsi" w:hAnsiTheme="minorHAnsi" w:cstheme="minorHAnsi"/>
          <w:u w:val="single"/>
        </w:rPr>
        <w:t>expressed in the neocortex of humans, but not chimpanzees.</w:t>
      </w:r>
      <w:r>
        <w:rPr>
          <w:rFonts w:asciiTheme="minorHAnsi" w:hAnsiTheme="minorHAnsi" w:cstheme="minorHAnsi"/>
          <w:sz w:val="12"/>
        </w:rPr>
        <w:t xml:space="preserve"> As discussed earlier, </w:t>
      </w:r>
      <w:r>
        <w:rPr>
          <w:rFonts w:asciiTheme="minorHAnsi" w:hAnsiTheme="minorHAnsi" w:cstheme="minorHAnsi"/>
          <w:u w:val="single"/>
        </w:rPr>
        <w:t>dopamine is</w:t>
      </w:r>
      <w:r>
        <w:rPr>
          <w:rFonts w:asciiTheme="minorHAnsi" w:hAnsiTheme="minorHAnsi" w:cstheme="minorHAnsi"/>
          <w:sz w:val="12"/>
        </w:rPr>
        <w:t xml:space="preserve"> best </w:t>
      </w:r>
      <w:r>
        <w:rPr>
          <w:rFonts w:asciiTheme="minorHAnsi" w:hAnsiTheme="minorHAnsi" w:cstheme="minorHAnsi"/>
          <w:u w:val="single"/>
        </w:rPr>
        <w:t>known for its</w:t>
      </w:r>
      <w:r>
        <w:rPr>
          <w:rFonts w:asciiTheme="minorHAnsi" w:hAnsiTheme="minorHAnsi" w:cstheme="minorHAnsi"/>
          <w:sz w:val="12"/>
        </w:rPr>
        <w:t xml:space="preserve"> essential </w:t>
      </w:r>
      <w:r>
        <w:rPr>
          <w:rFonts w:asciiTheme="minorHAnsi" w:hAnsiTheme="minorHAnsi" w:cstheme="minorHAnsi"/>
          <w:u w:val="single"/>
        </w:rPr>
        <w:t>role within the brain’s reward system; the</w:t>
      </w:r>
      <w:r>
        <w:rPr>
          <w:rFonts w:asciiTheme="minorHAnsi" w:hAnsiTheme="minorHAnsi" w:cstheme="minorHAnsi"/>
          <w:sz w:val="12"/>
        </w:rPr>
        <w:t xml:space="preserve"> very </w:t>
      </w:r>
      <w:r>
        <w:rPr>
          <w:rFonts w:asciiTheme="minorHAnsi" w:hAnsiTheme="minorHAnsi" w:cstheme="minorHAnsi"/>
          <w:u w:val="single"/>
        </w:rPr>
        <w:t>system that responds to everything from sex, to gambling, to food, and to addictive drugs.</w:t>
      </w:r>
      <w:r>
        <w:rPr>
          <w:rFonts w:asciiTheme="minorHAnsi" w:hAnsiTheme="minorHAnsi" w:cstheme="min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Pr>
          <w:rFonts w:asciiTheme="minorHAnsi" w:hAnsiTheme="minorHAnsi" w:cstheme="minorHAnsi"/>
          <w:u w:val="single"/>
        </w:rPr>
        <w:t>dopamine plays a substantial role in humans’ ability to pursue various rewards that are perhaps months or even years away</w:t>
      </w:r>
      <w:r>
        <w:rPr>
          <w:rFonts w:asciiTheme="minorHAnsi" w:hAnsiTheme="minorHAnsi" w:cstheme="min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Pr>
          <w:rFonts w:asciiTheme="minorHAnsi" w:hAnsiTheme="minorHAnsi" w:cstheme="minorHAnsi"/>
          <w:u w:val="single"/>
        </w:rPr>
        <w:t>This may explain what often motivates people to work for things that have no apparent short-term benefit</w:t>
      </w:r>
      <w:r>
        <w:rPr>
          <w:rFonts w:asciiTheme="minorHAnsi" w:hAnsiTheme="minorHAnsi" w:cstheme="min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71E6592" w14:textId="77777777" w:rsidR="00701B01" w:rsidRDefault="00701B01" w:rsidP="00701B01"/>
    <w:p w14:paraId="042B3F26" w14:textId="77777777" w:rsidR="00701B01" w:rsidRDefault="00701B01" w:rsidP="00701B01">
      <w:pPr>
        <w:pStyle w:val="Heading4"/>
      </w:pPr>
      <w:r>
        <w:t>Prefer:</w:t>
      </w:r>
    </w:p>
    <w:p w14:paraId="0A22559F" w14:textId="77777777" w:rsidR="00701B01" w:rsidRDefault="00701B01" w:rsidP="00701B01">
      <w:pPr>
        <w:pStyle w:val="Heading4"/>
      </w:pPr>
      <w:r>
        <w:t xml:space="preserve">1] Actor spec—governments must use util because they </w:t>
      </w:r>
      <w:r>
        <w:rPr>
          <w:u w:val="single"/>
        </w:rPr>
        <w:t>don’t have intentions</w:t>
      </w:r>
      <w:r>
        <w:t xml:space="preserve"> and are </w:t>
      </w:r>
      <w:r>
        <w:rPr>
          <w:u w:val="single"/>
        </w:rPr>
        <w:t>constantly</w:t>
      </w:r>
      <w:r>
        <w:t xml:space="preserve"> dealing with tradeoffs—outweighs since different agents have different obligations—takes out calc indicts since they are empirically denied. </w:t>
      </w:r>
    </w:p>
    <w:p w14:paraId="623B6CCE" w14:textId="77777777" w:rsidR="00701B01" w:rsidRPr="002429C8" w:rsidRDefault="00701B01" w:rsidP="00701B01">
      <w:pPr>
        <w:pStyle w:val="Heading4"/>
        <w:rPr>
          <w:bCs w:val="0"/>
        </w:rPr>
      </w:pPr>
      <w:r>
        <w:t>2</w:t>
      </w:r>
      <w:r w:rsidRPr="002429C8">
        <w:t xml:space="preserve">] No </w:t>
      </w:r>
      <w:r w:rsidRPr="002429C8">
        <w:rPr>
          <w:u w:val="single"/>
        </w:rPr>
        <w:t>intent-foresight</w:t>
      </w:r>
      <w:r w:rsidRPr="002429C8">
        <w:t xml:space="preserve"> distinction for states.</w:t>
      </w:r>
    </w:p>
    <w:p w14:paraId="1CCA15F2" w14:textId="77777777" w:rsidR="00701B01" w:rsidRDefault="00701B01" w:rsidP="00701B01">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0FB8A91A" w14:textId="77777777" w:rsidR="00701B01" w:rsidRDefault="00701B01" w:rsidP="00701B01">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3A3C0929" w14:textId="77777777" w:rsidR="00701B01" w:rsidRPr="002429C8" w:rsidRDefault="00701B01" w:rsidP="00701B01">
      <w:pPr>
        <w:pStyle w:val="Heading4"/>
        <w:rPr>
          <w:bCs w:val="0"/>
        </w:rPr>
      </w:pPr>
      <w:r>
        <w:t xml:space="preserve">3] </w:t>
      </w:r>
      <w:r w:rsidRPr="002429C8">
        <w:t>Death is bad and o/w—</w:t>
      </w:r>
      <w:r w:rsidRPr="002429C8">
        <w:rPr>
          <w:u w:val="single"/>
        </w:rPr>
        <w:t>ontologically</w:t>
      </w:r>
      <w:r w:rsidRPr="002429C8">
        <w:t xml:space="preserve"> destroys the subject.</w:t>
      </w:r>
    </w:p>
    <w:p w14:paraId="2C384502" w14:textId="77777777" w:rsidR="00701B01" w:rsidRDefault="00701B01" w:rsidP="00701B01">
      <w:r>
        <w:rPr>
          <w:rStyle w:val="Style13ptBold"/>
        </w:rPr>
        <w:t xml:space="preserve">Paterson 1 </w:t>
      </w:r>
      <w:r>
        <w:t xml:space="preserve">– Department of Philosophy, Providence College, Rhode Island. (Craig, “A Life Not Worth Living?”, Studies in Christian Ethics, </w:t>
      </w:r>
      <w:hyperlink r:id="rId37" w:history="1">
        <w:r>
          <w:rPr>
            <w:rStyle w:val="Hyperlink"/>
          </w:rPr>
          <w:t>http://sce.sagepub.com</w:t>
        </w:r>
      </w:hyperlink>
      <w:r>
        <w:t>)</w:t>
      </w:r>
    </w:p>
    <w:p w14:paraId="05BC32C6" w14:textId="77777777" w:rsidR="00701B01" w:rsidRDefault="00701B01" w:rsidP="00701B01">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metaphysical lightening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self-evidency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1FF48FA0" w14:textId="77777777" w:rsidR="00701B01" w:rsidRDefault="00701B01" w:rsidP="00701B01"/>
    <w:p w14:paraId="0436C1B9" w14:textId="77777777" w:rsidR="00701B01" w:rsidRPr="002429C8" w:rsidRDefault="00701B01" w:rsidP="00701B01">
      <w:pPr>
        <w:pStyle w:val="Heading4"/>
      </w:pPr>
      <w:r w:rsidRPr="002429C8">
        <w:t xml:space="preserve">Impact calc – </w:t>
      </w:r>
    </w:p>
    <w:p w14:paraId="43B28C75" w14:textId="77777777" w:rsidR="00701B01" w:rsidRPr="002429C8" w:rsidRDefault="00701B01" w:rsidP="00701B01">
      <w:pPr>
        <w:pStyle w:val="Heading4"/>
      </w:pPr>
      <w:r w:rsidRPr="002429C8">
        <w:t xml:space="preserve">1] Extinction </w:t>
      </w:r>
      <w:r w:rsidRPr="002429C8">
        <w:rPr>
          <w:u w:val="single"/>
        </w:rPr>
        <w:t>outweighs</w:t>
      </w:r>
      <w:r w:rsidRPr="002429C8">
        <w:t xml:space="preserve">: </w:t>
      </w:r>
    </w:p>
    <w:p w14:paraId="33C32B76" w14:textId="77777777" w:rsidR="00701B01" w:rsidRPr="002429C8" w:rsidRDefault="00701B01" w:rsidP="00701B01">
      <w:pPr>
        <w:pStyle w:val="Heading4"/>
      </w:pPr>
      <w:r w:rsidRPr="002429C8">
        <w:t xml:space="preserve">A] </w:t>
      </w:r>
      <w:r w:rsidRPr="002429C8">
        <w:rPr>
          <w:u w:val="single"/>
        </w:rPr>
        <w:t>Structural violence</w:t>
      </w:r>
      <w:r w:rsidRPr="002429C8">
        <w:t xml:space="preserve">- death causes suffering because people can’t get access to resources and basic necessities </w:t>
      </w:r>
    </w:p>
    <w:p w14:paraId="6167283B" w14:textId="77777777" w:rsidR="00701B01" w:rsidRPr="002429C8" w:rsidRDefault="00701B01" w:rsidP="00701B01">
      <w:pPr>
        <w:pStyle w:val="Heading4"/>
      </w:pPr>
      <w:r w:rsidRPr="002429C8">
        <w:t xml:space="preserve">B] </w:t>
      </w:r>
      <w:r w:rsidRPr="002429C8">
        <w:rPr>
          <w:u w:val="single"/>
        </w:rPr>
        <w:t>Objectivity</w:t>
      </w:r>
      <w:r w:rsidRPr="002429C8">
        <w:t xml:space="preserve">- body count is the most objective way to calculate impacts because comparing suffering is unethical </w:t>
      </w:r>
    </w:p>
    <w:p w14:paraId="4D7F3B85" w14:textId="77777777" w:rsidR="00701B01" w:rsidRPr="002429C8" w:rsidRDefault="00701B01" w:rsidP="00701B01">
      <w:pPr>
        <w:pStyle w:val="Heading4"/>
      </w:pPr>
      <w:r w:rsidRPr="002429C8">
        <w:t xml:space="preserve">C] Comes before </w:t>
      </w:r>
      <w:r w:rsidRPr="002429C8">
        <w:rPr>
          <w:u w:val="single"/>
        </w:rPr>
        <w:t>value-to-life</w:t>
      </w:r>
      <w:r w:rsidRPr="002429C8">
        <w:t>.</w:t>
      </w:r>
    </w:p>
    <w:p w14:paraId="251B4039" w14:textId="77777777" w:rsidR="00701B01" w:rsidRDefault="00701B01" w:rsidP="00701B01">
      <w:r>
        <w:rPr>
          <w:rStyle w:val="Style13ptBold"/>
        </w:rPr>
        <w:t>Tännsjö 11</w:t>
      </w:r>
      <w:r>
        <w:t xml:space="preserve"> (Torbjörn, the Kristian Claëson Professor of Practical Philosophy at Stockholm University, “Shalt Thou Sometimes Murder? On the Ethics of Killing,” </w:t>
      </w:r>
      <w:hyperlink r:id="rId38" w:history="1">
        <w:r>
          <w:rPr>
            <w:rStyle w:val="Hyperlink"/>
          </w:rPr>
          <w:t>http://people.su.se/~jolso/HS-texter/shaltthou.pdf</w:t>
        </w:r>
      </w:hyperlink>
      <w:r>
        <w:t>) //BS 1-27-2018</w:t>
      </w:r>
    </w:p>
    <w:p w14:paraId="217B9B8F" w14:textId="77777777" w:rsidR="00701B01" w:rsidRDefault="00701B01" w:rsidP="00701B01">
      <w:r>
        <w:t>**Bracketed to avoid triggers</w:t>
      </w:r>
    </w:p>
    <w:p w14:paraId="1E0B700D" w14:textId="77777777" w:rsidR="00701B01" w:rsidRDefault="00701B01" w:rsidP="00701B01">
      <w:pPr>
        <w:rPr>
          <w:szCs w:val="26"/>
        </w:rPr>
      </w:pPr>
      <w:r>
        <w:rPr>
          <w:szCs w:val="26"/>
        </w:rPr>
        <w:t xml:space="preserve">I suppose it is correct to say that, </w:t>
      </w:r>
      <w:r>
        <w:rPr>
          <w:rStyle w:val="StyleUnderline"/>
          <w:sz w:val="26"/>
          <w:szCs w:val="26"/>
        </w:rPr>
        <w:t>if Schopenhauer is right,</w:t>
      </w:r>
      <w:r>
        <w:rPr>
          <w:szCs w:val="26"/>
        </w:rPr>
        <w:t xml:space="preserve"> </w:t>
      </w:r>
      <w:r>
        <w:rPr>
          <w:rStyle w:val="StyleUnderline"/>
          <w:sz w:val="26"/>
          <w:szCs w:val="26"/>
          <w:highlight w:val="green"/>
        </w:rPr>
        <w:t>if life is never worth living,</w:t>
      </w:r>
      <w:r>
        <w:rPr>
          <w:szCs w:val="26"/>
        </w:rPr>
        <w:t xml:space="preserve"> </w:t>
      </w:r>
      <w:r>
        <w:rPr>
          <w:rStyle w:val="StyleUnderline"/>
          <w:sz w:val="26"/>
          <w:szCs w:val="26"/>
          <w:highlight w:val="green"/>
        </w:rPr>
        <w:t>then</w:t>
      </w:r>
      <w:r>
        <w:rPr>
          <w:rStyle w:val="StyleUnderline"/>
          <w:sz w:val="26"/>
          <w:szCs w:val="26"/>
        </w:rPr>
        <w:t xml:space="preserve"> according to utilitarianism </w:t>
      </w:r>
      <w:r>
        <w:rPr>
          <w:rStyle w:val="Emphasis"/>
          <w:highlight w:val="green"/>
        </w:rPr>
        <w:t>we should all [die]</w:t>
      </w:r>
      <w:r>
        <w:rPr>
          <w:rStyle w:val="StyleUnderline"/>
          <w:sz w:val="26"/>
          <w:szCs w:val="26"/>
          <w:highlight w:val="green"/>
        </w:rPr>
        <w:t xml:space="preserve"> </w:t>
      </w:r>
      <w:r>
        <w:rPr>
          <w:rStyle w:val="StyleUnderline"/>
          <w:sz w:val="26"/>
          <w:szCs w:val="26"/>
        </w:rPr>
        <w:t>commit suicide</w:t>
      </w:r>
      <w:r>
        <w:rPr>
          <w:szCs w:val="26"/>
        </w:rPr>
        <w:t xml:space="preserve"> </w:t>
      </w:r>
      <w:r>
        <w:rPr>
          <w:rStyle w:val="StyleUnderline"/>
          <w:sz w:val="26"/>
          <w:szCs w:val="26"/>
        </w:rPr>
        <w:t xml:space="preserve">and </w:t>
      </w:r>
      <w:r>
        <w:rPr>
          <w:rStyle w:val="Emphasis"/>
        </w:rPr>
        <w:t>put an end to humanity</w:t>
      </w:r>
      <w:r>
        <w:rPr>
          <w:szCs w:val="26"/>
        </w:rPr>
        <w:t xml:space="preserve">. </w:t>
      </w:r>
      <w:r>
        <w:rPr>
          <w:rStyle w:val="StyleUnderline"/>
          <w:sz w:val="26"/>
          <w:szCs w:val="26"/>
        </w:rPr>
        <w:t xml:space="preserve">But this </w:t>
      </w:r>
      <w:r>
        <w:rPr>
          <w:rStyle w:val="Emphasis"/>
        </w:rPr>
        <w:t>does not mean that, each of us should commit suicide</w:t>
      </w:r>
      <w:r>
        <w:rPr>
          <w:szCs w:val="26"/>
        </w:rPr>
        <w:t xml:space="preserve">. I commented on this in chapter two when I presented the idea that </w:t>
      </w:r>
      <w:r>
        <w:rPr>
          <w:rStyle w:val="StyleUnderline"/>
          <w:sz w:val="26"/>
          <w:szCs w:val="26"/>
        </w:rPr>
        <w:t>utilitarianism should be applied</w:t>
      </w:r>
      <w:r>
        <w:rPr>
          <w:szCs w:val="26"/>
        </w:rPr>
        <w:t xml:space="preserve">, not only to individual actions, but </w:t>
      </w:r>
      <w:r>
        <w:rPr>
          <w:rStyle w:val="StyleUnderline"/>
          <w:sz w:val="26"/>
          <w:szCs w:val="26"/>
        </w:rPr>
        <w:t>to collective actions</w:t>
      </w:r>
      <w:r>
        <w:rPr>
          <w:szCs w:val="26"/>
        </w:rPr>
        <w:t xml:space="preserve"> as well.</w:t>
      </w:r>
      <w:r>
        <w:rPr>
          <w:sz w:val="12"/>
          <w:szCs w:val="26"/>
        </w:rPr>
        <w:t>¶</w:t>
      </w:r>
      <w:r>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Pr>
          <w:rStyle w:val="StyleUnderline"/>
          <w:sz w:val="26"/>
          <w:szCs w:val="26"/>
        </w:rPr>
        <w:t>It is</w:t>
      </w:r>
      <w:r>
        <w:rPr>
          <w:szCs w:val="26"/>
        </w:rPr>
        <w:t xml:space="preserve"> also </w:t>
      </w:r>
      <w:r>
        <w:rPr>
          <w:rStyle w:val="StyleUnderline"/>
          <w:sz w:val="26"/>
          <w:szCs w:val="26"/>
        </w:rPr>
        <w:t>a possibility that,</w:t>
      </w:r>
      <w:r>
        <w:rPr>
          <w:szCs w:val="26"/>
        </w:rPr>
        <w:t xml:space="preserve"> </w:t>
      </w:r>
      <w:r>
        <w:rPr>
          <w:rStyle w:val="StyleUnderline"/>
          <w:sz w:val="26"/>
          <w:szCs w:val="26"/>
          <w:highlight w:val="green"/>
        </w:rPr>
        <w:t xml:space="preserve">even if people </w:t>
      </w:r>
      <w:r>
        <w:rPr>
          <w:rStyle w:val="Emphasis"/>
          <w:highlight w:val="green"/>
        </w:rPr>
        <w:t>lead lives not worth living</w:t>
      </w:r>
      <w:r>
        <w:rPr>
          <w:szCs w:val="26"/>
        </w:rPr>
        <w:t xml:space="preserve">, </w:t>
      </w:r>
      <w:r>
        <w:rPr>
          <w:rStyle w:val="StyleUnderline"/>
          <w:sz w:val="26"/>
          <w:szCs w:val="26"/>
        </w:rPr>
        <w:t xml:space="preserve">they </w:t>
      </w:r>
      <w:r>
        <w:rPr>
          <w:rStyle w:val="Emphasis"/>
        </w:rPr>
        <w:t>believe they do</w:t>
      </w:r>
      <w:r>
        <w:rPr>
          <w:szCs w:val="26"/>
        </w:rPr>
        <w:t xml:space="preserve">. And </w:t>
      </w:r>
      <w:r>
        <w:rPr>
          <w:rStyle w:val="StyleUnderline"/>
          <w:sz w:val="26"/>
          <w:szCs w:val="26"/>
        </w:rPr>
        <w:t>even if some may believe that their lives, up to now, have not been worth living</w:t>
      </w:r>
      <w:r>
        <w:rPr>
          <w:szCs w:val="26"/>
        </w:rPr>
        <w:t xml:space="preserve">, </w:t>
      </w:r>
      <w:r>
        <w:rPr>
          <w:rStyle w:val="StyleUnderline"/>
          <w:sz w:val="26"/>
          <w:szCs w:val="26"/>
          <w:highlight w:val="green"/>
        </w:rPr>
        <w:t xml:space="preserve">their </w:t>
      </w:r>
      <w:r>
        <w:rPr>
          <w:rStyle w:val="Emphasis"/>
          <w:highlight w:val="green"/>
        </w:rPr>
        <w:t>future lives will be better</w:t>
      </w:r>
      <w:r>
        <w:rPr>
          <w:szCs w:val="26"/>
        </w:rPr>
        <w:t>. They may be mistaken about this. They may hold false expectations about the future.</w:t>
      </w:r>
      <w:r>
        <w:rPr>
          <w:sz w:val="12"/>
          <w:szCs w:val="26"/>
        </w:rPr>
        <w:t>¶</w:t>
      </w:r>
      <w:r>
        <w:rPr>
          <w:szCs w:val="26"/>
        </w:rPr>
        <w:t xml:space="preserv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w:t>
      </w:r>
      <w:r>
        <w:rPr>
          <w:sz w:val="12"/>
          <w:szCs w:val="26"/>
        </w:rPr>
        <w:t>¶</w:t>
      </w:r>
      <w:r>
        <w:rPr>
          <w:szCs w:val="26"/>
        </w:rPr>
        <w:t xml:space="preserve"> </w:t>
      </w:r>
      <w:r>
        <w:rPr>
          <w:rStyle w:val="StyleUnderline"/>
          <w:sz w:val="26"/>
          <w:szCs w:val="26"/>
        </w:rPr>
        <w:t>My strong belief is that</w:t>
      </w:r>
      <w:r>
        <w:rPr>
          <w:szCs w:val="26"/>
        </w:rPr>
        <w:t xml:space="preserve"> </w:t>
      </w:r>
      <w:r>
        <w:rPr>
          <w:rStyle w:val="StyleUnderline"/>
          <w:sz w:val="26"/>
          <w:szCs w:val="26"/>
          <w:highlight w:val="green"/>
        </w:rPr>
        <w:t xml:space="preserve">most of us </w:t>
      </w:r>
      <w:r>
        <w:rPr>
          <w:rStyle w:val="Emphasis"/>
          <w:highlight w:val="green"/>
        </w:rPr>
        <w:t>live lives worth living</w:t>
      </w:r>
      <w:r>
        <w:rPr>
          <w:szCs w:val="26"/>
        </w:rPr>
        <w:t>. However, I do believe that our lives are close to the point where they stop being worth living. But then it is at least not very far-fetched to think that they may be worth not living, after all. My assessment may be too optimistic.</w:t>
      </w:r>
      <w:r>
        <w:rPr>
          <w:sz w:val="12"/>
          <w:szCs w:val="26"/>
        </w:rPr>
        <w:t>¶</w:t>
      </w:r>
      <w:r>
        <w:rPr>
          <w:szCs w:val="26"/>
        </w:rPr>
        <w:t xml:space="preserve"> Let us just </w:t>
      </w:r>
      <w:r>
        <w:rPr>
          <w:rStyle w:val="StyleUnderline"/>
          <w:sz w:val="26"/>
          <w:szCs w:val="26"/>
        </w:rPr>
        <w:t>for the sake of the argument assume that our lives are not worth living, and let us accept that, if this is so, we should all kill ourselves</w:t>
      </w:r>
      <w:r>
        <w:rPr>
          <w:szCs w:val="26"/>
        </w:rPr>
        <w:t xml:space="preserve">. As I noted above, </w:t>
      </w:r>
      <w:r>
        <w:rPr>
          <w:rStyle w:val="StyleUnderline"/>
          <w:sz w:val="26"/>
          <w:szCs w:val="26"/>
        </w:rPr>
        <w:t>this does not answer the question what we should do, each one of us</w:t>
      </w:r>
      <w:r>
        <w:rPr>
          <w:szCs w:val="26"/>
        </w:rPr>
        <w:t xml:space="preserve">. My conjecture is that </w:t>
      </w:r>
      <w:r>
        <w:rPr>
          <w:rStyle w:val="StyleUnderline"/>
          <w:sz w:val="26"/>
          <w:szCs w:val="26"/>
          <w:highlight w:val="green"/>
        </w:rPr>
        <w:t>we should not [die]</w:t>
      </w:r>
      <w:r>
        <w:rPr>
          <w:rStyle w:val="StyleUnderline"/>
          <w:sz w:val="26"/>
          <w:szCs w:val="26"/>
        </w:rPr>
        <w:t xml:space="preserve"> commit suicide</w:t>
      </w:r>
      <w:r>
        <w:rPr>
          <w:szCs w:val="26"/>
        </w:rPr>
        <w:t xml:space="preserve">. The explanation is simple. </w:t>
      </w:r>
      <w:r>
        <w:rPr>
          <w:rStyle w:val="Emphasis"/>
          <w:highlight w:val="green"/>
        </w:rPr>
        <w:t>If I [die]</w:t>
      </w:r>
      <w:r>
        <w:rPr>
          <w:rStyle w:val="StyleUnderline"/>
          <w:sz w:val="26"/>
          <w:szCs w:val="26"/>
        </w:rPr>
        <w:t xml:space="preserve"> kill myself, </w:t>
      </w:r>
      <w:r>
        <w:rPr>
          <w:rStyle w:val="StyleUnderline"/>
          <w:sz w:val="26"/>
          <w:szCs w:val="26"/>
          <w:highlight w:val="green"/>
        </w:rPr>
        <w:t xml:space="preserve">many </w:t>
      </w:r>
      <w:r>
        <w:rPr>
          <w:rStyle w:val="StyleUnderline"/>
          <w:sz w:val="26"/>
          <w:szCs w:val="26"/>
        </w:rPr>
        <w:t xml:space="preserve">people </w:t>
      </w:r>
      <w:r>
        <w:rPr>
          <w:rStyle w:val="StyleUnderline"/>
          <w:sz w:val="26"/>
          <w:szCs w:val="26"/>
          <w:highlight w:val="green"/>
        </w:rPr>
        <w:t xml:space="preserve">will </w:t>
      </w:r>
      <w:r>
        <w:rPr>
          <w:rStyle w:val="Emphasis"/>
          <w:highlight w:val="green"/>
        </w:rPr>
        <w:t>suffer</w:t>
      </w:r>
      <w:r>
        <w:rPr>
          <w:szCs w:val="26"/>
        </w:rPr>
        <w:t xml:space="preserve">. Here is a rough explanation of how this will happen: </w:t>
      </w:r>
      <w:r>
        <w:rPr>
          <w:sz w:val="12"/>
          <w:szCs w:val="26"/>
        </w:rPr>
        <w:t>¶</w:t>
      </w:r>
      <w:r>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sz w:val="26"/>
          <w:szCs w:val="26"/>
        </w:rPr>
        <w:t>Suicide</w:t>
      </w:r>
      <w:r>
        <w:rPr>
          <w:szCs w:val="26"/>
        </w:rPr>
        <w:t xml:space="preserve"> also </w:t>
      </w:r>
      <w:r>
        <w:rPr>
          <w:rStyle w:val="StyleUnderline"/>
          <w:sz w:val="26"/>
          <w:szCs w:val="26"/>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vulnerability in those left behind</w:t>
      </w:r>
      <w:r>
        <w:rPr>
          <w:szCs w:val="26"/>
        </w:rPr>
        <w:t xml:space="preserve">. Indeed, the sense that suicide is an essentially selfish act dominates many popular perceptions of suicide. </w:t>
      </w:r>
      <w:r>
        <w:rPr>
          <w:sz w:val="12"/>
          <w:szCs w:val="26"/>
        </w:rPr>
        <w:t>¶</w:t>
      </w:r>
      <w:r>
        <w:rPr>
          <w:szCs w:val="26"/>
        </w:rPr>
        <w:t xml:space="preserve"> </w:t>
      </w:r>
      <w:r>
        <w:rPr>
          <w:rStyle w:val="StyleUnderline"/>
          <w:sz w:val="26"/>
          <w:szCs w:val="26"/>
        </w:rPr>
        <w:t>The fact that all our lives lack meaning</w:t>
      </w:r>
      <w:r>
        <w:rPr>
          <w:szCs w:val="26"/>
        </w:rPr>
        <w:t xml:space="preserve">, </w:t>
      </w:r>
      <w:r>
        <w:rPr>
          <w:rStyle w:val="StyleUnderline"/>
          <w:sz w:val="26"/>
          <w:szCs w:val="26"/>
        </w:rPr>
        <w:t>if they do, does not mean that others will follow my example</w:t>
      </w:r>
      <w:r>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37D677EB" w14:textId="77777777" w:rsidR="00701B01" w:rsidRPr="002429C8" w:rsidRDefault="00701B01" w:rsidP="00701B01">
      <w:pPr>
        <w:pStyle w:val="Heading4"/>
      </w:pPr>
      <w:r w:rsidRPr="002429C8">
        <w:t xml:space="preserve">D] Mathematically </w:t>
      </w:r>
      <w:r w:rsidRPr="002429C8">
        <w:rPr>
          <w:u w:val="single"/>
        </w:rPr>
        <w:t>outweighs</w:t>
      </w:r>
      <w:r w:rsidRPr="002429C8">
        <w:t>.</w:t>
      </w:r>
    </w:p>
    <w:p w14:paraId="39C33A01" w14:textId="77777777" w:rsidR="00701B01" w:rsidRDefault="00701B01" w:rsidP="00701B01">
      <w:r>
        <w:rPr>
          <w:rStyle w:val="Heading4Char"/>
        </w:rPr>
        <w:t>MacAskill 14</w:t>
      </w:r>
      <w:r>
        <w:t xml:space="preserve"> [William, Oxford Philosopher and youngest tenured philosopher in the world, Normative Uncertainty, 2014]</w:t>
      </w:r>
    </w:p>
    <w:p w14:paraId="119504B8" w14:textId="77777777" w:rsidR="00701B01" w:rsidRDefault="00701B01" w:rsidP="00701B01">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highlight w:val="green"/>
        </w:rPr>
        <w:t>better evidence about how to evaluate</w:t>
      </w:r>
      <w:r>
        <w:rPr>
          <w:rStyle w:val="Emphasis"/>
        </w:rPr>
        <w:t xml:space="preserve"> human </w:t>
      </w:r>
      <w:r>
        <w:rPr>
          <w:rStyle w:val="Emphasis"/>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highlight w:val="green"/>
        </w:rPr>
        <w:t>positive</w:t>
      </w:r>
      <w:r>
        <w:rPr>
          <w:rStyle w:val="Emphasis"/>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rPr>
        <w:t xml:space="preserve">vanishingly </w:t>
      </w:r>
      <w:r>
        <w:rPr>
          <w:rStyle w:val="Emphasis"/>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sz w:val="26"/>
          <w:szCs w:val="26"/>
        </w:rPr>
        <w:t xml:space="preserve"> </w:t>
      </w:r>
      <w:r>
        <w:rPr>
          <w:szCs w:val="26"/>
        </w:rPr>
        <w:t>while one gains new information.</w:t>
      </w:r>
    </w:p>
    <w:p w14:paraId="1CE2BDD8" w14:textId="77777777" w:rsidR="00701B01" w:rsidRDefault="00701B01" w:rsidP="00701B01"/>
    <w:p w14:paraId="2E289515"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onsolas">
    <w:panose1 w:val="020B0609020204030204"/>
    <w:charset w:val="00"/>
    <w:family w:val="modern"/>
    <w:pitch w:val="fixed"/>
    <w:sig w:usb0="E10002FF" w:usb1="4000FCFF" w:usb2="00000009" w:usb3="00000000" w:csb0="0000019F"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01B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E77"/>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EF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1B01"/>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117B2"/>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C04C1A"/>
  <w14:defaultImageDpi w14:val="300"/>
  <w15:docId w15:val="{C129BFF2-7BEF-704A-B7F6-ADC3891EE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117B2"/>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C117B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Char2,Heading 2 Char Char1,Heading 2 Char Char Char1 Char,Heading 2 Char Char2 Char,Heading 2 Cha,Heading 2 Char2"/>
    <w:basedOn w:val="Normal"/>
    <w:next w:val="Normal"/>
    <w:link w:val="Heading2Char"/>
    <w:uiPriority w:val="9"/>
    <w:unhideWhenUsed/>
    <w:qFormat/>
    <w:rsid w:val="00C117B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9"/>
    <w:unhideWhenUsed/>
    <w:qFormat/>
    <w:rsid w:val="00C117B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117B2"/>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semiHidden/>
    <w:unhideWhenUsed/>
    <w:qFormat/>
    <w:rsid w:val="00701B01"/>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semiHidden/>
    <w:unhideWhenUsed/>
    <w:qFormat/>
    <w:rsid w:val="00701B0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semiHidden/>
    <w:unhideWhenUsed/>
    <w:qFormat/>
    <w:rsid w:val="00701B0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semiHidden/>
    <w:unhideWhenUsed/>
    <w:qFormat/>
    <w:rsid w:val="00701B0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semiHidden/>
    <w:unhideWhenUsed/>
    <w:qFormat/>
    <w:rsid w:val="00701B0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117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17B2"/>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C117B2"/>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1,Char Char Char Char1 Char Char1,Char2 Char1,Heading 2 Char Char1 Char1,Heading 2 Char Char Char1 Char Char1,Heading 2 Cha Char"/>
    <w:basedOn w:val="DefaultParagraphFont"/>
    <w:link w:val="Heading2"/>
    <w:uiPriority w:val="9"/>
    <w:rsid w:val="00C117B2"/>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1,unread card Char"/>
    <w:basedOn w:val="DefaultParagraphFont"/>
    <w:link w:val="Heading3"/>
    <w:uiPriority w:val="9"/>
    <w:rsid w:val="00C117B2"/>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117B2"/>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117B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C117B2"/>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C117B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117B2"/>
    <w:rPr>
      <w:color w:val="auto"/>
      <w:u w:val="non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
    <w:basedOn w:val="DefaultParagraphFont"/>
    <w:link w:val="NoSpacing"/>
    <w:uiPriority w:val="99"/>
    <w:unhideWhenUsed/>
    <w:rsid w:val="00C117B2"/>
    <w:rPr>
      <w:color w:val="auto"/>
      <w:u w:val="none"/>
    </w:rPr>
  </w:style>
  <w:style w:type="paragraph" w:styleId="DocumentMap">
    <w:name w:val="Document Map"/>
    <w:basedOn w:val="Normal"/>
    <w:link w:val="DocumentMapChar"/>
    <w:uiPriority w:val="99"/>
    <w:semiHidden/>
    <w:unhideWhenUsed/>
    <w:rsid w:val="00C117B2"/>
    <w:rPr>
      <w:rFonts w:ascii="Lucida Grande" w:hAnsi="Lucida Grande" w:cs="Lucida Grande"/>
    </w:rPr>
  </w:style>
  <w:style w:type="character" w:customStyle="1" w:styleId="DocumentMapChar">
    <w:name w:val="Document Map Char"/>
    <w:basedOn w:val="DefaultParagraphFont"/>
    <w:link w:val="DocumentMap"/>
    <w:uiPriority w:val="99"/>
    <w:semiHidden/>
    <w:rsid w:val="00C117B2"/>
    <w:rPr>
      <w:rFonts w:ascii="Lucida Grande" w:hAnsi="Lucida Grande" w:cs="Lucida Grande"/>
    </w:rPr>
  </w:style>
  <w:style w:type="character" w:customStyle="1" w:styleId="Heading5Char">
    <w:name w:val="Heading 5 Char"/>
    <w:aliases w:val="Text Char"/>
    <w:basedOn w:val="DefaultParagraphFont"/>
    <w:link w:val="Heading5"/>
    <w:semiHidden/>
    <w:rsid w:val="00701B01"/>
    <w:rPr>
      <w:rFonts w:ascii="Cambria" w:eastAsia="Times New Roman" w:hAnsi="Cambria"/>
      <w:b/>
      <w:bCs/>
      <w:i/>
      <w:iCs/>
      <w:sz w:val="20"/>
      <w:lang w:bidi="en-US"/>
    </w:rPr>
  </w:style>
  <w:style w:type="character" w:customStyle="1" w:styleId="Heading6Char">
    <w:name w:val="Heading 6 Char"/>
    <w:basedOn w:val="DefaultParagraphFont"/>
    <w:link w:val="Heading6"/>
    <w:semiHidden/>
    <w:rsid w:val="00701B01"/>
    <w:rPr>
      <w:rFonts w:ascii="Cambria" w:eastAsia="Times New Roman" w:hAnsi="Cambria"/>
      <w:b/>
      <w:bCs/>
      <w:i/>
      <w:iCs/>
      <w:sz w:val="20"/>
      <w:lang w:bidi="en-US"/>
    </w:rPr>
  </w:style>
  <w:style w:type="character" w:customStyle="1" w:styleId="Heading7Char">
    <w:name w:val="Heading 7 Char"/>
    <w:basedOn w:val="DefaultParagraphFont"/>
    <w:link w:val="Heading7"/>
    <w:semiHidden/>
    <w:rsid w:val="00701B01"/>
    <w:rPr>
      <w:rFonts w:ascii="Cambria" w:eastAsia="Times New Roman" w:hAnsi="Cambria"/>
      <w:b/>
      <w:bCs/>
      <w:i/>
      <w:iCs/>
      <w:sz w:val="20"/>
      <w:szCs w:val="20"/>
      <w:lang w:bidi="en-US"/>
    </w:rPr>
  </w:style>
  <w:style w:type="character" w:customStyle="1" w:styleId="Heading8Char">
    <w:name w:val="Heading 8 Char"/>
    <w:basedOn w:val="DefaultParagraphFont"/>
    <w:link w:val="Heading8"/>
    <w:semiHidden/>
    <w:rsid w:val="00701B01"/>
    <w:rPr>
      <w:rFonts w:ascii="Cambria" w:eastAsia="Times New Roman" w:hAnsi="Cambria"/>
      <w:b/>
      <w:bCs/>
      <w:i/>
      <w:iCs/>
      <w:sz w:val="18"/>
      <w:szCs w:val="18"/>
      <w:lang w:bidi="en-US"/>
    </w:rPr>
  </w:style>
  <w:style w:type="character" w:customStyle="1" w:styleId="Heading9Char">
    <w:name w:val="Heading 9 Char"/>
    <w:basedOn w:val="DefaultParagraphFont"/>
    <w:link w:val="Heading9"/>
    <w:semiHidden/>
    <w:rsid w:val="00701B01"/>
    <w:rPr>
      <w:rFonts w:ascii="Cambria" w:eastAsia="Times New Roman" w:hAnsi="Cambria"/>
      <w:i/>
      <w:iCs/>
      <w:sz w:val="18"/>
      <w:szCs w:val="18"/>
      <w:lang w:bidi="en-US"/>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701B0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eastAsiaTheme="minorEastAsia" w:cs="Calibri (Headings)"/>
      <w:b w:val="0"/>
      <w:bCs w:val="0"/>
      <w:sz w:val="22"/>
      <w:szCs w:val="22"/>
    </w:rPr>
  </w:style>
  <w:style w:type="paragraph" w:customStyle="1" w:styleId="Emphasis1">
    <w:name w:val="Emphasis1"/>
    <w:basedOn w:val="Normal"/>
    <w:link w:val="Emphasis"/>
    <w:autoRedefine/>
    <w:uiPriority w:val="20"/>
    <w:qFormat/>
    <w:rsid w:val="00701B01"/>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character" w:customStyle="1" w:styleId="Heading1Char2">
    <w:name w:val="Heading 1 Char2"/>
    <w:aliases w:val="Pocket Char2,Block Name Char1,ALEX Char1,Heading 1 Char Char Char1,Heading 1 Char Char Char Char Char1,Header Char Char Char Char Char Char1,Heading 1 Char Char Char Char Char Char Char1,Header 1 Char Char1,Header Char Char Char Char1"/>
    <w:basedOn w:val="DefaultParagraphFont"/>
    <w:rsid w:val="00701B01"/>
    <w:rPr>
      <w:rFonts w:asciiTheme="majorHAnsi" w:eastAsiaTheme="majorEastAsia" w:hAnsiTheme="majorHAnsi" w:cstheme="majorBidi"/>
      <w:color w:val="365F91" w:themeColor="accent1" w:themeShade="BF"/>
      <w:sz w:val="32"/>
      <w:szCs w:val="32"/>
    </w:rPr>
  </w:style>
  <w:style w:type="character" w:customStyle="1" w:styleId="Heading2Char3">
    <w:name w:val="Heading 2 Char3"/>
    <w:aliases w:val="Hat Char2,Heading 2 Char Char Char1,Heading 21 Char,Char Char Char Char1 Char3,Char Char Char Char1 Char Char,Char2 Char,Heading 2 Char Char1 Char,Heading 2 Char Char Char1 Char Char,Heading 2 Cha Char1"/>
    <w:basedOn w:val="DefaultParagraphFont"/>
    <w:rsid w:val="00701B01"/>
    <w:rPr>
      <w:rFonts w:asciiTheme="majorHAnsi" w:eastAsiaTheme="majorEastAsia" w:hAnsiTheme="majorHAnsi" w:cstheme="majorBidi"/>
      <w:color w:val="365F91" w:themeColor="accent1" w:themeShade="BF"/>
      <w:sz w:val="26"/>
      <w:szCs w:val="26"/>
    </w:rPr>
  </w:style>
  <w:style w:type="character" w:customStyle="1" w:styleId="Heading3Char2">
    <w:name w:val="Heading 3 Char2"/>
    <w:aliases w:val="Block Char1,Char Char Char Char Char Char Char Char1,Heading 3 Char Char Char1,Char Char Char1,Heading 3 Char1 Char1,No Underline Char1,Text 7 Char1,3: Cite Char1,Index Headers Char1,Bold Cite Char1,Heading 3 Char1 Char Char Char,9.5 pt"/>
    <w:basedOn w:val="DefaultParagraphFont"/>
    <w:rsid w:val="00701B01"/>
    <w:rPr>
      <w:rFonts w:asciiTheme="majorHAnsi" w:eastAsiaTheme="majorEastAsia" w:hAnsiTheme="majorHAnsi" w:cstheme="majorBidi"/>
      <w:color w:val="243F60" w:themeColor="accent1" w:themeShade="7F"/>
      <w:sz w:val="24"/>
      <w:szCs w:val="24"/>
    </w:rPr>
  </w:style>
  <w:style w:type="character" w:customStyle="1" w:styleId="Heading5Char1">
    <w:name w:val="Heading 5 Char1"/>
    <w:aliases w:val="Text Char1"/>
    <w:basedOn w:val="DefaultParagraphFont"/>
    <w:semiHidden/>
    <w:rsid w:val="00701B01"/>
    <w:rPr>
      <w:rFonts w:asciiTheme="majorHAnsi" w:eastAsiaTheme="majorEastAsia" w:hAnsiTheme="majorHAnsi" w:cstheme="majorBidi" w:hint="default"/>
      <w:color w:val="365F91" w:themeColor="accent1" w:themeShade="BF"/>
      <w:sz w:val="22"/>
      <w:szCs w:val="22"/>
    </w:rPr>
  </w:style>
  <w:style w:type="paragraph" w:styleId="HTMLPreformatted">
    <w:name w:val="HTML Preformatted"/>
    <w:basedOn w:val="Normal"/>
    <w:link w:val="HTMLPreformattedChar"/>
    <w:semiHidden/>
    <w:unhideWhenUsed/>
    <w:rsid w:val="00701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semiHidden/>
    <w:rsid w:val="00701B01"/>
    <w:rPr>
      <w:rFonts w:ascii="Courier New" w:eastAsia="Times New Roman" w:hAnsi="Courier New" w:cs="Courier New"/>
      <w:szCs w:val="20"/>
    </w:rPr>
  </w:style>
  <w:style w:type="character" w:styleId="Strong">
    <w:name w:val="Strong"/>
    <w:aliases w:val="8 pt font,Citation Char Char1 Char Char Char Char Char,Cut,Small 1"/>
    <w:basedOn w:val="DefaultParagraphFont"/>
    <w:uiPriority w:val="22"/>
    <w:qFormat/>
    <w:rsid w:val="00701B01"/>
    <w:rPr>
      <w:rFonts w:ascii="Times New Roman" w:hAnsi="Times New Roman" w:cs="Times New Roman" w:hint="default"/>
    </w:rPr>
  </w:style>
  <w:style w:type="character" w:styleId="HTMLTypewriter">
    <w:name w:val="HTML Typewriter"/>
    <w:basedOn w:val="DefaultParagraphFont"/>
    <w:semiHidden/>
    <w:unhideWhenUsed/>
    <w:rsid w:val="00701B01"/>
    <w:rPr>
      <w:rFonts w:ascii="Courier New" w:eastAsia="Times New Roman" w:hAnsi="Courier New" w:cs="Courier New" w:hint="default"/>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semiHidden/>
    <w:locked/>
    <w:rsid w:val="00701B01"/>
    <w:rPr>
      <w:rFonts w:eastAsia="Times New Roman" w:cs="Calibri"/>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Heading1"/>
    <w:next w:val="Normal"/>
    <w:link w:val="NormalWebChar"/>
    <w:autoRedefine/>
    <w:uiPriority w:val="99"/>
    <w:semiHidden/>
    <w:unhideWhenUsed/>
    <w:qFormat/>
    <w:rsid w:val="00701B0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eastAsia="Times New Roman" w:cs="Calibri"/>
      <w:b w:val="0"/>
      <w:bCs w:val="0"/>
      <w:sz w:val="22"/>
      <w:szCs w:val="22"/>
      <w:lang w:bidi="en-US"/>
    </w:rPr>
  </w:style>
  <w:style w:type="character" w:customStyle="1" w:styleId="FootnoteTextChar">
    <w:name w:val="Footnote Text Char"/>
    <w:basedOn w:val="DefaultParagraphFont"/>
    <w:link w:val="FootnoteText"/>
    <w:semiHidden/>
    <w:locked/>
    <w:rsid w:val="00701B01"/>
    <w:rPr>
      <w:rFonts w:eastAsia="Calibri" w:cs="Calibri"/>
      <w:szCs w:val="20"/>
      <w:lang w:eastAsia="zh-CN"/>
    </w:rPr>
  </w:style>
  <w:style w:type="character" w:customStyle="1" w:styleId="CommentTextChar">
    <w:name w:val="Comment Text Char"/>
    <w:basedOn w:val="DefaultParagraphFont"/>
    <w:link w:val="CommentText"/>
    <w:uiPriority w:val="99"/>
    <w:semiHidden/>
    <w:locked/>
    <w:rsid w:val="00701B01"/>
    <w:rPr>
      <w:rFonts w:cs="Calibri"/>
      <w:szCs w:val="20"/>
    </w:rPr>
  </w:style>
  <w:style w:type="character" w:customStyle="1" w:styleId="HeaderChar">
    <w:name w:val="Header Char"/>
    <w:basedOn w:val="DefaultParagraphFont"/>
    <w:link w:val="Header"/>
    <w:uiPriority w:val="99"/>
    <w:semiHidden/>
    <w:locked/>
    <w:rsid w:val="00701B01"/>
    <w:rPr>
      <w:rFonts w:cs="Calibri"/>
    </w:rPr>
  </w:style>
  <w:style w:type="character" w:customStyle="1" w:styleId="FooterChar">
    <w:name w:val="Footer Char"/>
    <w:basedOn w:val="DefaultParagraphFont"/>
    <w:link w:val="Footer"/>
    <w:uiPriority w:val="99"/>
    <w:semiHidden/>
    <w:locked/>
    <w:rsid w:val="00701B01"/>
    <w:rPr>
      <w:rFonts w:cs="Calibri"/>
    </w:rPr>
  </w:style>
  <w:style w:type="character" w:customStyle="1" w:styleId="EndnoteTextChar">
    <w:name w:val="Endnote Text Char"/>
    <w:basedOn w:val="DefaultParagraphFont"/>
    <w:link w:val="EndnoteText"/>
    <w:semiHidden/>
    <w:locked/>
    <w:rsid w:val="00701B01"/>
    <w:rPr>
      <w:rFonts w:ascii="Georgia" w:eastAsia="Times New Roman" w:hAnsi="Georgia"/>
      <w:szCs w:val="20"/>
    </w:rPr>
  </w:style>
  <w:style w:type="character" w:customStyle="1" w:styleId="ListBulletChar">
    <w:name w:val="List Bullet Char"/>
    <w:link w:val="ListBullet"/>
    <w:uiPriority w:val="99"/>
    <w:semiHidden/>
    <w:locked/>
    <w:rsid w:val="00701B01"/>
    <w:rPr>
      <w:rFonts w:eastAsia="Calibri" w:cs="Calibri"/>
    </w:rPr>
  </w:style>
  <w:style w:type="character" w:customStyle="1" w:styleId="TitleChar">
    <w:name w:val="Title Char"/>
    <w:aliases w:val="Cites and Cards Char,UNDERLINE Char,Bold Underlined Char,title Char,Block Heading Char,Read This Char"/>
    <w:basedOn w:val="DefaultParagraphFont"/>
    <w:link w:val="Title"/>
    <w:uiPriority w:val="6"/>
    <w:qFormat/>
    <w:locked/>
    <w:rsid w:val="00701B01"/>
    <w:rPr>
      <w:rFonts w:asciiTheme="majorHAnsi" w:eastAsiaTheme="majorEastAsia" w:hAnsiTheme="majorHAnsi" w:cstheme="majorBidi"/>
      <w:spacing w:val="-10"/>
      <w:kern w:val="28"/>
      <w:sz w:val="56"/>
      <w:szCs w:val="56"/>
    </w:rPr>
  </w:style>
  <w:style w:type="paragraph" w:styleId="Title">
    <w:name w:val="Title"/>
    <w:aliases w:val="Cites and Cards,UNDERLINE,Bold Underlined,title,Block Heading,Read This"/>
    <w:basedOn w:val="Normal"/>
    <w:next w:val="Normal"/>
    <w:link w:val="TitleChar"/>
    <w:uiPriority w:val="6"/>
    <w:qFormat/>
    <w:rsid w:val="00701B01"/>
    <w:pPr>
      <w:spacing w:line="256"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aliases w:val="Cites and Cards Char1,UNDERLINE Char1,Bold Underlined Char1,title Char1,Block Heading Char1,Read This Char1"/>
    <w:basedOn w:val="DefaultParagraphFont"/>
    <w:uiPriority w:val="6"/>
    <w:rsid w:val="00701B01"/>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link w:val="BodyText"/>
    <w:uiPriority w:val="99"/>
    <w:semiHidden/>
    <w:locked/>
    <w:rsid w:val="00701B01"/>
    <w:rPr>
      <w:rFonts w:cs="Calibri"/>
    </w:rPr>
  </w:style>
  <w:style w:type="character" w:customStyle="1" w:styleId="BodyTextIndentChar">
    <w:name w:val="Body Text Indent Char"/>
    <w:basedOn w:val="DefaultParagraphFont"/>
    <w:link w:val="BodyTextIndent"/>
    <w:uiPriority w:val="99"/>
    <w:semiHidden/>
    <w:locked/>
    <w:rsid w:val="00701B01"/>
    <w:rPr>
      <w:rFonts w:cs="Calibri"/>
    </w:rPr>
  </w:style>
  <w:style w:type="character" w:customStyle="1" w:styleId="SubtitleChar">
    <w:name w:val="Subtitle Char"/>
    <w:aliases w:val="Underlined card text Char"/>
    <w:basedOn w:val="DefaultParagraphFont"/>
    <w:link w:val="Subtitle"/>
    <w:uiPriority w:val="99"/>
    <w:locked/>
    <w:rsid w:val="00701B01"/>
    <w:rPr>
      <w:bCs/>
      <w:szCs w:val="26"/>
      <w:u w:val="single"/>
    </w:rPr>
  </w:style>
  <w:style w:type="paragraph" w:styleId="Subtitle">
    <w:name w:val="Subtitle"/>
    <w:aliases w:val="Underlined card text"/>
    <w:basedOn w:val="Normal"/>
    <w:next w:val="Normal"/>
    <w:link w:val="SubtitleChar"/>
    <w:uiPriority w:val="99"/>
    <w:qFormat/>
    <w:rsid w:val="00701B01"/>
    <w:pPr>
      <w:spacing w:after="60" w:line="256" w:lineRule="auto"/>
      <w:outlineLvl w:val="1"/>
    </w:pPr>
    <w:rPr>
      <w:bCs/>
      <w:szCs w:val="26"/>
      <w:u w:val="single"/>
    </w:rPr>
  </w:style>
  <w:style w:type="character" w:customStyle="1" w:styleId="SubtitleChar1">
    <w:name w:val="Subtitle Char1"/>
    <w:aliases w:val="Underlined card text Char1"/>
    <w:basedOn w:val="DefaultParagraphFont"/>
    <w:uiPriority w:val="99"/>
    <w:rsid w:val="00701B01"/>
    <w:rPr>
      <w:rFonts w:asciiTheme="minorHAnsi" w:hAnsiTheme="minorHAnsi" w:cstheme="minorBidi"/>
      <w:color w:val="5A5A5A" w:themeColor="text1" w:themeTint="A5"/>
      <w:spacing w:val="15"/>
    </w:rPr>
  </w:style>
  <w:style w:type="character" w:customStyle="1" w:styleId="DateChar">
    <w:name w:val="Date Char"/>
    <w:aliases w:val="date Char"/>
    <w:basedOn w:val="DefaultParagraphFont"/>
    <w:link w:val="Date"/>
    <w:uiPriority w:val="99"/>
    <w:semiHidden/>
    <w:locked/>
    <w:rsid w:val="00701B01"/>
    <w:rPr>
      <w:rFonts w:ascii="Georgia" w:eastAsia="Times New Roman" w:hAnsi="Georgia"/>
    </w:rPr>
  </w:style>
  <w:style w:type="paragraph" w:styleId="Date">
    <w:name w:val="Date"/>
    <w:aliases w:val="date"/>
    <w:basedOn w:val="Normal"/>
    <w:next w:val="Normal"/>
    <w:link w:val="DateChar"/>
    <w:uiPriority w:val="99"/>
    <w:semiHidden/>
    <w:unhideWhenUsed/>
    <w:qFormat/>
    <w:rsid w:val="00701B01"/>
    <w:pPr>
      <w:spacing w:line="256" w:lineRule="auto"/>
    </w:pPr>
    <w:rPr>
      <w:rFonts w:ascii="Georgia" w:eastAsia="Times New Roman" w:hAnsi="Georgia"/>
    </w:rPr>
  </w:style>
  <w:style w:type="character" w:customStyle="1" w:styleId="DateChar1">
    <w:name w:val="Date Char1"/>
    <w:aliases w:val="date Char1"/>
    <w:basedOn w:val="DefaultParagraphFont"/>
    <w:uiPriority w:val="99"/>
    <w:semiHidden/>
    <w:rsid w:val="00701B01"/>
  </w:style>
  <w:style w:type="paragraph" w:styleId="BodyText">
    <w:name w:val="Body Text"/>
    <w:basedOn w:val="Normal"/>
    <w:link w:val="BodyTextChar"/>
    <w:uiPriority w:val="99"/>
    <w:semiHidden/>
    <w:unhideWhenUsed/>
    <w:rsid w:val="00701B01"/>
    <w:pPr>
      <w:spacing w:after="120" w:line="256" w:lineRule="auto"/>
    </w:pPr>
    <w:rPr>
      <w:rFonts w:cs="Calibri"/>
    </w:rPr>
  </w:style>
  <w:style w:type="character" w:customStyle="1" w:styleId="BodyTextChar1">
    <w:name w:val="Body Text Char1"/>
    <w:basedOn w:val="DefaultParagraphFont"/>
    <w:uiPriority w:val="99"/>
    <w:semiHidden/>
    <w:rsid w:val="00701B01"/>
  </w:style>
  <w:style w:type="character" w:customStyle="1" w:styleId="BodyTextFirstIndentChar">
    <w:name w:val="Body Text First Indent Char"/>
    <w:basedOn w:val="BodyTextChar"/>
    <w:link w:val="BodyTextFirstIndent"/>
    <w:semiHidden/>
    <w:locked/>
    <w:rsid w:val="00701B01"/>
    <w:rPr>
      <w:rFonts w:ascii="Times New Roman" w:eastAsia="Times New Roman" w:hAnsi="Times New Roman" w:cs="Times New Roman"/>
      <w:spacing w:val="-10"/>
      <w:sz w:val="20"/>
      <w:szCs w:val="20"/>
      <w:lang w:eastAsia="ar-SA"/>
    </w:rPr>
  </w:style>
  <w:style w:type="character" w:customStyle="1" w:styleId="BodyText2Char">
    <w:name w:val="Body Text 2 Char"/>
    <w:basedOn w:val="DefaultParagraphFont"/>
    <w:link w:val="BodyText2"/>
    <w:semiHidden/>
    <w:locked/>
    <w:rsid w:val="00701B01"/>
    <w:rPr>
      <w:rFonts w:cs="Calibri"/>
    </w:rPr>
  </w:style>
  <w:style w:type="character" w:customStyle="1" w:styleId="BodyText3Char">
    <w:name w:val="Body Text 3 Char"/>
    <w:basedOn w:val="DefaultParagraphFont"/>
    <w:link w:val="BodyText3"/>
    <w:semiHidden/>
    <w:locked/>
    <w:rsid w:val="00701B01"/>
    <w:rPr>
      <w:rFonts w:cs="Calibri"/>
      <w:szCs w:val="16"/>
    </w:rPr>
  </w:style>
  <w:style w:type="character" w:customStyle="1" w:styleId="BodyTextIndent2Char">
    <w:name w:val="Body Text Indent 2 Char"/>
    <w:basedOn w:val="DefaultParagraphFont"/>
    <w:link w:val="BodyTextIndent2"/>
    <w:semiHidden/>
    <w:locked/>
    <w:rsid w:val="00701B01"/>
    <w:rPr>
      <w:rFonts w:cs="Calibri"/>
    </w:rPr>
  </w:style>
  <w:style w:type="character" w:customStyle="1" w:styleId="BodyTextIndent3Char">
    <w:name w:val="Body Text Indent 3 Char"/>
    <w:basedOn w:val="DefaultParagraphFont"/>
    <w:link w:val="BodyTextIndent3"/>
    <w:uiPriority w:val="99"/>
    <w:semiHidden/>
    <w:locked/>
    <w:rsid w:val="00701B01"/>
    <w:rPr>
      <w:rFonts w:cs="Calibri"/>
      <w:szCs w:val="16"/>
    </w:rPr>
  </w:style>
  <w:style w:type="character" w:customStyle="1" w:styleId="PlainTextChar">
    <w:name w:val="Plain Text Char"/>
    <w:basedOn w:val="DefaultParagraphFont"/>
    <w:link w:val="PlainText"/>
    <w:semiHidden/>
    <w:locked/>
    <w:rsid w:val="00701B01"/>
    <w:rPr>
      <w:rFonts w:ascii="Courier New" w:eastAsia="Times New Roman" w:hAnsi="Courier New" w:cs="Courier New"/>
      <w:szCs w:val="20"/>
    </w:rPr>
  </w:style>
  <w:style w:type="paragraph" w:styleId="CommentText">
    <w:name w:val="annotation text"/>
    <w:basedOn w:val="Normal"/>
    <w:link w:val="CommentTextChar"/>
    <w:uiPriority w:val="99"/>
    <w:semiHidden/>
    <w:unhideWhenUsed/>
    <w:rsid w:val="00701B01"/>
    <w:pPr>
      <w:spacing w:line="256" w:lineRule="auto"/>
    </w:pPr>
    <w:rPr>
      <w:rFonts w:cs="Calibri"/>
      <w:szCs w:val="20"/>
    </w:rPr>
  </w:style>
  <w:style w:type="character" w:customStyle="1" w:styleId="CommentTextChar1">
    <w:name w:val="Comment Text Char1"/>
    <w:basedOn w:val="DefaultParagraphFont"/>
    <w:uiPriority w:val="99"/>
    <w:semiHidden/>
    <w:rsid w:val="00701B01"/>
    <w:rPr>
      <w:sz w:val="20"/>
      <w:szCs w:val="20"/>
    </w:rPr>
  </w:style>
  <w:style w:type="character" w:customStyle="1" w:styleId="CommentSubjectChar">
    <w:name w:val="Comment Subject Char"/>
    <w:basedOn w:val="CommentTextChar"/>
    <w:link w:val="CommentSubject"/>
    <w:semiHidden/>
    <w:locked/>
    <w:rsid w:val="00701B01"/>
    <w:rPr>
      <w:rFonts w:ascii="Times New Roman" w:hAnsi="Times New Roman" w:cs="Times New Roman"/>
      <w:b/>
      <w:bCs/>
      <w:szCs w:val="20"/>
    </w:rPr>
  </w:style>
  <w:style w:type="character" w:customStyle="1" w:styleId="BalloonTextChar">
    <w:name w:val="Balloon Text Char"/>
    <w:basedOn w:val="DefaultParagraphFont"/>
    <w:link w:val="BalloonText"/>
    <w:uiPriority w:val="99"/>
    <w:semiHidden/>
    <w:locked/>
    <w:rsid w:val="00701B01"/>
    <w:rPr>
      <w:rFonts w:ascii="Tahoma" w:hAnsi="Tahoma" w:cs="Tahoma"/>
      <w:szCs w:val="16"/>
    </w:rPr>
  </w:style>
  <w:style w:type="paragraph" w:styleId="ListParagraph">
    <w:name w:val="List Paragraph"/>
    <w:aliases w:val="6 font"/>
    <w:basedOn w:val="Normal"/>
    <w:uiPriority w:val="99"/>
    <w:qFormat/>
    <w:rsid w:val="00701B01"/>
    <w:pPr>
      <w:spacing w:line="256" w:lineRule="auto"/>
      <w:ind w:left="720"/>
      <w:contextualSpacing/>
    </w:pPr>
  </w:style>
  <w:style w:type="paragraph" w:customStyle="1" w:styleId="msolistparagraphcxspfirst">
    <w:name w:val="msolistparagraphcxspfirst"/>
    <w:basedOn w:val="Normal"/>
    <w:uiPriority w:val="99"/>
    <w:qFormat/>
    <w:rsid w:val="00701B01"/>
    <w:pPr>
      <w:spacing w:before="100" w:beforeAutospacing="1" w:after="100" w:afterAutospacing="1" w:line="256" w:lineRule="auto"/>
    </w:pPr>
    <w:rPr>
      <w:rFonts w:eastAsia="Times New Roman"/>
      <w:sz w:val="24"/>
    </w:rPr>
  </w:style>
  <w:style w:type="paragraph" w:customStyle="1" w:styleId="msolistparagraphcxsplast">
    <w:name w:val="msolistparagraphcxsplast"/>
    <w:basedOn w:val="Normal"/>
    <w:uiPriority w:val="99"/>
    <w:qFormat/>
    <w:rsid w:val="00701B01"/>
    <w:pPr>
      <w:spacing w:before="100" w:beforeAutospacing="1" w:after="100" w:afterAutospacing="1" w:line="256" w:lineRule="auto"/>
    </w:pPr>
    <w:rPr>
      <w:rFonts w:eastAsia="Times New Roman"/>
      <w:sz w:val="24"/>
    </w:rPr>
  </w:style>
  <w:style w:type="character" w:customStyle="1" w:styleId="QuoteChar">
    <w:name w:val="Quote Char"/>
    <w:basedOn w:val="DefaultParagraphFont"/>
    <w:link w:val="Quote"/>
    <w:uiPriority w:val="29"/>
    <w:locked/>
    <w:rsid w:val="00701B01"/>
    <w:rPr>
      <w:rFonts w:eastAsia="Times New Roman" w:cs="Calibri"/>
      <w:iCs/>
      <w:color w:val="000000"/>
      <w:lang w:bidi="en-US"/>
    </w:rPr>
  </w:style>
  <w:style w:type="paragraph" w:customStyle="1" w:styleId="textbold">
    <w:name w:val="text bold"/>
    <w:basedOn w:val="Normal"/>
    <w:uiPriority w:val="7"/>
    <w:qFormat/>
    <w:rsid w:val="00701B01"/>
    <w:pPr>
      <w:framePr w:wrap="around" w:vAnchor="text" w:hAnchor="text" w:y="1"/>
      <w:pBdr>
        <w:top w:val="single" w:sz="24" w:space="0" w:color="auto"/>
        <w:left w:val="single" w:sz="24" w:space="0" w:color="auto"/>
        <w:bottom w:val="single" w:sz="24" w:space="0" w:color="auto"/>
        <w:right w:val="single" w:sz="24" w:space="0" w:color="auto"/>
      </w:pBdr>
      <w:spacing w:line="254" w:lineRule="auto"/>
      <w:ind w:left="720"/>
      <w:jc w:val="both"/>
    </w:pPr>
    <w:rPr>
      <w:b/>
      <w:iCs/>
      <w:u w:val="single"/>
    </w:rPr>
  </w:style>
  <w:style w:type="paragraph" w:customStyle="1" w:styleId="m5562427531322223799gmail-msolistparagraph">
    <w:name w:val="m_5562427531322223799gmail-msolistparagraph"/>
    <w:basedOn w:val="Normal"/>
    <w:uiPriority w:val="99"/>
    <w:qFormat/>
    <w:rsid w:val="00701B01"/>
    <w:pPr>
      <w:spacing w:before="100" w:beforeAutospacing="1" w:after="100" w:afterAutospacing="1" w:line="256" w:lineRule="auto"/>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701B01"/>
    <w:pPr>
      <w:widowControl w:val="0"/>
      <w:suppressAutoHyphens/>
      <w:spacing w:after="200" w:line="254" w:lineRule="auto"/>
      <w:contextualSpacing/>
    </w:pPr>
    <w:rPr>
      <w:rFonts w:asciiTheme="minorHAnsi" w:hAnsiTheme="minorHAnsi"/>
      <w:u w:val="single"/>
    </w:rPr>
  </w:style>
  <w:style w:type="character" w:customStyle="1" w:styleId="AnalyticChar">
    <w:name w:val="Analytic Char"/>
    <w:basedOn w:val="DefaultParagraphFont"/>
    <w:link w:val="Analytic"/>
    <w:locked/>
    <w:rsid w:val="00701B01"/>
    <w:rPr>
      <w:rFonts w:cs="Calibri"/>
      <w:b/>
      <w:sz w:val="24"/>
    </w:rPr>
  </w:style>
  <w:style w:type="paragraph" w:customStyle="1" w:styleId="Analytic">
    <w:name w:val="Analytic"/>
    <w:basedOn w:val="Normal"/>
    <w:link w:val="AnalyticChar"/>
    <w:autoRedefine/>
    <w:qFormat/>
    <w:rsid w:val="00701B01"/>
    <w:pPr>
      <w:spacing w:line="256" w:lineRule="auto"/>
    </w:pPr>
    <w:rPr>
      <w:rFonts w:cs="Calibri"/>
      <w:b/>
      <w:sz w:val="24"/>
    </w:rPr>
  </w:style>
  <w:style w:type="paragraph" w:customStyle="1" w:styleId="BreakTag">
    <w:name w:val="Break Tag"/>
    <w:basedOn w:val="Normal"/>
    <w:autoRedefine/>
    <w:uiPriority w:val="4"/>
    <w:qFormat/>
    <w:rsid w:val="00701B01"/>
    <w:pPr>
      <w:spacing w:before="240" w:line="256" w:lineRule="auto"/>
    </w:pPr>
    <w:rPr>
      <w:b/>
      <w:sz w:val="26"/>
    </w:rPr>
  </w:style>
  <w:style w:type="character" w:customStyle="1" w:styleId="BreakBlockChar">
    <w:name w:val="Break Block Char"/>
    <w:basedOn w:val="DefaultParagraphFont"/>
    <w:link w:val="BreakBlock"/>
    <w:locked/>
    <w:rsid w:val="00701B01"/>
    <w:rPr>
      <w:rFonts w:ascii="Arial Bold" w:hAnsi="Arial Bold" w:cs="Calibri"/>
      <w:b/>
      <w:caps/>
      <w:sz w:val="32"/>
      <w:u w:val="single"/>
    </w:rPr>
  </w:style>
  <w:style w:type="paragraph" w:customStyle="1" w:styleId="BreakBlock">
    <w:name w:val="Break Block"/>
    <w:basedOn w:val="Normal"/>
    <w:link w:val="BreakBlockChar"/>
    <w:autoRedefine/>
    <w:qFormat/>
    <w:rsid w:val="00701B01"/>
    <w:pPr>
      <w:spacing w:before="240" w:line="256" w:lineRule="auto"/>
      <w:jc w:val="center"/>
    </w:pPr>
    <w:rPr>
      <w:rFonts w:ascii="Arial Bold" w:hAnsi="Arial Bold" w:cs="Calibri"/>
      <w:b/>
      <w:caps/>
      <w:sz w:val="32"/>
      <w:u w:val="single"/>
    </w:rPr>
  </w:style>
  <w:style w:type="character" w:customStyle="1" w:styleId="evidencetextChar1">
    <w:name w:val="evidence text Char1"/>
    <w:link w:val="evidencetext"/>
    <w:locked/>
    <w:rsid w:val="00701B01"/>
    <w:rPr>
      <w:rFonts w:cs="Calibri"/>
      <w:color w:val="000000"/>
      <w:lang w:val="x-none" w:eastAsia="x-none"/>
    </w:rPr>
  </w:style>
  <w:style w:type="paragraph" w:customStyle="1" w:styleId="evidencetext">
    <w:name w:val="evidence text"/>
    <w:basedOn w:val="Normal"/>
    <w:link w:val="evidencetextChar1"/>
    <w:qFormat/>
    <w:rsid w:val="00701B01"/>
    <w:pPr>
      <w:spacing w:line="256" w:lineRule="auto"/>
      <w:ind w:left="432" w:right="432"/>
    </w:pPr>
    <w:rPr>
      <w:rFonts w:cs="Calibri"/>
      <w:color w:val="000000"/>
      <w:lang w:val="x-none" w:eastAsia="x-none"/>
    </w:rPr>
  </w:style>
  <w:style w:type="character" w:customStyle="1" w:styleId="NothingChar">
    <w:name w:val="Nothing Char"/>
    <w:basedOn w:val="DefaultParagraphFont"/>
    <w:link w:val="Nothing"/>
    <w:locked/>
    <w:rsid w:val="00701B01"/>
    <w:rPr>
      <w:rFonts w:ascii="Times New Roman" w:eastAsia="Times New Roman" w:hAnsi="Times New Roman" w:cs="Times New Roman"/>
      <w:sz w:val="20"/>
      <w:szCs w:val="24"/>
    </w:rPr>
  </w:style>
  <w:style w:type="paragraph" w:customStyle="1" w:styleId="Nothing">
    <w:name w:val="Nothing"/>
    <w:link w:val="NothingChar"/>
    <w:qFormat/>
    <w:rsid w:val="00701B01"/>
    <w:pPr>
      <w:jc w:val="both"/>
    </w:pPr>
    <w:rPr>
      <w:rFonts w:ascii="Times New Roman" w:eastAsia="Times New Roman" w:hAnsi="Times New Roman" w:cs="Times New Roman"/>
      <w:sz w:val="20"/>
      <w:szCs w:val="24"/>
    </w:rPr>
  </w:style>
  <w:style w:type="character" w:customStyle="1" w:styleId="Style4Char">
    <w:name w:val="Style4 Char"/>
    <w:link w:val="Style4"/>
    <w:locked/>
    <w:rsid w:val="00701B01"/>
    <w:rPr>
      <w:rFonts w:eastAsia="Times New Roman" w:cs="Calibri"/>
      <w:u w:val="single"/>
    </w:rPr>
  </w:style>
  <w:style w:type="paragraph" w:customStyle="1" w:styleId="Style4">
    <w:name w:val="Style4"/>
    <w:basedOn w:val="Normal"/>
    <w:link w:val="Style4Char"/>
    <w:qFormat/>
    <w:rsid w:val="00701B01"/>
    <w:pPr>
      <w:spacing w:line="256" w:lineRule="auto"/>
    </w:pPr>
    <w:rPr>
      <w:rFonts w:eastAsia="Times New Roman" w:cs="Calibri"/>
      <w:u w:val="single"/>
    </w:rPr>
  </w:style>
  <w:style w:type="character" w:customStyle="1" w:styleId="Stylecard11ptChar">
    <w:name w:val="Style card + 11 pt Char"/>
    <w:link w:val="Stylecard11pt"/>
    <w:locked/>
    <w:rsid w:val="00701B01"/>
    <w:rPr>
      <w:rFonts w:eastAsia="SimSun" w:cs="Calibri"/>
      <w:lang w:eastAsia="zh-CN"/>
    </w:rPr>
  </w:style>
  <w:style w:type="paragraph" w:customStyle="1" w:styleId="Stylecard11pt">
    <w:name w:val="Style card + 11 pt"/>
    <w:basedOn w:val="Normal"/>
    <w:link w:val="Stylecard11ptChar"/>
    <w:qFormat/>
    <w:rsid w:val="00701B01"/>
    <w:pPr>
      <w:spacing w:line="256" w:lineRule="auto"/>
      <w:ind w:left="288" w:right="288"/>
    </w:pPr>
    <w:rPr>
      <w:rFonts w:eastAsia="SimSun" w:cs="Calibri"/>
      <w:lang w:eastAsia="zh-CN"/>
    </w:rPr>
  </w:style>
  <w:style w:type="character" w:customStyle="1" w:styleId="MinimizeChar">
    <w:name w:val="Minimize Char"/>
    <w:link w:val="Minimize"/>
    <w:locked/>
    <w:rsid w:val="00701B01"/>
    <w:rPr>
      <w:rFonts w:cs="Calibri"/>
      <w:color w:val="000000"/>
      <w:sz w:val="12"/>
      <w:szCs w:val="20"/>
    </w:rPr>
  </w:style>
  <w:style w:type="paragraph" w:customStyle="1" w:styleId="Minimize">
    <w:name w:val="Minimize"/>
    <w:basedOn w:val="Normal"/>
    <w:next w:val="Normal"/>
    <w:link w:val="MinimizeChar"/>
    <w:qFormat/>
    <w:rsid w:val="00701B01"/>
    <w:pPr>
      <w:widowControl w:val="0"/>
      <w:autoSpaceDE w:val="0"/>
      <w:autoSpaceDN w:val="0"/>
      <w:adjustRightInd w:val="0"/>
      <w:spacing w:after="200" w:line="276" w:lineRule="auto"/>
      <w:ind w:left="288" w:right="288"/>
    </w:pPr>
    <w:rPr>
      <w:rFonts w:cs="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99"/>
    <w:qFormat/>
    <w:rsid w:val="00701B01"/>
    <w:rPr>
      <w:rFonts w:ascii="Arial" w:eastAsiaTheme="minorHAnsi" w:hAnsi="Arial" w:cs="Arial"/>
      <w:u w:val="single"/>
    </w:rPr>
  </w:style>
  <w:style w:type="character" w:customStyle="1" w:styleId="cardtextChar">
    <w:name w:val="card text Char"/>
    <w:basedOn w:val="DefaultParagraphFont"/>
    <w:link w:val="cardtext"/>
    <w:locked/>
    <w:rsid w:val="00701B01"/>
    <w:rPr>
      <w:rFonts w:cs="Calibri"/>
    </w:rPr>
  </w:style>
  <w:style w:type="paragraph" w:customStyle="1" w:styleId="cardtext">
    <w:name w:val="card text"/>
    <w:basedOn w:val="Normal"/>
    <w:link w:val="cardtextChar"/>
    <w:qFormat/>
    <w:rsid w:val="00701B01"/>
    <w:pPr>
      <w:spacing w:line="256" w:lineRule="auto"/>
      <w:ind w:left="288" w:right="288"/>
    </w:pPr>
    <w:rPr>
      <w:rFonts w:cs="Calibri"/>
    </w:rPr>
  </w:style>
  <w:style w:type="character" w:customStyle="1" w:styleId="StyleStyle411ptChar">
    <w:name w:val="Style Style4 + 11 pt Char"/>
    <w:basedOn w:val="DefaultParagraphFont"/>
    <w:link w:val="StyleStyle411pt"/>
    <w:locked/>
    <w:rsid w:val="00701B01"/>
    <w:rPr>
      <w:rFonts w:eastAsia="Times New Roman" w:cs="Calibri"/>
      <w:u w:val="single"/>
    </w:rPr>
  </w:style>
  <w:style w:type="paragraph" w:customStyle="1" w:styleId="StyleStyle411pt">
    <w:name w:val="Style Style4 + 11 pt"/>
    <w:basedOn w:val="Normal"/>
    <w:link w:val="StyleStyle411ptChar"/>
    <w:qFormat/>
    <w:rsid w:val="00701B01"/>
    <w:pPr>
      <w:spacing w:after="200" w:line="276" w:lineRule="auto"/>
    </w:pPr>
    <w:rPr>
      <w:rFonts w:eastAsia="Times New Roman" w:cs="Calibri"/>
      <w:u w:val="single"/>
    </w:rPr>
  </w:style>
  <w:style w:type="character" w:customStyle="1" w:styleId="StyleStyle411ptBoldChar">
    <w:name w:val="Style Style4 + 11 pt Bold Char"/>
    <w:basedOn w:val="DefaultParagraphFont"/>
    <w:link w:val="StyleStyle411ptBold"/>
    <w:locked/>
    <w:rsid w:val="00701B01"/>
    <w:rPr>
      <w:rFonts w:eastAsia="Times New Roman" w:cs="Calibri"/>
      <w:b/>
      <w:bCs/>
      <w:u w:val="single"/>
    </w:rPr>
  </w:style>
  <w:style w:type="paragraph" w:customStyle="1" w:styleId="StyleStyle411ptBold">
    <w:name w:val="Style Style4 + 11 pt Bold"/>
    <w:basedOn w:val="Normal"/>
    <w:link w:val="StyleStyle411ptBoldChar"/>
    <w:qFormat/>
    <w:rsid w:val="00701B01"/>
    <w:pPr>
      <w:spacing w:line="256" w:lineRule="auto"/>
    </w:pPr>
    <w:rPr>
      <w:rFonts w:eastAsia="Times New Roman" w:cs="Calibri"/>
      <w:b/>
      <w:bCs/>
      <w:u w:val="single"/>
    </w:rPr>
  </w:style>
  <w:style w:type="paragraph" w:customStyle="1" w:styleId="BlockTitle">
    <w:name w:val="Block Title"/>
    <w:basedOn w:val="Normal"/>
    <w:next w:val="Normal"/>
    <w:uiPriority w:val="99"/>
    <w:qFormat/>
    <w:rsid w:val="00701B01"/>
    <w:pPr>
      <w:spacing w:after="120" w:line="256" w:lineRule="auto"/>
      <w:jc w:val="center"/>
      <w:outlineLvl w:val="0"/>
    </w:pPr>
    <w:rPr>
      <w:rFonts w:eastAsia="Times New Roman"/>
      <w:b/>
      <w:sz w:val="32"/>
      <w:szCs w:val="20"/>
      <w:u w:val="single"/>
    </w:rPr>
  </w:style>
  <w:style w:type="character" w:customStyle="1" w:styleId="CardsChar1">
    <w:name w:val="Cards Char1"/>
    <w:link w:val="Cards"/>
    <w:locked/>
    <w:rsid w:val="00701B01"/>
    <w:rPr>
      <w:rFonts w:eastAsia="Times New Roman" w:cs="Times New Roman"/>
      <w:sz w:val="20"/>
      <w:szCs w:val="20"/>
    </w:rPr>
  </w:style>
  <w:style w:type="paragraph" w:customStyle="1" w:styleId="Cards">
    <w:name w:val="Cards"/>
    <w:basedOn w:val="Normal"/>
    <w:link w:val="CardsChar1"/>
    <w:qFormat/>
    <w:rsid w:val="00701B01"/>
    <w:pPr>
      <w:autoSpaceDE w:val="0"/>
      <w:autoSpaceDN w:val="0"/>
      <w:adjustRightInd w:val="0"/>
      <w:spacing w:line="256" w:lineRule="auto"/>
      <w:ind w:left="432" w:right="432"/>
      <w:jc w:val="both"/>
    </w:pPr>
    <w:rPr>
      <w:rFonts w:eastAsia="Times New Roman" w:cs="Times New Roman"/>
      <w:sz w:val="20"/>
      <w:szCs w:val="20"/>
    </w:rPr>
  </w:style>
  <w:style w:type="character" w:customStyle="1" w:styleId="underlinedChar">
    <w:name w:val="underlined Char"/>
    <w:basedOn w:val="DefaultParagraphFont"/>
    <w:link w:val="underlined"/>
    <w:locked/>
    <w:rsid w:val="00701B01"/>
    <w:rPr>
      <w:rFonts w:ascii="Times New Roman" w:eastAsia="Malgun Gothic" w:hAnsi="Times New Roman" w:cs="Times New Roman"/>
      <w:sz w:val="21"/>
      <w:szCs w:val="24"/>
      <w:u w:val="single"/>
    </w:rPr>
  </w:style>
  <w:style w:type="paragraph" w:customStyle="1" w:styleId="underlined">
    <w:name w:val="underlined"/>
    <w:next w:val="Normal"/>
    <w:link w:val="underlinedChar"/>
    <w:autoRedefine/>
    <w:qFormat/>
    <w:rsid w:val="00701B01"/>
    <w:pPr>
      <w:contextualSpacing/>
    </w:pPr>
    <w:rPr>
      <w:rFonts w:ascii="Times New Roman" w:eastAsia="Malgun Gothic" w:hAnsi="Times New Roman" w:cs="Times New Roman"/>
      <w:sz w:val="21"/>
      <w:szCs w:val="24"/>
      <w:u w:val="single"/>
    </w:rPr>
  </w:style>
  <w:style w:type="character" w:customStyle="1" w:styleId="NormaltagChar">
    <w:name w:val="Normal tag Char"/>
    <w:basedOn w:val="DefaultParagraphFont"/>
    <w:link w:val="Normaltag"/>
    <w:uiPriority w:val="99"/>
    <w:locked/>
    <w:rsid w:val="00701B01"/>
    <w:rPr>
      <w:rFonts w:eastAsia="Times New Roman" w:cs="Calibri"/>
      <w:b/>
      <w:szCs w:val="20"/>
    </w:rPr>
  </w:style>
  <w:style w:type="paragraph" w:customStyle="1" w:styleId="Normaltag">
    <w:name w:val="Normal tag"/>
    <w:basedOn w:val="Normal"/>
    <w:link w:val="NormaltagChar"/>
    <w:uiPriority w:val="99"/>
    <w:qFormat/>
    <w:rsid w:val="00701B01"/>
    <w:pPr>
      <w:spacing w:line="256" w:lineRule="auto"/>
    </w:pPr>
    <w:rPr>
      <w:rFonts w:eastAsia="Times New Roman" w:cs="Calibri"/>
      <w:b/>
      <w:szCs w:val="20"/>
    </w:rPr>
  </w:style>
  <w:style w:type="character" w:customStyle="1" w:styleId="Heading1Char3">
    <w:name w:val="Heading 1 Char3"/>
    <w:basedOn w:val="DefaultParagraphFont"/>
    <w:link w:val="cites"/>
    <w:locked/>
    <w:rsid w:val="00701B01"/>
    <w:rPr>
      <w:rFonts w:ascii="Times New Roman" w:eastAsia="Malgun Gothic" w:hAnsi="Times New Roman" w:cs="Times New Roman"/>
      <w:b/>
      <w:sz w:val="24"/>
      <w:szCs w:val="24"/>
      <w:u w:val="single"/>
    </w:rPr>
  </w:style>
  <w:style w:type="paragraph" w:customStyle="1" w:styleId="cites">
    <w:name w:val="cites"/>
    <w:link w:val="Heading1Char3"/>
    <w:autoRedefine/>
    <w:qFormat/>
    <w:rsid w:val="00701B01"/>
    <w:pPr>
      <w:contextualSpacing/>
    </w:pPr>
    <w:rPr>
      <w:rFonts w:ascii="Times New Roman" w:eastAsia="Malgun Gothic" w:hAnsi="Times New Roman" w:cs="Times New Roman"/>
      <w:b/>
      <w:sz w:val="24"/>
      <w:szCs w:val="24"/>
      <w:u w:val="single"/>
    </w:rPr>
  </w:style>
  <w:style w:type="character" w:customStyle="1" w:styleId="tinyChar">
    <w:name w:val="tiny Char"/>
    <w:basedOn w:val="DefaultParagraphFont"/>
    <w:link w:val="tiny"/>
    <w:locked/>
    <w:rsid w:val="00701B01"/>
    <w:rPr>
      <w:rFonts w:ascii="Times New Roman" w:eastAsia="Malgun Gothic" w:hAnsi="Times New Roman" w:cs="Times New Roman"/>
      <w:sz w:val="12"/>
      <w:szCs w:val="24"/>
    </w:rPr>
  </w:style>
  <w:style w:type="paragraph" w:customStyle="1" w:styleId="tiny">
    <w:name w:val="tiny"/>
    <w:next w:val="Normal"/>
    <w:link w:val="tinyChar"/>
    <w:autoRedefine/>
    <w:qFormat/>
    <w:rsid w:val="00701B01"/>
    <w:pPr>
      <w:contextualSpacing/>
    </w:pPr>
    <w:rPr>
      <w:rFonts w:ascii="Times New Roman" w:eastAsia="Malgun Gothic" w:hAnsi="Times New Roman" w:cs="Times New Roman"/>
      <w:sz w:val="12"/>
      <w:szCs w:val="24"/>
    </w:rPr>
  </w:style>
  <w:style w:type="paragraph" w:customStyle="1" w:styleId="BlockTitle2">
    <w:name w:val="Block Title2"/>
    <w:basedOn w:val="Normal"/>
    <w:next w:val="Normal"/>
    <w:uiPriority w:val="99"/>
    <w:qFormat/>
    <w:rsid w:val="00701B01"/>
    <w:pPr>
      <w:spacing w:after="240" w:line="256" w:lineRule="auto"/>
      <w:jc w:val="center"/>
    </w:pPr>
    <w:rPr>
      <w:rFonts w:eastAsia="Times New Roman"/>
      <w:b/>
      <w:sz w:val="32"/>
      <w:u w:val="single"/>
      <w:lang w:bidi="en-US"/>
    </w:rPr>
  </w:style>
  <w:style w:type="paragraph" w:customStyle="1" w:styleId="TxBrp1">
    <w:name w:val="TxBr_p1"/>
    <w:basedOn w:val="Normal"/>
    <w:uiPriority w:val="99"/>
    <w:qFormat/>
    <w:rsid w:val="00701B01"/>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uiPriority w:val="99"/>
    <w:qFormat/>
    <w:rsid w:val="00701B01"/>
    <w:pPr>
      <w:spacing w:before="100" w:beforeAutospacing="1" w:after="100" w:afterAutospacing="1" w:line="256" w:lineRule="auto"/>
    </w:pPr>
    <w:rPr>
      <w:rFonts w:eastAsia="Times New Roman"/>
      <w:lang w:bidi="en-US"/>
    </w:rPr>
  </w:style>
  <w:style w:type="character" w:customStyle="1" w:styleId="hatChar">
    <w:name w:val="hat Char"/>
    <w:basedOn w:val="DefaultParagraphFont"/>
    <w:link w:val="hat"/>
    <w:locked/>
    <w:rsid w:val="00701B01"/>
    <w:rPr>
      <w:rFonts w:eastAsia="Times New Roman" w:cs="Calibri"/>
      <w:b/>
      <w:bCs/>
      <w:sz w:val="32"/>
      <w:u w:val="single"/>
      <w:lang w:bidi="en-US"/>
    </w:rPr>
  </w:style>
  <w:style w:type="paragraph" w:customStyle="1" w:styleId="hat">
    <w:name w:val="hat"/>
    <w:basedOn w:val="Normal"/>
    <w:next w:val="Normal"/>
    <w:link w:val="hatChar"/>
    <w:qFormat/>
    <w:rsid w:val="00701B01"/>
    <w:pPr>
      <w:spacing w:before="240" w:after="240" w:line="256" w:lineRule="auto"/>
      <w:jc w:val="center"/>
      <w:outlineLvl w:val="0"/>
    </w:pPr>
    <w:rPr>
      <w:rFonts w:eastAsia="Times New Roman" w:cs="Calibri"/>
      <w:b/>
      <w:bCs/>
      <w:sz w:val="32"/>
      <w:u w:val="single"/>
      <w:lang w:bidi="en-US"/>
    </w:rPr>
  </w:style>
  <w:style w:type="paragraph" w:customStyle="1" w:styleId="HotRouteChar">
    <w:name w:val="Hot Route! Char"/>
    <w:basedOn w:val="Normal"/>
    <w:uiPriority w:val="99"/>
    <w:qFormat/>
    <w:rsid w:val="00701B01"/>
    <w:pPr>
      <w:spacing w:line="256" w:lineRule="auto"/>
      <w:ind w:left="144"/>
    </w:pPr>
    <w:rPr>
      <w:rFonts w:eastAsia="Times New Roman"/>
      <w:sz w:val="20"/>
      <w:lang w:bidi="en-US"/>
    </w:rPr>
  </w:style>
  <w:style w:type="paragraph" w:customStyle="1" w:styleId="Default">
    <w:name w:val="Default"/>
    <w:uiPriority w:val="99"/>
    <w:qFormat/>
    <w:rsid w:val="00701B01"/>
    <w:pPr>
      <w:autoSpaceDE w:val="0"/>
      <w:autoSpaceDN w:val="0"/>
      <w:adjustRightInd w:val="0"/>
    </w:pPr>
    <w:rPr>
      <w:rFonts w:ascii="Times New Roman" w:eastAsia="Times New Roman" w:hAnsi="Times New Roman" w:cs="Times New Roman"/>
      <w:color w:val="000000"/>
      <w:sz w:val="24"/>
      <w:szCs w:val="24"/>
    </w:rPr>
  </w:style>
  <w:style w:type="character" w:customStyle="1" w:styleId="CitesChar2">
    <w:name w:val="Cites Char2"/>
    <w:link w:val="Cites0"/>
    <w:locked/>
    <w:rsid w:val="00701B01"/>
    <w:rPr>
      <w:rFonts w:ascii="Times New Roman" w:eastAsia="Times New Roman" w:hAnsi="Times New Roman" w:cs="Times New Roman"/>
      <w:b/>
      <w:bCs/>
      <w:sz w:val="20"/>
      <w:szCs w:val="20"/>
    </w:rPr>
  </w:style>
  <w:style w:type="paragraph" w:customStyle="1" w:styleId="Cites0">
    <w:name w:val="Cites"/>
    <w:basedOn w:val="Normal"/>
    <w:link w:val="CitesChar2"/>
    <w:qFormat/>
    <w:rsid w:val="00701B01"/>
    <w:pPr>
      <w:widowControl w:val="0"/>
      <w:autoSpaceDE w:val="0"/>
      <w:autoSpaceDN w:val="0"/>
      <w:adjustRightInd w:val="0"/>
      <w:spacing w:line="256" w:lineRule="auto"/>
      <w:jc w:val="both"/>
      <w:outlineLvl w:val="2"/>
    </w:pPr>
    <w:rPr>
      <w:rFonts w:ascii="Times New Roman" w:eastAsia="Times New Roman" w:hAnsi="Times New Roman" w:cs="Times New Roman"/>
      <w:b/>
      <w:bCs/>
      <w:sz w:val="20"/>
      <w:szCs w:val="20"/>
    </w:rPr>
  </w:style>
  <w:style w:type="character" w:customStyle="1" w:styleId="SmallFontChar">
    <w:name w:val="Small Font Char"/>
    <w:basedOn w:val="DefaultParagraphFont"/>
    <w:link w:val="SmallFont"/>
    <w:locked/>
    <w:rsid w:val="00701B01"/>
    <w:rPr>
      <w:rFonts w:eastAsia="Calibri" w:cs="Calibri"/>
      <w:szCs w:val="18"/>
    </w:rPr>
  </w:style>
  <w:style w:type="paragraph" w:customStyle="1" w:styleId="SmallFont">
    <w:name w:val="Small Font"/>
    <w:basedOn w:val="Normal"/>
    <w:link w:val="SmallFontChar"/>
    <w:qFormat/>
    <w:rsid w:val="00701B01"/>
    <w:pPr>
      <w:spacing w:after="200" w:line="256" w:lineRule="auto"/>
      <w:jc w:val="both"/>
    </w:pPr>
    <w:rPr>
      <w:rFonts w:eastAsia="Calibri" w:cs="Calibri"/>
      <w:szCs w:val="18"/>
    </w:rPr>
  </w:style>
  <w:style w:type="character" w:customStyle="1" w:styleId="BlockHeadingsChar">
    <w:name w:val="Block Headings Char"/>
    <w:link w:val="BlockHeadings"/>
    <w:locked/>
    <w:rsid w:val="00701B01"/>
    <w:rPr>
      <w:rFonts w:eastAsia="Times New Roman" w:cs="Times New Roman"/>
      <w:b/>
      <w:sz w:val="20"/>
      <w:szCs w:val="20"/>
    </w:rPr>
  </w:style>
  <w:style w:type="paragraph" w:customStyle="1" w:styleId="BlockHeadings">
    <w:name w:val="Block Headings"/>
    <w:basedOn w:val="Normal"/>
    <w:link w:val="BlockHeadingsChar"/>
    <w:qFormat/>
    <w:rsid w:val="00701B01"/>
    <w:pPr>
      <w:autoSpaceDE w:val="0"/>
      <w:autoSpaceDN w:val="0"/>
      <w:adjustRightInd w:val="0"/>
      <w:spacing w:line="256" w:lineRule="auto"/>
      <w:jc w:val="center"/>
      <w:outlineLvl w:val="0"/>
    </w:pPr>
    <w:rPr>
      <w:rFonts w:eastAsia="Times New Roman" w:cs="Times New Roman"/>
      <w:b/>
      <w:sz w:val="20"/>
      <w:szCs w:val="20"/>
    </w:rPr>
  </w:style>
  <w:style w:type="paragraph" w:customStyle="1" w:styleId="loose">
    <w:name w:val="loose"/>
    <w:basedOn w:val="Normal"/>
    <w:uiPriority w:val="99"/>
    <w:qFormat/>
    <w:rsid w:val="00701B01"/>
    <w:pPr>
      <w:spacing w:before="210" w:line="256" w:lineRule="auto"/>
    </w:pPr>
    <w:rPr>
      <w:rFonts w:eastAsia="Times New Roman"/>
      <w:lang w:eastAsia="zh-CN" w:bidi="he-IL"/>
    </w:rPr>
  </w:style>
  <w:style w:type="paragraph" w:customStyle="1" w:styleId="UnderlinedText">
    <w:name w:val="Underlined Text"/>
    <w:basedOn w:val="Normal"/>
    <w:uiPriority w:val="99"/>
    <w:qFormat/>
    <w:rsid w:val="00701B01"/>
    <w:pPr>
      <w:spacing w:line="256" w:lineRule="auto"/>
    </w:pPr>
    <w:rPr>
      <w:rFonts w:eastAsia="Times New Roman"/>
      <w:b/>
      <w:szCs w:val="20"/>
    </w:rPr>
  </w:style>
  <w:style w:type="character" w:customStyle="1" w:styleId="SmalltextChar">
    <w:name w:val="Small text Char"/>
    <w:aliases w:val="Quote1 Char1"/>
    <w:link w:val="Smalltext"/>
    <w:locked/>
    <w:rsid w:val="00701B01"/>
    <w:rPr>
      <w:rFonts w:ascii="Arial Narrow" w:eastAsia="Times New Roman" w:hAnsi="Arial Narrow" w:cs="Calibri"/>
    </w:rPr>
  </w:style>
  <w:style w:type="paragraph" w:customStyle="1" w:styleId="Smalltext">
    <w:name w:val="Small text"/>
    <w:aliases w:val="Quote1,Quote11"/>
    <w:basedOn w:val="Normal"/>
    <w:link w:val="SmalltextChar"/>
    <w:qFormat/>
    <w:rsid w:val="00701B01"/>
    <w:pPr>
      <w:spacing w:line="256" w:lineRule="auto"/>
    </w:pPr>
    <w:rPr>
      <w:rFonts w:ascii="Arial Narrow" w:eastAsia="Times New Roman" w:hAnsi="Arial Narrow" w:cs="Calibri"/>
    </w:rPr>
  </w:style>
  <w:style w:type="character" w:customStyle="1" w:styleId="BoldUnderlineChar">
    <w:name w:val="BoldUnderline Char"/>
    <w:basedOn w:val="DefaultParagraphFont"/>
    <w:link w:val="BoldUnderline"/>
    <w:uiPriority w:val="99"/>
    <w:locked/>
    <w:rsid w:val="00701B01"/>
    <w:rPr>
      <w:rFonts w:ascii="Times New Roman" w:eastAsia="Times New Roman" w:hAnsi="Times New Roman" w:cs="Times New Roman"/>
      <w:b/>
      <w:sz w:val="20"/>
      <w:szCs w:val="24"/>
      <w:u w:val="single"/>
    </w:rPr>
  </w:style>
  <w:style w:type="paragraph" w:customStyle="1" w:styleId="BoldUnderline">
    <w:name w:val="BoldUnderline"/>
    <w:link w:val="BoldUnderlineChar"/>
    <w:uiPriority w:val="99"/>
    <w:qFormat/>
    <w:rsid w:val="00701B01"/>
    <w:rPr>
      <w:rFonts w:ascii="Times New Roman" w:eastAsia="Times New Roman" w:hAnsi="Times New Roman" w:cs="Times New Roman"/>
      <w:b/>
      <w:sz w:val="20"/>
      <w:szCs w:val="24"/>
      <w:u w:val="single"/>
    </w:rPr>
  </w:style>
  <w:style w:type="paragraph" w:customStyle="1" w:styleId="evidencetextChar">
    <w:name w:val="evidence text Char"/>
    <w:basedOn w:val="Normal"/>
    <w:uiPriority w:val="99"/>
    <w:qFormat/>
    <w:rsid w:val="00701B01"/>
    <w:pPr>
      <w:spacing w:line="256" w:lineRule="auto"/>
      <w:ind w:left="1728" w:right="1008"/>
    </w:pPr>
    <w:rPr>
      <w:rFonts w:eastAsia="Times New Roman"/>
      <w:color w:val="000000"/>
      <w:sz w:val="18"/>
    </w:rPr>
  </w:style>
  <w:style w:type="character" w:customStyle="1" w:styleId="StyleStyle411ptBorderSinglesolidlineAuto05ptLChar">
    <w:name w:val="Style Style4 + 11 pt Border: : (Single solid line Auto  0.5 pt L... Char"/>
    <w:link w:val="StyleStyle411ptBorderSinglesolidlineAuto05ptL"/>
    <w:locked/>
    <w:rsid w:val="00701B01"/>
    <w:rPr>
      <w:rFonts w:eastAsia="Times New Roman" w:cs="Times New Roman"/>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701B01"/>
    <w:pPr>
      <w:pBdr>
        <w:top w:val="single" w:sz="4" w:space="0" w:color="auto"/>
        <w:left w:val="single" w:sz="4" w:space="0" w:color="auto"/>
        <w:bottom w:val="single" w:sz="4" w:space="0" w:color="auto"/>
        <w:right w:val="single" w:sz="4" w:space="0" w:color="auto"/>
      </w:pBdr>
    </w:pPr>
    <w:rPr>
      <w:rFonts w:cs="Times New Roman"/>
      <w:bdr w:val="single" w:sz="4" w:space="0" w:color="auto" w:frame="1"/>
    </w:rPr>
  </w:style>
  <w:style w:type="character" w:customStyle="1" w:styleId="UnderlineChar4Char">
    <w:name w:val="Underline Char4 Char"/>
    <w:basedOn w:val="DefaultParagraphFont"/>
    <w:link w:val="UnderlineChar4"/>
    <w:locked/>
    <w:rsid w:val="00701B01"/>
    <w:rPr>
      <w:u w:val="single"/>
    </w:rPr>
  </w:style>
  <w:style w:type="paragraph" w:customStyle="1" w:styleId="UnderlineChar4">
    <w:name w:val="Underline Char4"/>
    <w:basedOn w:val="Normal"/>
    <w:link w:val="UnderlineChar4Char"/>
    <w:qFormat/>
    <w:rsid w:val="00701B01"/>
    <w:pPr>
      <w:spacing w:line="256" w:lineRule="auto"/>
    </w:pPr>
    <w:rPr>
      <w:u w:val="single"/>
    </w:rPr>
  </w:style>
  <w:style w:type="character" w:customStyle="1" w:styleId="BoldandUnderlineChar3Char2">
    <w:name w:val="Bold and Underline Char3 Char2"/>
    <w:basedOn w:val="DefaultParagraphFont"/>
    <w:link w:val="BoldandUnderlineChar3"/>
    <w:locked/>
    <w:rsid w:val="00701B01"/>
    <w:rPr>
      <w:b/>
      <w:u w:val="single"/>
    </w:rPr>
  </w:style>
  <w:style w:type="paragraph" w:customStyle="1" w:styleId="BoldandUnderlineChar3">
    <w:name w:val="Bold and Underline Char3"/>
    <w:basedOn w:val="Normal"/>
    <w:link w:val="BoldandUnderlineChar3Char2"/>
    <w:qFormat/>
    <w:rsid w:val="00701B01"/>
    <w:pPr>
      <w:spacing w:line="256" w:lineRule="auto"/>
    </w:pPr>
    <w:rPr>
      <w:b/>
      <w:u w:val="single"/>
    </w:rPr>
  </w:style>
  <w:style w:type="character" w:customStyle="1" w:styleId="StyleUnderlineChar11ptChar">
    <w:name w:val="Style Underline Char + 11 pt Char"/>
    <w:basedOn w:val="DefaultParagraphFont"/>
    <w:link w:val="StyleUnderlineChar11pt"/>
    <w:locked/>
    <w:rsid w:val="00701B01"/>
    <w:rPr>
      <w:rFonts w:eastAsia="Times New Roman" w:cs="Calibri"/>
      <w:u w:val="single"/>
    </w:rPr>
  </w:style>
  <w:style w:type="paragraph" w:customStyle="1" w:styleId="StyleUnderlineChar11pt">
    <w:name w:val="Style Underline Char + 11 pt"/>
    <w:basedOn w:val="Normal"/>
    <w:link w:val="StyleUnderlineChar11ptChar"/>
    <w:qFormat/>
    <w:rsid w:val="00701B01"/>
    <w:pPr>
      <w:spacing w:line="256" w:lineRule="auto"/>
    </w:pPr>
    <w:rPr>
      <w:rFonts w:eastAsia="Times New Roman" w:cs="Calibri"/>
      <w:u w:val="single"/>
    </w:rPr>
  </w:style>
  <w:style w:type="character" w:customStyle="1" w:styleId="StyleUnderlineChar11ptBoldChar">
    <w:name w:val="Style Underline Char + 11 pt Bold Char"/>
    <w:basedOn w:val="DefaultParagraphFont"/>
    <w:link w:val="StyleUnderlineChar11ptBold"/>
    <w:locked/>
    <w:rsid w:val="00701B01"/>
    <w:rPr>
      <w:rFonts w:eastAsia="Times New Roman" w:cs="Calibri"/>
      <w:b/>
      <w:bCs/>
      <w:u w:val="single"/>
    </w:rPr>
  </w:style>
  <w:style w:type="paragraph" w:customStyle="1" w:styleId="StyleUnderlineChar11ptBold">
    <w:name w:val="Style Underline Char + 11 pt Bold"/>
    <w:basedOn w:val="Normal"/>
    <w:link w:val="StyleUnderlineChar11ptBoldChar"/>
    <w:qFormat/>
    <w:rsid w:val="00701B01"/>
    <w:pPr>
      <w:spacing w:line="256" w:lineRule="auto"/>
    </w:pPr>
    <w:rPr>
      <w:rFonts w:eastAsia="Times New Roman" w:cs="Calibri"/>
      <w:b/>
      <w:bCs/>
      <w:u w:val="single"/>
    </w:rPr>
  </w:style>
  <w:style w:type="character" w:customStyle="1" w:styleId="Style3Char">
    <w:name w:val="Style3 Char"/>
    <w:basedOn w:val="DefaultParagraphFont"/>
    <w:link w:val="Style3"/>
    <w:locked/>
    <w:rsid w:val="00701B01"/>
    <w:rPr>
      <w:rFonts w:ascii="Arial Narrow" w:eastAsia="Times New Roman" w:hAnsi="Arial Narrow" w:cs="Calibri"/>
      <w:b/>
    </w:rPr>
  </w:style>
  <w:style w:type="paragraph" w:customStyle="1" w:styleId="Style3">
    <w:name w:val="Style3"/>
    <w:basedOn w:val="Normal"/>
    <w:link w:val="Style3Char"/>
    <w:qFormat/>
    <w:rsid w:val="00701B01"/>
    <w:pPr>
      <w:spacing w:line="256" w:lineRule="auto"/>
    </w:pPr>
    <w:rPr>
      <w:rFonts w:ascii="Arial Narrow" w:eastAsia="Times New Roman" w:hAnsi="Arial Narrow" w:cs="Calibri"/>
      <w:b/>
    </w:rPr>
  </w:style>
  <w:style w:type="character" w:customStyle="1" w:styleId="Stylecard11ptUnderlineChar">
    <w:name w:val="Style card + 11 pt Underline Char"/>
    <w:link w:val="Stylecard11ptUnderline"/>
    <w:locked/>
    <w:rsid w:val="00701B01"/>
    <w:rPr>
      <w:rFonts w:eastAsia="SimSun" w:cs="Calibri"/>
      <w:u w:val="single"/>
      <w:lang w:eastAsia="zh-CN"/>
    </w:rPr>
  </w:style>
  <w:style w:type="paragraph" w:customStyle="1" w:styleId="Stylecard11ptUnderline">
    <w:name w:val="Style card + 11 pt Underline"/>
    <w:basedOn w:val="Normal"/>
    <w:link w:val="Stylecard11ptUnderlineChar"/>
    <w:qFormat/>
    <w:rsid w:val="00701B01"/>
    <w:pPr>
      <w:spacing w:line="256" w:lineRule="auto"/>
      <w:ind w:left="288" w:right="288"/>
    </w:pPr>
    <w:rPr>
      <w:rFonts w:eastAsia="SimSun" w:cs="Calibri"/>
      <w:u w:val="single"/>
      <w:lang w:eastAsia="zh-CN"/>
    </w:rPr>
  </w:style>
  <w:style w:type="character" w:customStyle="1" w:styleId="Stylecard11ptBoldUnderlineChar">
    <w:name w:val="Style card + 11 pt Bold Underline Char"/>
    <w:link w:val="Stylecard11ptBoldUnderline"/>
    <w:locked/>
    <w:rsid w:val="00701B01"/>
    <w:rPr>
      <w:rFonts w:eastAsia="SimSun" w:cs="Calibri"/>
      <w:b/>
      <w:bCs/>
      <w:u w:val="single"/>
      <w:lang w:eastAsia="zh-CN"/>
    </w:rPr>
  </w:style>
  <w:style w:type="paragraph" w:customStyle="1" w:styleId="Stylecard11ptBoldUnderline">
    <w:name w:val="Style card + 11 pt Bold Underline"/>
    <w:basedOn w:val="Normal"/>
    <w:link w:val="Stylecard11ptBoldUnderlineChar"/>
    <w:qFormat/>
    <w:rsid w:val="00701B01"/>
    <w:pPr>
      <w:spacing w:line="256" w:lineRule="auto"/>
      <w:ind w:left="288" w:right="288"/>
    </w:pPr>
    <w:rPr>
      <w:rFonts w:eastAsia="SimSun" w:cs="Calibri"/>
      <w:b/>
      <w:bCs/>
      <w:u w:val="single"/>
      <w:lang w:eastAsia="zh-CN"/>
    </w:rPr>
  </w:style>
  <w:style w:type="character" w:customStyle="1" w:styleId="StylecardLatinVerdana-BoldUnderlineChar">
    <w:name w:val="Style card + (Latin) Verdana-Bold Underline Char"/>
    <w:basedOn w:val="cardChar"/>
    <w:link w:val="StylecardLatinVerdana-BoldUnderline"/>
    <w:locked/>
    <w:rsid w:val="00701B01"/>
    <w:rPr>
      <w:rFonts w:ascii="Calibri" w:eastAsia="SimSun" w:hAnsi="Calibri" w:cs="Calibri" w:hint="default"/>
      <w:u w:val="single"/>
      <w:lang w:eastAsia="zh-CN"/>
    </w:rPr>
  </w:style>
  <w:style w:type="paragraph" w:customStyle="1" w:styleId="StylecardLatinVerdana-BoldUnderline">
    <w:name w:val="Style card + (Latin) Verdana-Bold Underline"/>
    <w:basedOn w:val="Normal"/>
    <w:link w:val="StylecardLatinVerdana-BoldUnderlineChar"/>
    <w:qFormat/>
    <w:rsid w:val="00701B01"/>
    <w:pPr>
      <w:spacing w:line="256" w:lineRule="auto"/>
      <w:ind w:left="288" w:right="288"/>
    </w:pPr>
    <w:rPr>
      <w:rFonts w:eastAsia="SimSun" w:cs="Calibri"/>
      <w:u w:val="single"/>
      <w:lang w:eastAsia="zh-CN"/>
    </w:rPr>
  </w:style>
  <w:style w:type="character" w:customStyle="1" w:styleId="StyleUnderlining11ptChar">
    <w:name w:val="Style Underlining + 11 pt Char"/>
    <w:basedOn w:val="DefaultParagraphFont"/>
    <w:link w:val="StyleUnderlining11pt"/>
    <w:locked/>
    <w:rsid w:val="00701B01"/>
    <w:rPr>
      <w:rFonts w:cs="Calibri"/>
      <w:u w:val="single"/>
    </w:rPr>
  </w:style>
  <w:style w:type="paragraph" w:customStyle="1" w:styleId="StyleUnderlining11pt">
    <w:name w:val="Style Underlining + 11 pt"/>
    <w:basedOn w:val="Normal"/>
    <w:link w:val="StyleUnderlining11ptChar"/>
    <w:qFormat/>
    <w:rsid w:val="00701B01"/>
    <w:pPr>
      <w:spacing w:line="256" w:lineRule="auto"/>
    </w:pPr>
    <w:rPr>
      <w:rFonts w:cs="Calibri"/>
      <w:u w:val="single"/>
    </w:rPr>
  </w:style>
  <w:style w:type="character" w:customStyle="1" w:styleId="StyleCardText9ptChar">
    <w:name w:val="Style Card Text + 9 pt Char"/>
    <w:basedOn w:val="DefaultParagraphFont"/>
    <w:link w:val="StyleCardText9pt"/>
    <w:locked/>
    <w:rsid w:val="00701B01"/>
    <w:rPr>
      <w:rFonts w:eastAsia="Calibri" w:cs="Calibri"/>
    </w:rPr>
  </w:style>
  <w:style w:type="paragraph" w:customStyle="1" w:styleId="StyleCardText9pt">
    <w:name w:val="Style Card Text + 9 pt"/>
    <w:basedOn w:val="Normal"/>
    <w:link w:val="StyleCardText9ptChar"/>
    <w:qFormat/>
    <w:rsid w:val="00701B01"/>
    <w:pPr>
      <w:spacing w:after="200" w:line="256" w:lineRule="auto"/>
      <w:contextualSpacing/>
    </w:pPr>
    <w:rPr>
      <w:rFonts w:eastAsia="Calibri" w:cs="Calibri"/>
    </w:rPr>
  </w:style>
  <w:style w:type="character" w:customStyle="1" w:styleId="UnderliningChar">
    <w:name w:val="Underlining Char"/>
    <w:basedOn w:val="DefaultParagraphFont"/>
    <w:link w:val="Underlining"/>
    <w:locked/>
    <w:rsid w:val="00701B01"/>
    <w:rPr>
      <w:rFonts w:ascii="Arial Narrow" w:hAnsi="Arial Narrow" w:cs="Times New Roman"/>
      <w:u w:val="single"/>
    </w:rPr>
  </w:style>
  <w:style w:type="paragraph" w:customStyle="1" w:styleId="Underlining">
    <w:name w:val="Underlining"/>
    <w:basedOn w:val="Normal"/>
    <w:link w:val="UnderliningChar"/>
    <w:qFormat/>
    <w:rsid w:val="00701B01"/>
    <w:pPr>
      <w:spacing w:line="256" w:lineRule="auto"/>
    </w:pPr>
    <w:rPr>
      <w:rFonts w:ascii="Arial Narrow" w:hAnsi="Arial Narrow" w:cs="Times New Roman"/>
      <w:u w:val="single"/>
    </w:rPr>
  </w:style>
  <w:style w:type="character" w:customStyle="1" w:styleId="StyleStyle411ptBoldBorderSinglesolidlineAuto0Char">
    <w:name w:val="Style Style4 + 11 pt Bold Border: : (Single solid line Auto  0.... Char"/>
    <w:link w:val="StyleStyle411ptBoldBorderSinglesolidlineAuto0"/>
    <w:locked/>
    <w:rsid w:val="00701B01"/>
    <w:rPr>
      <w:rFonts w:eastAsia="Times New Roman" w:cs="Calibri"/>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701B01"/>
    <w:pPr>
      <w:pBdr>
        <w:top w:val="single" w:sz="4" w:space="0" w:color="auto"/>
        <w:left w:val="single" w:sz="4" w:space="0" w:color="auto"/>
        <w:bottom w:val="single" w:sz="4" w:space="0" w:color="auto"/>
        <w:right w:val="single" w:sz="4" w:space="0" w:color="auto"/>
      </w:pBdr>
      <w:spacing w:line="256" w:lineRule="auto"/>
    </w:pPr>
    <w:rPr>
      <w:rFonts w:eastAsia="Times New Roman" w:cs="Calibri"/>
      <w:b/>
      <w:bCs/>
      <w:u w:val="single"/>
      <w:bdr w:val="single" w:sz="4" w:space="0" w:color="auto" w:frame="1"/>
    </w:rPr>
  </w:style>
  <w:style w:type="character" w:customStyle="1" w:styleId="StyleStyle112ptChar">
    <w:name w:val="Style Style1 + 12 pt Char"/>
    <w:basedOn w:val="DefaultParagraphFont"/>
    <w:link w:val="StyleStyle112pt"/>
    <w:locked/>
    <w:rsid w:val="00701B01"/>
    <w:rPr>
      <w:rFonts w:eastAsia="SimSun" w:cs="Calibri"/>
      <w:u w:val="single"/>
      <w:lang w:eastAsia="zh-CN"/>
    </w:rPr>
  </w:style>
  <w:style w:type="paragraph" w:customStyle="1" w:styleId="StyleStyle112pt">
    <w:name w:val="Style Style1 + 12 pt"/>
    <w:basedOn w:val="Normal"/>
    <w:link w:val="StyleStyle112ptChar"/>
    <w:qFormat/>
    <w:rsid w:val="00701B01"/>
    <w:pPr>
      <w:spacing w:line="256" w:lineRule="auto"/>
    </w:pPr>
    <w:rPr>
      <w:rFonts w:eastAsia="SimSun" w:cs="Calibri"/>
      <w:u w:val="single"/>
      <w:lang w:eastAsia="zh-CN"/>
    </w:rPr>
  </w:style>
  <w:style w:type="character" w:customStyle="1" w:styleId="MinimizedTextChar">
    <w:name w:val="Minimized Text Char"/>
    <w:basedOn w:val="DefaultParagraphFont"/>
    <w:link w:val="MinimizedText"/>
    <w:locked/>
    <w:rsid w:val="00701B01"/>
    <w:rPr>
      <w:rFonts w:eastAsia="Times New Roman" w:cs="Calibri"/>
    </w:rPr>
  </w:style>
  <w:style w:type="paragraph" w:customStyle="1" w:styleId="MinimizedText">
    <w:name w:val="Minimized Text"/>
    <w:basedOn w:val="Normal"/>
    <w:link w:val="MinimizedTextChar"/>
    <w:qFormat/>
    <w:rsid w:val="00701B01"/>
    <w:pPr>
      <w:spacing w:line="256" w:lineRule="auto"/>
    </w:pPr>
    <w:rPr>
      <w:rFonts w:eastAsia="Times New Roman" w:cs="Calibri"/>
    </w:rPr>
  </w:style>
  <w:style w:type="character" w:customStyle="1" w:styleId="StyleMinimizedTextArialNarrow10ptChar">
    <w:name w:val="Style Minimized Text + Arial Narrow 10 pt Char"/>
    <w:basedOn w:val="MinimizedTextChar"/>
    <w:link w:val="StyleMinimizedTextArialNarrow10pt"/>
    <w:locked/>
    <w:rsid w:val="00701B01"/>
    <w:rPr>
      <w:rFonts w:eastAsia="Times New Roman" w:cs="Calibri"/>
      <w:sz w:val="20"/>
    </w:rPr>
  </w:style>
  <w:style w:type="paragraph" w:customStyle="1" w:styleId="StyleMinimizedTextArialNarrow10pt">
    <w:name w:val="Style Minimized Text + Arial Narrow 10 pt"/>
    <w:basedOn w:val="MinimizedText"/>
    <w:link w:val="StyleMinimizedTextArialNarrow10ptChar"/>
    <w:qFormat/>
    <w:rsid w:val="00701B01"/>
    <w:rPr>
      <w:sz w:val="20"/>
    </w:rPr>
  </w:style>
  <w:style w:type="character" w:customStyle="1" w:styleId="StyleUnderlineChar11ptBorderSinglesolidlineAutoChar">
    <w:name w:val="Style Underline Char + 11 pt Border: : (Single solid line Auto  ... Char"/>
    <w:link w:val="StyleUnderlineChar11ptBorderSinglesolidlineAuto"/>
    <w:locked/>
    <w:rsid w:val="00701B01"/>
    <w:rPr>
      <w:rFonts w:eastAsia="Times New Roman" w:cs="Calibri"/>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701B01"/>
    <w:pPr>
      <w:pBdr>
        <w:top w:val="single" w:sz="4" w:space="0" w:color="auto"/>
        <w:left w:val="single" w:sz="4" w:space="0" w:color="auto"/>
        <w:bottom w:val="single" w:sz="4" w:space="0" w:color="auto"/>
        <w:right w:val="single" w:sz="4" w:space="0" w:color="auto"/>
      </w:pBdr>
      <w:spacing w:line="256" w:lineRule="auto"/>
    </w:pPr>
    <w:rPr>
      <w:rFonts w:eastAsia="Times New Roman" w:cs="Calibri"/>
      <w:u w:val="single"/>
      <w:bdr w:val="single" w:sz="4" w:space="0" w:color="auto" w:frame="1"/>
    </w:rPr>
  </w:style>
  <w:style w:type="character" w:customStyle="1" w:styleId="StyleStyle49pt3Char">
    <w:name w:val="Style Style4 + 9 pt3 Char"/>
    <w:basedOn w:val="Style4Char"/>
    <w:link w:val="StyleStyle49pt3"/>
    <w:locked/>
    <w:rsid w:val="00701B01"/>
    <w:rPr>
      <w:rFonts w:eastAsia="Times New Roman" w:cs="Times New Roman"/>
      <w:u w:val="single"/>
    </w:rPr>
  </w:style>
  <w:style w:type="paragraph" w:customStyle="1" w:styleId="StyleStyle49pt3">
    <w:name w:val="Style Style4 + 9 pt3"/>
    <w:basedOn w:val="Style4"/>
    <w:link w:val="StyleStyle49pt3Char"/>
    <w:qFormat/>
    <w:rsid w:val="00701B01"/>
    <w:rPr>
      <w:rFonts w:cs="Times New Roman"/>
    </w:rPr>
  </w:style>
  <w:style w:type="character" w:customStyle="1" w:styleId="StyleStyle4BoldChar">
    <w:name w:val="Style Style4 + Bold Char"/>
    <w:basedOn w:val="Style4Char"/>
    <w:link w:val="StyleStyle4Bold"/>
    <w:locked/>
    <w:rsid w:val="00701B01"/>
    <w:rPr>
      <w:rFonts w:eastAsia="Times New Roman" w:cs="Times New Roman"/>
      <w:b/>
      <w:bCs/>
      <w:u w:val="single"/>
    </w:rPr>
  </w:style>
  <w:style w:type="paragraph" w:customStyle="1" w:styleId="StyleStyle4Bold">
    <w:name w:val="Style Style4 + Bold"/>
    <w:basedOn w:val="Style4"/>
    <w:link w:val="StyleStyle4BoldChar"/>
    <w:qFormat/>
    <w:rsid w:val="00701B01"/>
    <w:rPr>
      <w:rFonts w:cs="Times New Roman"/>
      <w:b/>
      <w:bCs/>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701B01"/>
    <w:rPr>
      <w:rFonts w:ascii="Times New Roman" w:eastAsia="SimSun" w:hAnsi="Times New Roman" w:cs="Times New Roman" w:hint="default"/>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701B01"/>
    <w:pPr>
      <w:pBdr>
        <w:top w:val="single" w:sz="4" w:space="0" w:color="auto"/>
        <w:left w:val="single" w:sz="4" w:space="0" w:color="auto"/>
        <w:bottom w:val="single" w:sz="4" w:space="0" w:color="auto"/>
        <w:right w:val="single" w:sz="4" w:space="0" w:color="auto"/>
      </w:pBdr>
      <w:spacing w:after="160" w:line="256" w:lineRule="auto"/>
    </w:pPr>
    <w:rPr>
      <w:rFonts w:ascii="Times New Roman" w:eastAsia="SimSun" w:hAnsi="Times New Roman" w:cs="Times New Roman"/>
      <w:sz w:val="20"/>
      <w:szCs w:val="24"/>
      <w:u w:val="single"/>
      <w:bdr w:val="single" w:sz="4" w:space="0" w:color="auto" w:frame="1"/>
      <w:lang w:eastAsia="zh-CN"/>
    </w:rPr>
  </w:style>
  <w:style w:type="character" w:customStyle="1" w:styleId="CircledChar">
    <w:name w:val="Circled Char"/>
    <w:basedOn w:val="CardTextChar0"/>
    <w:link w:val="Circled"/>
    <w:locked/>
    <w:rsid w:val="00701B01"/>
    <w:rPr>
      <w:rFonts w:ascii="Times New Roman" w:eastAsia="MS Mincho" w:hAnsi="Times New Roman" w:cs="Times New Roman" w:hint="default"/>
      <w:b/>
      <w:szCs w:val="20"/>
      <w:u w:val="single"/>
      <w:lang w:eastAsia="ja-JP"/>
    </w:rPr>
  </w:style>
  <w:style w:type="paragraph" w:customStyle="1" w:styleId="Circled">
    <w:name w:val="Circled"/>
    <w:link w:val="CircledChar"/>
    <w:qFormat/>
    <w:rsid w:val="00701B01"/>
    <w:pPr>
      <w:spacing w:after="200" w:line="276" w:lineRule="auto"/>
    </w:pPr>
    <w:rPr>
      <w:rFonts w:ascii="Times New Roman" w:eastAsia="MS Mincho" w:hAnsi="Times New Roman" w:cs="Times New Roman"/>
      <w:b/>
      <w:szCs w:val="20"/>
      <w:u w:val="single"/>
      <w:lang w:eastAsia="ja-JP"/>
    </w:rPr>
  </w:style>
  <w:style w:type="character" w:customStyle="1" w:styleId="StyleStyle4LatinTimesNewRomanAsianSimSunChar">
    <w:name w:val="Style Style4 + (Latin) Times New Roman (Asian) SimSun Char"/>
    <w:basedOn w:val="DefaultParagraphFont"/>
    <w:link w:val="StyleStyle4LatinTimesNewRomanAsianSimSun"/>
    <w:locked/>
    <w:rsid w:val="00701B01"/>
    <w:rPr>
      <w:rFonts w:eastAsia="SimSun" w:cs="Calibri"/>
      <w:u w:val="single"/>
    </w:rPr>
  </w:style>
  <w:style w:type="paragraph" w:customStyle="1" w:styleId="StyleStyle4LatinTimesNewRomanAsianSimSun">
    <w:name w:val="Style Style4 + (Latin) Times New Roman (Asian) SimSun"/>
    <w:basedOn w:val="Normal"/>
    <w:link w:val="StyleStyle4LatinTimesNewRomanAsianSimSunChar"/>
    <w:qFormat/>
    <w:rsid w:val="00701B01"/>
    <w:pPr>
      <w:spacing w:line="256" w:lineRule="auto"/>
    </w:pPr>
    <w:rPr>
      <w:rFonts w:eastAsia="SimSun" w:cs="Calibr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701B01"/>
    <w:rPr>
      <w:rFonts w:eastAsia="SimSun" w:cs="Calibri"/>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01B01"/>
    <w:pPr>
      <w:spacing w:line="256" w:lineRule="auto"/>
    </w:pPr>
    <w:rPr>
      <w:rFonts w:eastAsia="SimSun" w:cs="Calibri"/>
      <w:b/>
      <w:bCs/>
      <w:u w:val="single"/>
    </w:rPr>
  </w:style>
  <w:style w:type="character" w:customStyle="1" w:styleId="StyleStyle411pt1Char">
    <w:name w:val="Style Style4 + 11 pt1 Char"/>
    <w:basedOn w:val="Style4Char"/>
    <w:link w:val="StyleStyle411pt1"/>
    <w:locked/>
    <w:rsid w:val="00701B01"/>
    <w:rPr>
      <w:rFonts w:eastAsia="Times New Roman" w:cs="Times New Roman"/>
      <w:u w:val="single"/>
    </w:rPr>
  </w:style>
  <w:style w:type="paragraph" w:customStyle="1" w:styleId="StyleStyle411pt1">
    <w:name w:val="Style Style4 + 11 pt1"/>
    <w:basedOn w:val="Style4"/>
    <w:link w:val="StyleStyle411pt1Char"/>
    <w:qFormat/>
    <w:rsid w:val="00701B01"/>
    <w:rPr>
      <w:rFonts w:cs="Times New Roman"/>
    </w:rPr>
  </w:style>
  <w:style w:type="character" w:customStyle="1" w:styleId="StyleBoldandUnderlineChar11ptChar">
    <w:name w:val="Style Bold and Underline Char + 11 pt Char"/>
    <w:basedOn w:val="BoldandUnderlineCharChar2"/>
    <w:link w:val="StyleBoldandUnderlineChar11pt"/>
    <w:locked/>
    <w:rsid w:val="00701B01"/>
    <w:rPr>
      <w:rFonts w:ascii="Arial" w:eastAsia="Times New Roman" w:hAnsi="Arial" w:cs="Times New Roman"/>
      <w:b/>
      <w:bCs/>
      <w:szCs w:val="20"/>
      <w:u w:val="single"/>
      <w:lang w:val="en-US" w:eastAsia="en-US" w:bidi="ar-SA"/>
    </w:rPr>
  </w:style>
  <w:style w:type="paragraph" w:customStyle="1" w:styleId="StyleBoldandUnderlineChar11pt">
    <w:name w:val="Style Bold and Underline Char + 11 pt"/>
    <w:link w:val="StyleBoldandUnderlineChar11ptChar"/>
    <w:qFormat/>
    <w:rsid w:val="00701B01"/>
    <w:pPr>
      <w:spacing w:after="200" w:line="276" w:lineRule="auto"/>
    </w:pPr>
    <w:rPr>
      <w:rFonts w:ascii="Arial" w:eastAsia="Times New Roman" w:hAnsi="Arial"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701B01"/>
    <w:rPr>
      <w:rFonts w:eastAsia="Times New Roman" w:cs="Calibri"/>
    </w:rPr>
  </w:style>
  <w:style w:type="paragraph" w:customStyle="1" w:styleId="StyleMinimizedTextArialNarrow9pt">
    <w:name w:val="Style Minimized Text + Arial Narrow 9 pt"/>
    <w:basedOn w:val="Normal"/>
    <w:link w:val="StyleMinimizedTextArialNarrow9ptChar"/>
    <w:qFormat/>
    <w:rsid w:val="00701B01"/>
    <w:pPr>
      <w:spacing w:line="256" w:lineRule="auto"/>
    </w:pPr>
    <w:rPr>
      <w:rFonts w:eastAsia="Times New Roman" w:cs="Calibri"/>
    </w:rPr>
  </w:style>
  <w:style w:type="character" w:customStyle="1" w:styleId="StyleBoldandUnderlineChar11ptNotBoldChar">
    <w:name w:val="Style Bold and Underline Char + 11 pt Not Bold Char"/>
    <w:basedOn w:val="BoldandUnderlineCharChar2"/>
    <w:link w:val="StyleBoldandUnderlineChar11ptNotBold"/>
    <w:locked/>
    <w:rsid w:val="00701B01"/>
    <w:rPr>
      <w:rFonts w:ascii="Arial" w:eastAsia="Times New Roman" w:hAnsi="Arial"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701B01"/>
    <w:pPr>
      <w:spacing w:after="200" w:line="276" w:lineRule="auto"/>
    </w:pPr>
    <w:rPr>
      <w:rFonts w:ascii="Arial" w:eastAsia="Times New Roman" w:hAnsi="Arial" w:cs="Times New Roman"/>
      <w:szCs w:val="20"/>
      <w:u w:val="single"/>
    </w:rPr>
  </w:style>
  <w:style w:type="character" w:customStyle="1" w:styleId="StyleStyle1BoldChar">
    <w:name w:val="Style Style1 + Bold Char"/>
    <w:basedOn w:val="Style1Char"/>
    <w:link w:val="StyleStyle1Bold"/>
    <w:locked/>
    <w:rsid w:val="00701B01"/>
    <w:rPr>
      <w:rFonts w:ascii="Times New Roman" w:eastAsia="SimSun" w:hAnsi="Times New Roman" w:cs="Times New Roman" w:hint="default"/>
      <w:b/>
      <w:bCs/>
      <w:sz w:val="20"/>
      <w:szCs w:val="24"/>
      <w:u w:val="single"/>
      <w:lang w:eastAsia="zh-CN"/>
    </w:rPr>
  </w:style>
  <w:style w:type="paragraph" w:customStyle="1" w:styleId="StyleStyle1Bold">
    <w:name w:val="Style Style1 + Bold"/>
    <w:link w:val="StyleStyle1BoldChar"/>
    <w:qFormat/>
    <w:rsid w:val="00701B01"/>
    <w:pPr>
      <w:spacing w:after="160" w:line="256"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UnderlineCharChar"/>
    <w:link w:val="StyleUnderlineChar11pt2"/>
    <w:locked/>
    <w:rsid w:val="00701B01"/>
    <w:rPr>
      <w:rFonts w:ascii="Times New Roman" w:eastAsia="Times New Roman" w:hAnsi="Times New Roman" w:cs="Times New Roman" w:hint="default"/>
      <w:sz w:val="20"/>
      <w:szCs w:val="20"/>
      <w:u w:val="single"/>
      <w:lang w:val="en-US" w:eastAsia="ja-JP" w:bidi="ar-SA"/>
    </w:rPr>
  </w:style>
  <w:style w:type="paragraph" w:customStyle="1" w:styleId="StyleUnderlineChar11pt2">
    <w:name w:val="Style Underline Char + 11 pt2"/>
    <w:link w:val="StyleUnderlineChar11pt2Char"/>
    <w:qFormat/>
    <w:rsid w:val="00701B01"/>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
    <w:locked/>
    <w:rsid w:val="00701B01"/>
    <w:rPr>
      <w:rFonts w:eastAsia="Times New Roman" w:cs="Calibri"/>
      <w:szCs w:val="20"/>
    </w:rPr>
  </w:style>
  <w:style w:type="paragraph" w:customStyle="1" w:styleId="cardCharChar">
    <w:name w:val="card Char Char"/>
    <w:basedOn w:val="Normal"/>
    <w:link w:val="cardCharCharChar"/>
    <w:qFormat/>
    <w:rsid w:val="00701B01"/>
    <w:pPr>
      <w:spacing w:line="256" w:lineRule="auto"/>
      <w:ind w:left="288" w:right="288"/>
    </w:pPr>
    <w:rPr>
      <w:rFonts w:eastAsia="Times New Roman" w:cs="Calibri"/>
      <w:szCs w:val="20"/>
    </w:rPr>
  </w:style>
  <w:style w:type="character" w:customStyle="1" w:styleId="StylecardCharCharArialNarrow9ptChar">
    <w:name w:val="Style card Char Char + Arial Narrow 9 pt Char"/>
    <w:basedOn w:val="cardCharCharChar"/>
    <w:link w:val="StylecardCharCharArialNarrow9pt"/>
    <w:locked/>
    <w:rsid w:val="00701B01"/>
    <w:rPr>
      <w:rFonts w:eastAsia="Times New Roman" w:cs="Calibri"/>
      <w:szCs w:val="20"/>
    </w:rPr>
  </w:style>
  <w:style w:type="paragraph" w:customStyle="1" w:styleId="StylecardCharCharArialNarrow9pt">
    <w:name w:val="Style card Char Char + Arial Narrow 9 pt"/>
    <w:basedOn w:val="cardCharChar"/>
    <w:link w:val="StylecardCharCharArialNarrow9ptChar"/>
    <w:qFormat/>
    <w:rsid w:val="00701B01"/>
  </w:style>
  <w:style w:type="character" w:customStyle="1" w:styleId="StyleCardTextArialNarrow9ptChar">
    <w:name w:val="Style Card Text + Arial Narrow 9 pt Char"/>
    <w:basedOn w:val="CardTextChar1"/>
    <w:link w:val="StyleCardTextArialNarrow9pt"/>
    <w:locked/>
    <w:rsid w:val="00701B01"/>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701B0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locked/>
    <w:rsid w:val="00701B01"/>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701B01"/>
    <w:pPr>
      <w:spacing w:after="200" w:line="276" w:lineRule="auto"/>
    </w:pPr>
    <w:rPr>
      <w:rFonts w:ascii="Times New Roman" w:eastAsia="Times New Roman" w:hAnsi="Times New Roman" w:cs="Times New Roman"/>
      <w:sz w:val="20"/>
      <w:szCs w:val="24"/>
    </w:rPr>
  </w:style>
  <w:style w:type="character" w:customStyle="1" w:styleId="TextsmallChar">
    <w:name w:val="Textsmall Char"/>
    <w:basedOn w:val="DefaultParagraphFont"/>
    <w:link w:val="Textsmall"/>
    <w:locked/>
    <w:rsid w:val="00701B01"/>
    <w:rPr>
      <w:rFonts w:eastAsia="Times New Roman" w:cs="Calibri"/>
    </w:rPr>
  </w:style>
  <w:style w:type="paragraph" w:customStyle="1" w:styleId="Textsmall">
    <w:name w:val="Textsmall"/>
    <w:basedOn w:val="Normal"/>
    <w:next w:val="Normal"/>
    <w:link w:val="TextsmallChar"/>
    <w:qFormat/>
    <w:rsid w:val="00701B01"/>
    <w:pPr>
      <w:spacing w:line="256" w:lineRule="auto"/>
    </w:pPr>
    <w:rPr>
      <w:rFonts w:eastAsia="Times New Roman" w:cs="Calibri"/>
    </w:rPr>
  </w:style>
  <w:style w:type="paragraph" w:customStyle="1" w:styleId="cardtextsmall">
    <w:name w:val="card text small"/>
    <w:basedOn w:val="Normal"/>
    <w:uiPriority w:val="99"/>
    <w:qFormat/>
    <w:rsid w:val="00701B01"/>
    <w:pPr>
      <w:spacing w:line="256" w:lineRule="auto"/>
    </w:pPr>
    <w:rPr>
      <w:rFonts w:ascii="Arial Narrow" w:eastAsia="Times New Roman" w:hAnsi="Arial Narrow"/>
    </w:rPr>
  </w:style>
  <w:style w:type="character" w:customStyle="1" w:styleId="CardIndentedChar">
    <w:name w:val="Card (Indented) Char"/>
    <w:link w:val="CardIndented"/>
    <w:locked/>
    <w:rsid w:val="00701B01"/>
    <w:rPr>
      <w:rFonts w:cs="Calibri"/>
    </w:rPr>
  </w:style>
  <w:style w:type="paragraph" w:customStyle="1" w:styleId="CardIndented">
    <w:name w:val="Card (Indented)"/>
    <w:basedOn w:val="Normal"/>
    <w:link w:val="CardIndentedChar"/>
    <w:qFormat/>
    <w:rsid w:val="00701B01"/>
    <w:pPr>
      <w:spacing w:line="256" w:lineRule="auto"/>
      <w:ind w:left="288"/>
    </w:pPr>
    <w:rPr>
      <w:rFonts w:cs="Calibri"/>
    </w:rPr>
  </w:style>
  <w:style w:type="character" w:customStyle="1" w:styleId="StyleStyle49pt10Char">
    <w:name w:val="Style Style4 + 9 pt10 Char"/>
    <w:basedOn w:val="Style4Char"/>
    <w:link w:val="StyleStyle49pt10"/>
    <w:locked/>
    <w:rsid w:val="00701B01"/>
    <w:rPr>
      <w:rFonts w:eastAsia="Times New Roman" w:cs="Times New Roman"/>
      <w:u w:val="single"/>
    </w:rPr>
  </w:style>
  <w:style w:type="paragraph" w:customStyle="1" w:styleId="StyleStyle49pt10">
    <w:name w:val="Style Style4 + 9 pt10"/>
    <w:basedOn w:val="Style4"/>
    <w:link w:val="StyleStyle49pt10Char"/>
    <w:qFormat/>
    <w:rsid w:val="00701B01"/>
    <w:rPr>
      <w:rFonts w:cs="Times New Roman"/>
    </w:rPr>
  </w:style>
  <w:style w:type="character" w:customStyle="1" w:styleId="StyleStyle49ptBold7Char">
    <w:name w:val="Style Style4 + 9 pt Bold7 Char"/>
    <w:link w:val="StyleStyle49ptBold7"/>
    <w:locked/>
    <w:rsid w:val="00701B01"/>
    <w:rPr>
      <w:rFonts w:eastAsia="Times New Roman" w:cs="Times New Roman"/>
      <w:b/>
      <w:bCs/>
      <w:u w:val="single"/>
    </w:rPr>
  </w:style>
  <w:style w:type="paragraph" w:customStyle="1" w:styleId="StyleStyle49ptBold7">
    <w:name w:val="Style Style4 + 9 pt Bold7"/>
    <w:basedOn w:val="Style4"/>
    <w:link w:val="StyleStyle49ptBold7Char"/>
    <w:qFormat/>
    <w:rsid w:val="00701B01"/>
    <w:rPr>
      <w:rFonts w:cs="Times New Roman"/>
      <w:b/>
      <w:bCs/>
    </w:rPr>
  </w:style>
  <w:style w:type="character" w:customStyle="1" w:styleId="NormalUnderlineChar">
    <w:name w:val="Normal Underline Char"/>
    <w:link w:val="NormalUnderline"/>
    <w:locked/>
    <w:rsid w:val="00701B01"/>
    <w:rPr>
      <w:rFonts w:eastAsia="Times New Roman" w:cs="Calibri"/>
      <w:u w:val="single"/>
    </w:rPr>
  </w:style>
  <w:style w:type="paragraph" w:customStyle="1" w:styleId="NormalUnderline">
    <w:name w:val="Normal Underline"/>
    <w:basedOn w:val="Normal"/>
    <w:link w:val="NormalUnderlineChar"/>
    <w:qFormat/>
    <w:rsid w:val="00701B01"/>
    <w:pPr>
      <w:spacing w:line="256" w:lineRule="auto"/>
      <w:ind w:left="288"/>
    </w:pPr>
    <w:rPr>
      <w:rFonts w:eastAsia="Times New Roman" w:cs="Calibri"/>
      <w:u w:val="single"/>
    </w:rPr>
  </w:style>
  <w:style w:type="paragraph" w:customStyle="1" w:styleId="Underlinestyle">
    <w:name w:val="Underline style"/>
    <w:basedOn w:val="Normal"/>
    <w:uiPriority w:val="99"/>
    <w:qFormat/>
    <w:rsid w:val="00701B01"/>
    <w:pPr>
      <w:spacing w:line="256" w:lineRule="auto"/>
    </w:pPr>
    <w:rPr>
      <w:rFonts w:eastAsia="Times New Roman"/>
      <w:u w:val="single"/>
    </w:rPr>
  </w:style>
  <w:style w:type="paragraph" w:customStyle="1" w:styleId="WW-Default1">
    <w:name w:val="WW-Default1"/>
    <w:basedOn w:val="Normal"/>
    <w:uiPriority w:val="99"/>
    <w:qFormat/>
    <w:rsid w:val="00701B01"/>
    <w:pPr>
      <w:suppressAutoHyphens/>
      <w:spacing w:line="256" w:lineRule="auto"/>
    </w:pPr>
    <w:rPr>
      <w:rFonts w:eastAsia="Times New Roman"/>
      <w:b/>
      <w:bCs/>
      <w:szCs w:val="20"/>
      <w:lang w:eastAsia="ar-SA"/>
    </w:rPr>
  </w:style>
  <w:style w:type="paragraph" w:customStyle="1" w:styleId="Normal1">
    <w:name w:val="Normal1"/>
    <w:basedOn w:val="BodyText"/>
    <w:uiPriority w:val="99"/>
    <w:qFormat/>
    <w:rsid w:val="00701B01"/>
  </w:style>
  <w:style w:type="character" w:customStyle="1" w:styleId="CardStyleChar">
    <w:name w:val="Card Style Char"/>
    <w:link w:val="CardStyle"/>
    <w:locked/>
    <w:rsid w:val="00701B01"/>
    <w:rPr>
      <w:rFonts w:eastAsia="Times New Roman" w:cs="Calibri"/>
    </w:rPr>
  </w:style>
  <w:style w:type="paragraph" w:customStyle="1" w:styleId="CardStyle">
    <w:name w:val="Card Style"/>
    <w:basedOn w:val="Normal"/>
    <w:link w:val="CardStyleChar"/>
    <w:qFormat/>
    <w:rsid w:val="00701B01"/>
    <w:pPr>
      <w:spacing w:line="256" w:lineRule="auto"/>
    </w:pPr>
    <w:rPr>
      <w:rFonts w:eastAsia="Times New Roman" w:cs="Calibri"/>
    </w:rPr>
  </w:style>
  <w:style w:type="character" w:customStyle="1" w:styleId="citenon-boldChar">
    <w:name w:val="cite non-bold Char"/>
    <w:basedOn w:val="DefaultParagraphFont"/>
    <w:link w:val="citenon-bold"/>
    <w:locked/>
    <w:rsid w:val="00701B01"/>
    <w:rPr>
      <w:rFonts w:ascii="Garamond" w:eastAsia="Times New Roman" w:hAnsi="Garamond" w:cs="Calibri"/>
      <w:szCs w:val="20"/>
    </w:rPr>
  </w:style>
  <w:style w:type="paragraph" w:customStyle="1" w:styleId="citenon-bold">
    <w:name w:val="cite non-bold"/>
    <w:basedOn w:val="Normal"/>
    <w:link w:val="citenon-boldChar"/>
    <w:qFormat/>
    <w:rsid w:val="00701B01"/>
    <w:pPr>
      <w:spacing w:line="256" w:lineRule="auto"/>
    </w:pPr>
    <w:rPr>
      <w:rFonts w:ascii="Garamond" w:eastAsia="Times New Roman" w:hAnsi="Garamond" w:cs="Calibri"/>
      <w:szCs w:val="20"/>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701B01"/>
    <w:rPr>
      <w:rFonts w:eastAsia="Times New Roman" w:cs="Arial"/>
      <w:b/>
      <w:bCs/>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01B01"/>
    <w:pPr>
      <w:keepLines w:val="0"/>
      <w:pageBreakBefore w:val="0"/>
      <w:spacing w:before="240" w:after="60" w:line="256" w:lineRule="auto"/>
      <w:jc w:val="left"/>
    </w:pPr>
    <w:rPr>
      <w:rFonts w:eastAsia="Times New Roman" w:cs="Arial"/>
      <w:sz w:val="24"/>
      <w:szCs w:val="28"/>
      <w:u w:val="none"/>
    </w:rPr>
  </w:style>
  <w:style w:type="paragraph" w:customStyle="1" w:styleId="Style23">
    <w:name w:val="Style23"/>
    <w:basedOn w:val="Normal"/>
    <w:uiPriority w:val="99"/>
    <w:qFormat/>
    <w:rsid w:val="00701B01"/>
    <w:pPr>
      <w:widowControl w:val="0"/>
      <w:autoSpaceDE w:val="0"/>
      <w:autoSpaceDN w:val="0"/>
      <w:adjustRightInd w:val="0"/>
      <w:spacing w:line="209" w:lineRule="exact"/>
    </w:pPr>
    <w:rPr>
      <w:rFonts w:eastAsia="SimSun"/>
    </w:rPr>
  </w:style>
  <w:style w:type="character" w:customStyle="1" w:styleId="TagtemplateChar">
    <w:name w:val="Tagtemplate Char"/>
    <w:basedOn w:val="DefaultParagraphFont"/>
    <w:link w:val="Tagtemplate"/>
    <w:locked/>
    <w:rsid w:val="00701B01"/>
    <w:rPr>
      <w:rFonts w:eastAsia="Calibri" w:cs="Calibri"/>
      <w:b/>
    </w:rPr>
  </w:style>
  <w:style w:type="paragraph" w:customStyle="1" w:styleId="Tagtemplate">
    <w:name w:val="Tagtemplate"/>
    <w:basedOn w:val="Normal"/>
    <w:link w:val="TagtemplateChar"/>
    <w:autoRedefine/>
    <w:qFormat/>
    <w:rsid w:val="00701B01"/>
    <w:pPr>
      <w:keepNext/>
      <w:keepLines/>
      <w:spacing w:line="256" w:lineRule="auto"/>
    </w:pPr>
    <w:rPr>
      <w:rFonts w:eastAsia="Calibri" w:cs="Calibri"/>
      <w:b/>
    </w:rPr>
  </w:style>
  <w:style w:type="paragraph" w:customStyle="1" w:styleId="Citation-FirstLine">
    <w:name w:val="Citation - First Line"/>
    <w:basedOn w:val="Normal"/>
    <w:next w:val="Normal"/>
    <w:autoRedefine/>
    <w:uiPriority w:val="99"/>
    <w:qFormat/>
    <w:rsid w:val="00701B01"/>
    <w:pPr>
      <w:spacing w:line="240" w:lineRule="atLeast"/>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01B01"/>
    <w:rPr>
      <w:rFonts w:ascii="Book Antiqua" w:eastAsia="Times New Roman" w:hAnsi="Book Antiqua" w:cs="Calibri"/>
    </w:rPr>
  </w:style>
  <w:style w:type="paragraph" w:customStyle="1" w:styleId="Citation-Complete">
    <w:name w:val="Citation - Complete"/>
    <w:basedOn w:val="Normal"/>
    <w:next w:val="Normal"/>
    <w:link w:val="Citation-CompleteChar"/>
    <w:autoRedefine/>
    <w:qFormat/>
    <w:rsid w:val="00701B01"/>
    <w:pPr>
      <w:spacing w:after="120" w:line="256" w:lineRule="auto"/>
      <w:jc w:val="both"/>
    </w:pPr>
    <w:rPr>
      <w:rFonts w:ascii="Book Antiqua" w:eastAsia="Times New Roman" w:hAnsi="Book Antiqua" w:cs="Calibri"/>
    </w:rPr>
  </w:style>
  <w:style w:type="paragraph" w:customStyle="1" w:styleId="TagCite">
    <w:name w:val="Tag/Cite"/>
    <w:basedOn w:val="Normal"/>
    <w:uiPriority w:val="99"/>
    <w:qFormat/>
    <w:rsid w:val="00701B01"/>
    <w:pPr>
      <w:spacing w:line="256" w:lineRule="auto"/>
    </w:pPr>
    <w:rPr>
      <w:rFonts w:eastAsia="Times New Roman"/>
      <w:b/>
    </w:rPr>
  </w:style>
  <w:style w:type="character" w:customStyle="1" w:styleId="BoldandUnderlineChar">
    <w:name w:val="Bold and Underline Char"/>
    <w:basedOn w:val="DefaultParagraphFont"/>
    <w:link w:val="BoldandUnderline"/>
    <w:locked/>
    <w:rsid w:val="00701B01"/>
    <w:rPr>
      <w:b/>
      <w:u w:val="single"/>
    </w:rPr>
  </w:style>
  <w:style w:type="paragraph" w:customStyle="1" w:styleId="BoldandUnderline">
    <w:name w:val="Bold and Underline"/>
    <w:basedOn w:val="Normal"/>
    <w:link w:val="BoldandUnderlineChar"/>
    <w:qFormat/>
    <w:rsid w:val="00701B01"/>
    <w:pPr>
      <w:spacing w:line="256" w:lineRule="auto"/>
    </w:pPr>
    <w:rPr>
      <w:b/>
      <w:u w:val="single"/>
    </w:rPr>
  </w:style>
  <w:style w:type="character" w:customStyle="1" w:styleId="StyleStyle49ptBold3Char">
    <w:name w:val="Style Style4 + 9 pt Bold3 Char"/>
    <w:basedOn w:val="Style4Char"/>
    <w:link w:val="StyleStyle49ptBold3"/>
    <w:locked/>
    <w:rsid w:val="00701B01"/>
    <w:rPr>
      <w:rFonts w:eastAsia="Times New Roman" w:cs="Times New Roman"/>
      <w:b/>
      <w:bCs/>
      <w:u w:val="single"/>
    </w:rPr>
  </w:style>
  <w:style w:type="paragraph" w:customStyle="1" w:styleId="StyleStyle49ptBold3">
    <w:name w:val="Style Style4 + 9 pt Bold3"/>
    <w:basedOn w:val="Style4"/>
    <w:link w:val="StyleStyle49ptBold3Char"/>
    <w:qFormat/>
    <w:rsid w:val="00701B01"/>
    <w:rPr>
      <w:rFonts w:cs="Times New Roman"/>
      <w:b/>
      <w:bCs/>
    </w:rPr>
  </w:style>
  <w:style w:type="paragraph" w:customStyle="1" w:styleId="TagText">
    <w:name w:val="TagText"/>
    <w:basedOn w:val="Normal"/>
    <w:uiPriority w:val="99"/>
    <w:qFormat/>
    <w:rsid w:val="00701B01"/>
    <w:pPr>
      <w:spacing w:line="256" w:lineRule="auto"/>
    </w:pPr>
    <w:rPr>
      <w:b/>
    </w:rPr>
  </w:style>
  <w:style w:type="character" w:customStyle="1" w:styleId="StyleStyle49ptChar">
    <w:name w:val="Style Style4 + 9 pt Char"/>
    <w:basedOn w:val="DefaultParagraphFont"/>
    <w:link w:val="StyleStyle49pt"/>
    <w:locked/>
    <w:rsid w:val="00701B01"/>
    <w:rPr>
      <w:rFonts w:eastAsia="Times New Roman" w:cs="Calibri"/>
      <w:u w:val="single"/>
    </w:rPr>
  </w:style>
  <w:style w:type="paragraph" w:customStyle="1" w:styleId="StyleStyle49pt">
    <w:name w:val="Style Style4 + 9 pt"/>
    <w:basedOn w:val="Normal"/>
    <w:link w:val="StyleStyle49ptChar"/>
    <w:qFormat/>
    <w:rsid w:val="00701B01"/>
    <w:pPr>
      <w:spacing w:line="256" w:lineRule="auto"/>
    </w:pPr>
    <w:rPr>
      <w:rFonts w:eastAsia="Times New Roman" w:cs="Calibri"/>
      <w:u w:val="single"/>
    </w:rPr>
  </w:style>
  <w:style w:type="character" w:customStyle="1" w:styleId="StyleStyle49ptBoldChar">
    <w:name w:val="Style Style4 + 9 pt Bold Char"/>
    <w:basedOn w:val="DefaultParagraphFont"/>
    <w:link w:val="StyleStyle49ptBold"/>
    <w:locked/>
    <w:rsid w:val="00701B01"/>
    <w:rPr>
      <w:rFonts w:eastAsia="Times New Roman" w:cs="Calibri"/>
      <w:b/>
      <w:bCs/>
      <w:u w:val="single"/>
    </w:rPr>
  </w:style>
  <w:style w:type="paragraph" w:customStyle="1" w:styleId="StyleStyle49ptBold">
    <w:name w:val="Style Style4 + 9 pt Bold"/>
    <w:basedOn w:val="Normal"/>
    <w:link w:val="StyleStyle49ptBoldChar"/>
    <w:qFormat/>
    <w:rsid w:val="00701B01"/>
    <w:pPr>
      <w:spacing w:line="256" w:lineRule="auto"/>
    </w:pPr>
    <w:rPr>
      <w:rFonts w:eastAsia="Times New Roman" w:cs="Calibri"/>
      <w:b/>
      <w:bCs/>
      <w:u w:val="single"/>
    </w:rPr>
  </w:style>
  <w:style w:type="character" w:customStyle="1" w:styleId="StyleStyle49ptBoldItalicChar">
    <w:name w:val="Style Style4 + 9 pt Bold Italic Char"/>
    <w:basedOn w:val="DefaultParagraphFont"/>
    <w:link w:val="StyleStyle49ptBoldItalic"/>
    <w:locked/>
    <w:rsid w:val="00701B01"/>
    <w:rPr>
      <w:rFonts w:eastAsia="Times New Roman" w:cs="Calibri"/>
      <w:b/>
      <w:bCs/>
      <w:i/>
      <w:iCs/>
      <w:u w:val="single"/>
    </w:rPr>
  </w:style>
  <w:style w:type="paragraph" w:customStyle="1" w:styleId="StyleStyle49ptBoldItalic">
    <w:name w:val="Style Style4 + 9 pt Bold Italic"/>
    <w:basedOn w:val="Normal"/>
    <w:link w:val="StyleStyle49ptBoldItalicChar"/>
    <w:qFormat/>
    <w:rsid w:val="00701B01"/>
    <w:pPr>
      <w:spacing w:line="256" w:lineRule="auto"/>
    </w:pPr>
    <w:rPr>
      <w:rFonts w:eastAsia="Times New Roman" w:cs="Calibri"/>
      <w:b/>
      <w:bCs/>
      <w:i/>
      <w:iCs/>
      <w:u w:val="single"/>
    </w:rPr>
  </w:style>
  <w:style w:type="character" w:customStyle="1" w:styleId="StyleUnderlined11ptBoldChar">
    <w:name w:val="Style Underlined + 11 pt Bold Char"/>
    <w:basedOn w:val="DefaultParagraphFont"/>
    <w:link w:val="StyleUnderlined11ptBold"/>
    <w:locked/>
    <w:rsid w:val="00701B01"/>
    <w:rPr>
      <w:rFonts w:ascii="Arial" w:eastAsia="Times New Roman" w:hAnsi="Arial" w:cs="Arial"/>
      <w:b/>
      <w:bCs/>
      <w:szCs w:val="24"/>
      <w:u w:val="single"/>
    </w:rPr>
  </w:style>
  <w:style w:type="paragraph" w:customStyle="1" w:styleId="StyleUnderlined11ptBold">
    <w:name w:val="Style Underlined + 11 pt Bold"/>
    <w:link w:val="StyleUnderlined11ptBoldChar"/>
    <w:qFormat/>
    <w:rsid w:val="00701B01"/>
    <w:pPr>
      <w:spacing w:after="200" w:line="276" w:lineRule="auto"/>
    </w:pPr>
    <w:rPr>
      <w:rFonts w:ascii="Arial" w:eastAsia="Times New Roman" w:hAnsi="Arial" w:cs="Arial"/>
      <w:b/>
      <w:bCs/>
      <w:szCs w:val="24"/>
      <w:u w:val="single"/>
    </w:rPr>
  </w:style>
  <w:style w:type="character" w:customStyle="1" w:styleId="StyleUnderlined11ptChar">
    <w:name w:val="Style Underlined + 11 pt Char"/>
    <w:basedOn w:val="DefaultParagraphFont"/>
    <w:link w:val="StyleUnderlined11pt"/>
    <w:locked/>
    <w:rsid w:val="00701B01"/>
    <w:rPr>
      <w:rFonts w:ascii="Arial" w:eastAsia="Times New Roman" w:hAnsi="Arial" w:cs="Arial"/>
      <w:szCs w:val="24"/>
      <w:u w:val="single"/>
    </w:rPr>
  </w:style>
  <w:style w:type="paragraph" w:customStyle="1" w:styleId="StyleUnderlined11pt">
    <w:name w:val="Style Underlined + 11 pt"/>
    <w:link w:val="StyleUnderlined11ptChar"/>
    <w:qFormat/>
    <w:rsid w:val="00701B01"/>
    <w:pPr>
      <w:spacing w:after="200" w:line="276" w:lineRule="auto"/>
    </w:pPr>
    <w:rPr>
      <w:rFonts w:ascii="Arial" w:eastAsia="Times New Roman" w:hAnsi="Arial" w:cs="Arial"/>
      <w:szCs w:val="24"/>
      <w:u w:val="single"/>
    </w:rPr>
  </w:style>
  <w:style w:type="character" w:customStyle="1" w:styleId="StyleUnderlineChar11pt3Char">
    <w:name w:val="Style Underline Char + 11 pt3 Char"/>
    <w:basedOn w:val="UnderlineCharChar"/>
    <w:link w:val="StyleUnderlineChar11pt3"/>
    <w:locked/>
    <w:rsid w:val="00701B01"/>
    <w:rPr>
      <w:rFonts w:ascii="Arial Narrow" w:eastAsia="Times New Roman" w:hAnsi="Arial Narrow" w:cs="Arial" w:hint="default"/>
      <w:szCs w:val="24"/>
      <w:u w:val="single"/>
      <w:lang w:val="en-US" w:eastAsia="en-US" w:bidi="ar-SA"/>
    </w:rPr>
  </w:style>
  <w:style w:type="paragraph" w:customStyle="1" w:styleId="StyleUnderlineChar11pt3">
    <w:name w:val="Style Underline Char + 11 pt3"/>
    <w:link w:val="StyleUnderlineChar11pt3Char"/>
    <w:qFormat/>
    <w:rsid w:val="00701B01"/>
    <w:pPr>
      <w:spacing w:after="160" w:line="256" w:lineRule="auto"/>
    </w:pPr>
    <w:rPr>
      <w:rFonts w:ascii="Arial Narrow" w:eastAsia="Times New Roman" w:hAnsi="Arial Narrow" w:cs="Arial"/>
      <w:szCs w:val="24"/>
      <w:u w:val="single"/>
    </w:rPr>
  </w:style>
  <w:style w:type="paragraph" w:customStyle="1" w:styleId="Cite2">
    <w:name w:val="Cite 2"/>
    <w:basedOn w:val="Normal"/>
    <w:uiPriority w:val="99"/>
    <w:qFormat/>
    <w:rsid w:val="00701B01"/>
    <w:pPr>
      <w:spacing w:line="256" w:lineRule="auto"/>
    </w:pPr>
    <w:rPr>
      <w:rFonts w:eastAsia="MS Mincho"/>
      <w:b/>
      <w:u w:val="single"/>
    </w:rPr>
  </w:style>
  <w:style w:type="paragraph" w:customStyle="1" w:styleId="cards0">
    <w:name w:val="cards"/>
    <w:basedOn w:val="Cites0"/>
    <w:uiPriority w:val="99"/>
    <w:qFormat/>
    <w:rsid w:val="00701B01"/>
    <w:pPr>
      <w:widowControl/>
      <w:jc w:val="left"/>
    </w:pPr>
    <w:rPr>
      <w:szCs w:val="22"/>
    </w:rPr>
  </w:style>
  <w:style w:type="paragraph" w:customStyle="1" w:styleId="Tag2">
    <w:name w:val="Tag2"/>
    <w:basedOn w:val="Normal"/>
    <w:autoRedefine/>
    <w:uiPriority w:val="99"/>
    <w:qFormat/>
    <w:rsid w:val="00701B01"/>
    <w:pPr>
      <w:spacing w:before="120" w:line="256" w:lineRule="auto"/>
    </w:pPr>
    <w:rPr>
      <w:b/>
      <w:sz w:val="26"/>
    </w:rPr>
  </w:style>
  <w:style w:type="character" w:customStyle="1" w:styleId="NormalTextChar">
    <w:name w:val="Normal Text Char"/>
    <w:link w:val="NormalText"/>
    <w:locked/>
    <w:rsid w:val="00701B01"/>
    <w:rPr>
      <w:rFonts w:eastAsia="Times New Roman" w:cs="Calibri"/>
      <w:szCs w:val="26"/>
    </w:rPr>
  </w:style>
  <w:style w:type="paragraph" w:customStyle="1" w:styleId="NormalText">
    <w:name w:val="Normal Text"/>
    <w:basedOn w:val="Normal"/>
    <w:link w:val="NormalTextChar"/>
    <w:autoRedefine/>
    <w:qFormat/>
    <w:rsid w:val="00701B01"/>
    <w:pPr>
      <w:spacing w:line="256" w:lineRule="auto"/>
      <w:jc w:val="both"/>
    </w:pPr>
    <w:rPr>
      <w:rFonts w:eastAsia="Times New Roman" w:cs="Calibri"/>
      <w:szCs w:val="26"/>
    </w:rPr>
  </w:style>
  <w:style w:type="character" w:customStyle="1" w:styleId="LanguageChar">
    <w:name w:val="Language Char"/>
    <w:basedOn w:val="DefaultParagraphFont"/>
    <w:link w:val="Language"/>
    <w:locked/>
    <w:rsid w:val="00701B01"/>
    <w:rPr>
      <w:rFonts w:eastAsia="Times New Roman" w:cs="Calibri"/>
      <w:strike/>
      <w:szCs w:val="20"/>
    </w:rPr>
  </w:style>
  <w:style w:type="paragraph" w:customStyle="1" w:styleId="Language">
    <w:name w:val="Language"/>
    <w:basedOn w:val="Normal"/>
    <w:link w:val="LanguageChar"/>
    <w:qFormat/>
    <w:rsid w:val="00701B01"/>
    <w:pPr>
      <w:spacing w:line="256" w:lineRule="auto"/>
    </w:pPr>
    <w:rPr>
      <w:rFonts w:eastAsia="Times New Roman" w:cs="Calibri"/>
      <w:strike/>
      <w:szCs w:val="20"/>
    </w:rPr>
  </w:style>
  <w:style w:type="character" w:customStyle="1" w:styleId="UnderlineChar3Char">
    <w:name w:val="Underline Char3 Char"/>
    <w:basedOn w:val="DefaultParagraphFont"/>
    <w:link w:val="UnderlineChar3"/>
    <w:locked/>
    <w:rsid w:val="00701B01"/>
    <w:rPr>
      <w:rFonts w:eastAsia="Times New Roman" w:cs="Calibri"/>
      <w:u w:val="single"/>
    </w:rPr>
  </w:style>
  <w:style w:type="paragraph" w:customStyle="1" w:styleId="UnderlineChar3">
    <w:name w:val="Underline Char3"/>
    <w:basedOn w:val="Normal"/>
    <w:link w:val="UnderlineChar3Char"/>
    <w:qFormat/>
    <w:rsid w:val="00701B01"/>
    <w:pPr>
      <w:spacing w:line="256" w:lineRule="auto"/>
    </w:pPr>
    <w:rPr>
      <w:rFonts w:eastAsia="Times New Roman" w:cs="Calibri"/>
      <w:u w:val="single"/>
    </w:rPr>
  </w:style>
  <w:style w:type="character" w:customStyle="1" w:styleId="BoldandUnderlineChar3CharChar">
    <w:name w:val="Bold and Underline Char3 Char Char"/>
    <w:basedOn w:val="DefaultParagraphFont"/>
    <w:link w:val="BoldandUnderlineChar3Char"/>
    <w:locked/>
    <w:rsid w:val="00701B01"/>
    <w:rPr>
      <w:rFonts w:eastAsia="Times New Roman" w:cs="Calibri"/>
      <w:b/>
      <w:u w:val="single"/>
    </w:rPr>
  </w:style>
  <w:style w:type="paragraph" w:customStyle="1" w:styleId="BoldandUnderlineChar3Char">
    <w:name w:val="Bold and Underline Char3 Char"/>
    <w:basedOn w:val="Normal"/>
    <w:link w:val="BoldandUnderlineChar3CharChar"/>
    <w:qFormat/>
    <w:rsid w:val="00701B01"/>
    <w:pPr>
      <w:spacing w:line="256" w:lineRule="auto"/>
    </w:pPr>
    <w:rPr>
      <w:rFonts w:eastAsia="Times New Roman" w:cs="Calibri"/>
      <w:b/>
      <w:u w:val="single"/>
    </w:rPr>
  </w:style>
  <w:style w:type="character" w:customStyle="1" w:styleId="HotRouteChar0">
    <w:name w:val="Hot Route Char"/>
    <w:link w:val="HotRoute"/>
    <w:locked/>
    <w:rsid w:val="00701B01"/>
    <w:rPr>
      <w:rFonts w:eastAsia="Times New Roman" w:cs="Calibri"/>
    </w:rPr>
  </w:style>
  <w:style w:type="paragraph" w:customStyle="1" w:styleId="HotRoute">
    <w:name w:val="Hot Route"/>
    <w:basedOn w:val="Normal"/>
    <w:link w:val="HotRouteChar0"/>
    <w:qFormat/>
    <w:rsid w:val="00701B01"/>
    <w:pPr>
      <w:spacing w:line="256" w:lineRule="auto"/>
      <w:ind w:left="144"/>
    </w:pPr>
    <w:rPr>
      <w:rFonts w:eastAsia="Times New Roman" w:cs="Calibri"/>
    </w:rPr>
  </w:style>
  <w:style w:type="paragraph" w:customStyle="1" w:styleId="Cardstyle0">
    <w:name w:val="Cardstyle"/>
    <w:basedOn w:val="Normal"/>
    <w:next w:val="Normal"/>
    <w:uiPriority w:val="99"/>
    <w:qFormat/>
    <w:rsid w:val="00701B01"/>
    <w:pPr>
      <w:spacing w:line="256" w:lineRule="auto"/>
    </w:pPr>
    <w:rPr>
      <w:rFonts w:eastAsia="Times New Roman"/>
    </w:rPr>
  </w:style>
  <w:style w:type="character" w:customStyle="1" w:styleId="UnreadTextChar">
    <w:name w:val="Unread Text Char"/>
    <w:link w:val="UnreadText"/>
    <w:locked/>
    <w:rsid w:val="00701B01"/>
    <w:rPr>
      <w:rFonts w:ascii="SimSun" w:eastAsia="SimSun" w:hAnsi="SimSun"/>
      <w:sz w:val="15"/>
      <w:lang w:eastAsia="zh-CN"/>
    </w:rPr>
  </w:style>
  <w:style w:type="paragraph" w:customStyle="1" w:styleId="UnreadText">
    <w:name w:val="Unread Text"/>
    <w:basedOn w:val="Normal"/>
    <w:next w:val="Normal"/>
    <w:link w:val="UnreadTextChar"/>
    <w:autoRedefine/>
    <w:qFormat/>
    <w:rsid w:val="00701B01"/>
    <w:pPr>
      <w:spacing w:line="256" w:lineRule="auto"/>
      <w:ind w:left="360"/>
    </w:pPr>
    <w:rPr>
      <w:rFonts w:ascii="SimSun" w:eastAsia="SimSun" w:hAnsi="SimSun"/>
      <w:sz w:val="15"/>
      <w:lang w:eastAsia="zh-CN"/>
    </w:rPr>
  </w:style>
  <w:style w:type="character" w:customStyle="1" w:styleId="AuthorDateChar">
    <w:name w:val="AuthorDate Char"/>
    <w:basedOn w:val="DefaultParagraphFont"/>
    <w:link w:val="AuthorDate"/>
    <w:locked/>
    <w:rsid w:val="00701B01"/>
    <w:rPr>
      <w:rFonts w:ascii="Times New Roman" w:eastAsia="Calibri" w:hAnsi="Times New Roman" w:cs="Times New Roman"/>
      <w:b/>
      <w:sz w:val="24"/>
      <w:szCs w:val="20"/>
      <w:u w:val="single"/>
    </w:rPr>
  </w:style>
  <w:style w:type="paragraph" w:customStyle="1" w:styleId="AuthorDate">
    <w:name w:val="AuthorDate"/>
    <w:next w:val="Normal"/>
    <w:link w:val="AuthorDateChar"/>
    <w:qFormat/>
    <w:rsid w:val="00701B01"/>
    <w:pPr>
      <w:widowControl w:val="0"/>
      <w:outlineLvl w:val="2"/>
    </w:pPr>
    <w:rPr>
      <w:rFonts w:ascii="Times New Roman" w:eastAsia="Calibri" w:hAnsi="Times New Roman" w:cs="Times New Roman"/>
      <w:b/>
      <w:sz w:val="24"/>
      <w:szCs w:val="20"/>
      <w:u w:val="single"/>
    </w:rPr>
  </w:style>
  <w:style w:type="paragraph" w:customStyle="1" w:styleId="HotRoute0">
    <w:name w:val="Hot Route!"/>
    <w:basedOn w:val="Normal"/>
    <w:uiPriority w:val="99"/>
    <w:qFormat/>
    <w:rsid w:val="00701B01"/>
    <w:pPr>
      <w:spacing w:line="256" w:lineRule="auto"/>
      <w:ind w:left="144"/>
    </w:pPr>
    <w:rPr>
      <w:rFonts w:eastAsia="Times New Roman"/>
      <w:lang w:val="x-none" w:eastAsia="x-none"/>
    </w:rPr>
  </w:style>
  <w:style w:type="character" w:customStyle="1" w:styleId="StyleStyleMicroText7ptArialNarrow10ptChar">
    <w:name w:val="Style Style MicroText + 7 pt + Arial Narrow 10 pt Char"/>
    <w:basedOn w:val="DefaultParagraphFont"/>
    <w:link w:val="StyleStyleMicroText7ptArialNarrow10pt"/>
    <w:locked/>
    <w:rsid w:val="00701B01"/>
    <w:rPr>
      <w:rFonts w:eastAsia="Times New Roman" w:cs="Calibri"/>
    </w:rPr>
  </w:style>
  <w:style w:type="paragraph" w:customStyle="1" w:styleId="StyleStyleMicroText7ptArialNarrow10pt">
    <w:name w:val="Style Style MicroText + 7 pt + Arial Narrow 10 pt"/>
    <w:basedOn w:val="Normal"/>
    <w:link w:val="StyleStyleMicroText7ptArialNarrow10ptChar"/>
    <w:qFormat/>
    <w:rsid w:val="00701B01"/>
    <w:pPr>
      <w:spacing w:line="256" w:lineRule="auto"/>
    </w:pPr>
    <w:rPr>
      <w:rFonts w:eastAsia="Times New Roman" w:cs="Calibri"/>
    </w:rPr>
  </w:style>
  <w:style w:type="character" w:customStyle="1" w:styleId="Cards1Char">
    <w:name w:val="Cards1 Char"/>
    <w:basedOn w:val="DefaultParagraphFont"/>
    <w:link w:val="Cards1"/>
    <w:locked/>
    <w:rsid w:val="00701B01"/>
    <w:rPr>
      <w:rFonts w:eastAsia="Times New Roman" w:cs="Calibri"/>
      <w:u w:val="single"/>
    </w:rPr>
  </w:style>
  <w:style w:type="paragraph" w:customStyle="1" w:styleId="Cards1">
    <w:name w:val="Cards1"/>
    <w:basedOn w:val="Normal"/>
    <w:link w:val="Cards1Char"/>
    <w:qFormat/>
    <w:rsid w:val="00701B01"/>
    <w:pPr>
      <w:spacing w:line="256" w:lineRule="auto"/>
      <w:ind w:left="288"/>
    </w:pPr>
    <w:rPr>
      <w:rFonts w:eastAsia="Times New Roman" w:cs="Calibri"/>
      <w:u w:val="single"/>
    </w:rPr>
  </w:style>
  <w:style w:type="character" w:customStyle="1" w:styleId="StyleCardTextTimesNewRoman11ptUnderlineChar">
    <w:name w:val="Style Card Text + Times New Roman 11 pt Underline Char"/>
    <w:link w:val="StyleCardTextTimesNewRoman11ptUnderline"/>
    <w:locked/>
    <w:rsid w:val="00701B01"/>
    <w:rPr>
      <w:rFonts w:ascii="Arial" w:eastAsia="Calibri" w:hAnsi="Arial" w:cs="Arial"/>
      <w:u w:val="single"/>
    </w:rPr>
  </w:style>
  <w:style w:type="paragraph" w:customStyle="1" w:styleId="StyleCardTextTimesNewRoman11ptUnderline">
    <w:name w:val="Style Card Text + Times New Roman 11 pt Underline"/>
    <w:link w:val="StyleCardTextTimesNewRoman11ptUnderlineChar"/>
    <w:qFormat/>
    <w:rsid w:val="00701B01"/>
    <w:pPr>
      <w:spacing w:after="200" w:line="276" w:lineRule="auto"/>
      <w:contextualSpacing/>
    </w:pPr>
    <w:rPr>
      <w:rFonts w:ascii="Arial" w:eastAsia="Calibri" w:hAnsi="Arial" w:cs="Arial"/>
      <w:u w:val="single"/>
    </w:rPr>
  </w:style>
  <w:style w:type="character" w:customStyle="1" w:styleId="Stylecard8ptChar">
    <w:name w:val="Style card + 8 pt Char"/>
    <w:basedOn w:val="cardChar"/>
    <w:link w:val="Stylecard8pt"/>
    <w:locked/>
    <w:rsid w:val="00701B01"/>
    <w:rPr>
      <w:rFonts w:ascii="Calibri" w:hAnsi="Calibri" w:cs="Calibri" w:hint="default"/>
      <w:color w:val="000000"/>
      <w:u w:val="single"/>
      <w:lang w:eastAsia="ar-SA"/>
    </w:rPr>
  </w:style>
  <w:style w:type="paragraph" w:customStyle="1" w:styleId="Stylecard8pt">
    <w:name w:val="Style card + 8 pt"/>
    <w:basedOn w:val="Normal"/>
    <w:link w:val="Stylecard8ptChar"/>
    <w:qFormat/>
    <w:rsid w:val="00701B01"/>
    <w:pPr>
      <w:spacing w:line="256" w:lineRule="auto"/>
      <w:ind w:left="288" w:right="288"/>
    </w:pPr>
    <w:rPr>
      <w:rFonts w:cs="Calibri"/>
      <w:color w:val="000000"/>
      <w:u w:val="single"/>
      <w:lang w:eastAsia="ar-SA"/>
    </w:rPr>
  </w:style>
  <w:style w:type="paragraph" w:styleId="TOC1">
    <w:name w:val="toc 1"/>
    <w:basedOn w:val="Normal"/>
    <w:next w:val="Normal"/>
    <w:autoRedefine/>
    <w:uiPriority w:val="39"/>
    <w:semiHidden/>
    <w:unhideWhenUsed/>
    <w:rsid w:val="00701B01"/>
    <w:pPr>
      <w:spacing w:before="120" w:after="120" w:line="256" w:lineRule="auto"/>
    </w:pPr>
    <w:rPr>
      <w:rFonts w:eastAsia="Times New Roman"/>
      <w:b/>
      <w:u w:val="single"/>
      <w:lang w:bidi="en-US"/>
    </w:rPr>
  </w:style>
  <w:style w:type="paragraph" w:customStyle="1" w:styleId="TagGA11">
    <w:name w:val="Tag GA 11"/>
    <w:basedOn w:val="TOC1"/>
    <w:uiPriority w:val="99"/>
    <w:qFormat/>
    <w:rsid w:val="00701B01"/>
    <w:pPr>
      <w:spacing w:before="0" w:after="160"/>
    </w:pPr>
    <w:rPr>
      <w:rFonts w:eastAsia="Calibri"/>
      <w:u w:val="none"/>
      <w:lang w:bidi="ar-SA"/>
    </w:rPr>
  </w:style>
  <w:style w:type="paragraph" w:styleId="TOC2">
    <w:name w:val="toc 2"/>
    <w:basedOn w:val="Normal"/>
    <w:next w:val="Normal"/>
    <w:autoRedefine/>
    <w:uiPriority w:val="39"/>
    <w:semiHidden/>
    <w:unhideWhenUsed/>
    <w:rsid w:val="00701B01"/>
    <w:pPr>
      <w:spacing w:line="256" w:lineRule="auto"/>
      <w:ind w:left="200"/>
    </w:pPr>
    <w:rPr>
      <w:rFonts w:eastAsia="Times New Roman"/>
      <w:sz w:val="20"/>
      <w:lang w:bidi="en-US"/>
    </w:rPr>
  </w:style>
  <w:style w:type="paragraph" w:customStyle="1" w:styleId="CiteCard">
    <w:name w:val="Cite/Card"/>
    <w:basedOn w:val="TOC2"/>
    <w:uiPriority w:val="99"/>
    <w:qFormat/>
    <w:rsid w:val="00701B01"/>
    <w:pPr>
      <w:tabs>
        <w:tab w:val="left" w:pos="4360"/>
      </w:tabs>
      <w:ind w:left="220"/>
    </w:pPr>
    <w:rPr>
      <w:rFonts w:eastAsia="Calibri"/>
      <w:sz w:val="22"/>
      <w:lang w:bidi="ar-SA"/>
    </w:rPr>
  </w:style>
  <w:style w:type="character" w:customStyle="1" w:styleId="cardtextChar2">
    <w:name w:val="cardtext Char"/>
    <w:basedOn w:val="DefaultParagraphFont"/>
    <w:link w:val="cardtext0"/>
    <w:locked/>
    <w:rsid w:val="00701B01"/>
    <w:rPr>
      <w:rFonts w:cs="Calibri"/>
      <w:szCs w:val="16"/>
    </w:rPr>
  </w:style>
  <w:style w:type="paragraph" w:customStyle="1" w:styleId="cardtext0">
    <w:name w:val="cardtext"/>
    <w:basedOn w:val="Normal"/>
    <w:link w:val="cardtextChar2"/>
    <w:qFormat/>
    <w:rsid w:val="00701B01"/>
    <w:pPr>
      <w:spacing w:line="256" w:lineRule="auto"/>
      <w:ind w:left="288" w:right="288"/>
    </w:pPr>
    <w:rPr>
      <w:rFonts w:cs="Calibri"/>
      <w:szCs w:val="16"/>
    </w:rPr>
  </w:style>
  <w:style w:type="character" w:customStyle="1" w:styleId="UnderlinedCardTextChar">
    <w:name w:val="Underlined Card Text Char"/>
    <w:link w:val="UnderlinedCardText"/>
    <w:locked/>
    <w:rsid w:val="00701B01"/>
    <w:rPr>
      <w:rFonts w:eastAsia="Calibri" w:cs="Calibri"/>
      <w:u w:val="single"/>
    </w:rPr>
  </w:style>
  <w:style w:type="paragraph" w:customStyle="1" w:styleId="UnderlinedCardText">
    <w:name w:val="Underlined Card Text"/>
    <w:basedOn w:val="Normal"/>
    <w:link w:val="UnderlinedCardTextChar"/>
    <w:qFormat/>
    <w:rsid w:val="00701B01"/>
    <w:pPr>
      <w:spacing w:after="200" w:line="256" w:lineRule="auto"/>
      <w:contextualSpacing/>
    </w:pPr>
    <w:rPr>
      <w:rFonts w:eastAsia="Calibri" w:cs="Calibri"/>
      <w:u w:val="single"/>
    </w:rPr>
  </w:style>
  <w:style w:type="paragraph" w:customStyle="1" w:styleId="Tag12">
    <w:name w:val="Tag12"/>
    <w:basedOn w:val="Normal"/>
    <w:uiPriority w:val="99"/>
    <w:qFormat/>
    <w:rsid w:val="00701B01"/>
    <w:pPr>
      <w:spacing w:line="256" w:lineRule="auto"/>
      <w:contextualSpacing/>
    </w:pPr>
    <w:rPr>
      <w:rFonts w:eastAsia="Cambria"/>
      <w:b/>
    </w:rPr>
  </w:style>
  <w:style w:type="paragraph" w:customStyle="1" w:styleId="Shrink8">
    <w:name w:val="Shrink8"/>
    <w:basedOn w:val="Normal"/>
    <w:uiPriority w:val="99"/>
    <w:qFormat/>
    <w:rsid w:val="00701B01"/>
    <w:pPr>
      <w:spacing w:line="256" w:lineRule="auto"/>
    </w:pPr>
    <w:rPr>
      <w:rFonts w:eastAsia="Cambria"/>
    </w:rPr>
  </w:style>
  <w:style w:type="character" w:customStyle="1" w:styleId="UnderlineTextChar">
    <w:name w:val="Underline Text Char"/>
    <w:basedOn w:val="DefaultParagraphFont"/>
    <w:link w:val="UnderlineText"/>
    <w:locked/>
    <w:rsid w:val="00701B01"/>
    <w:rPr>
      <w:rFonts w:eastAsia="Times New Roman" w:cs="Calibri"/>
      <w:u w:val="single"/>
    </w:rPr>
  </w:style>
  <w:style w:type="paragraph" w:customStyle="1" w:styleId="UnderlineText">
    <w:name w:val="Underline Text"/>
    <w:basedOn w:val="Normal"/>
    <w:link w:val="UnderlineTextChar"/>
    <w:qFormat/>
    <w:rsid w:val="00701B01"/>
    <w:pPr>
      <w:spacing w:line="256" w:lineRule="auto"/>
      <w:ind w:left="288"/>
    </w:pPr>
    <w:rPr>
      <w:rFonts w:eastAsia="Times New Roman" w:cs="Calibri"/>
      <w:u w:val="single"/>
    </w:rPr>
  </w:style>
  <w:style w:type="paragraph" w:customStyle="1" w:styleId="Heading42">
    <w:name w:val="Heading 42"/>
    <w:basedOn w:val="Normal"/>
    <w:uiPriority w:val="99"/>
    <w:qFormat/>
    <w:rsid w:val="00701B01"/>
    <w:pPr>
      <w:spacing w:line="256" w:lineRule="auto"/>
    </w:pPr>
    <w:rPr>
      <w:rFonts w:eastAsia="Times New Roman"/>
    </w:rPr>
  </w:style>
  <w:style w:type="character" w:customStyle="1" w:styleId="DebateNormalChar">
    <w:name w:val="DebateNormal Char"/>
    <w:basedOn w:val="DefaultParagraphFont"/>
    <w:link w:val="DebateNormal"/>
    <w:locked/>
    <w:rsid w:val="00701B01"/>
    <w:rPr>
      <w:rFonts w:eastAsia="Calibri" w:cs="Calibri"/>
      <w:szCs w:val="20"/>
    </w:rPr>
  </w:style>
  <w:style w:type="paragraph" w:customStyle="1" w:styleId="DebateNormal">
    <w:name w:val="DebateNormal"/>
    <w:basedOn w:val="Normal"/>
    <w:link w:val="DebateNormalChar"/>
    <w:qFormat/>
    <w:rsid w:val="00701B01"/>
    <w:pPr>
      <w:spacing w:line="276" w:lineRule="auto"/>
    </w:pPr>
    <w:rPr>
      <w:rFonts w:eastAsia="Calibri" w:cs="Calibri"/>
      <w:szCs w:val="20"/>
    </w:rPr>
  </w:style>
  <w:style w:type="character" w:customStyle="1" w:styleId="DebateEmphasisChar">
    <w:name w:val="DebateEmphasis Char"/>
    <w:basedOn w:val="DefaultParagraphFont"/>
    <w:link w:val="DebateEmphasis"/>
    <w:locked/>
    <w:rsid w:val="00701B01"/>
    <w:rPr>
      <w:rFonts w:eastAsia="Calibri" w:cs="Calibri"/>
      <w:b/>
      <w:szCs w:val="20"/>
      <w:u w:val="single"/>
    </w:rPr>
  </w:style>
  <w:style w:type="paragraph" w:customStyle="1" w:styleId="DebateEmphasis">
    <w:name w:val="DebateEmphasis"/>
    <w:basedOn w:val="Normal"/>
    <w:link w:val="DebateEmphasisChar"/>
    <w:qFormat/>
    <w:rsid w:val="00701B01"/>
    <w:pPr>
      <w:spacing w:line="276" w:lineRule="auto"/>
    </w:pPr>
    <w:rPr>
      <w:rFonts w:eastAsia="Calibri" w:cs="Calibri"/>
      <w:b/>
      <w:szCs w:val="20"/>
      <w:u w:val="single"/>
    </w:rPr>
  </w:style>
  <w:style w:type="character" w:customStyle="1" w:styleId="NormalCiteChar">
    <w:name w:val="NormalCite Char"/>
    <w:basedOn w:val="DefaultParagraphFont"/>
    <w:link w:val="NormalCite"/>
    <w:locked/>
    <w:rsid w:val="00701B01"/>
    <w:rPr>
      <w:rFonts w:ascii="Times New Roman" w:hAnsi="Times New Roman" w:cs="Times New Roman"/>
      <w:sz w:val="18"/>
    </w:rPr>
  </w:style>
  <w:style w:type="paragraph" w:customStyle="1" w:styleId="NormalCite">
    <w:name w:val="NormalCite"/>
    <w:link w:val="NormalCiteChar"/>
    <w:qFormat/>
    <w:rsid w:val="00701B01"/>
    <w:rPr>
      <w:rFonts w:ascii="Times New Roman" w:hAnsi="Times New Roman" w:cs="Times New Roman"/>
      <w:sz w:val="18"/>
    </w:rPr>
  </w:style>
  <w:style w:type="paragraph" w:customStyle="1" w:styleId="cardCharCharCharChar">
    <w:name w:val="card Char Char Char Char"/>
    <w:basedOn w:val="Normal"/>
    <w:uiPriority w:val="99"/>
    <w:qFormat/>
    <w:rsid w:val="00701B01"/>
    <w:pPr>
      <w:widowControl w:val="0"/>
      <w:overflowPunct w:val="0"/>
      <w:autoSpaceDE w:val="0"/>
      <w:autoSpaceDN w:val="0"/>
      <w:adjustRightInd w:val="0"/>
      <w:spacing w:line="256" w:lineRule="auto"/>
      <w:ind w:left="288" w:right="288"/>
    </w:pPr>
    <w:rPr>
      <w:rFonts w:eastAsia="Times New Roman"/>
      <w:szCs w:val="20"/>
    </w:rPr>
  </w:style>
  <w:style w:type="paragraph" w:customStyle="1" w:styleId="Small">
    <w:name w:val="Small"/>
    <w:basedOn w:val="Normal"/>
    <w:uiPriority w:val="99"/>
    <w:qFormat/>
    <w:rsid w:val="00701B01"/>
    <w:pPr>
      <w:spacing w:line="256" w:lineRule="auto"/>
    </w:pPr>
    <w:rPr>
      <w:rFonts w:ascii="Times" w:eastAsia="Times New Roman" w:hAnsi="Times"/>
    </w:rPr>
  </w:style>
  <w:style w:type="character" w:customStyle="1" w:styleId="CARDChar0">
    <w:name w:val="CARD Char"/>
    <w:basedOn w:val="DefaultParagraphFont"/>
    <w:link w:val="CARD"/>
    <w:locked/>
    <w:rsid w:val="00701B01"/>
    <w:rPr>
      <w:rFonts w:eastAsia="Times New Roman" w:cs="Calibri"/>
      <w:u w:val="single"/>
    </w:rPr>
  </w:style>
  <w:style w:type="paragraph" w:customStyle="1" w:styleId="CARD">
    <w:name w:val="CARD"/>
    <w:basedOn w:val="Normal"/>
    <w:link w:val="CARDChar0"/>
    <w:qFormat/>
    <w:rsid w:val="00701B01"/>
    <w:pPr>
      <w:spacing w:line="256" w:lineRule="auto"/>
    </w:pPr>
    <w:rPr>
      <w:rFonts w:eastAsia="Times New Roman" w:cs="Calibri"/>
      <w:u w:val="single"/>
    </w:rPr>
  </w:style>
  <w:style w:type="paragraph" w:customStyle="1" w:styleId="Normal2">
    <w:name w:val="Normal2"/>
    <w:basedOn w:val="Normal"/>
    <w:uiPriority w:val="99"/>
    <w:qFormat/>
    <w:rsid w:val="00701B01"/>
    <w:pPr>
      <w:spacing w:line="256" w:lineRule="auto"/>
    </w:pPr>
    <w:rPr>
      <w:rFonts w:eastAsia="Times New Roman"/>
    </w:rPr>
  </w:style>
  <w:style w:type="character" w:customStyle="1" w:styleId="UnderlineBoldIndentCharChar">
    <w:name w:val="Underline + Bold Indent Char Char"/>
    <w:link w:val="UnderlineBoldIndent"/>
    <w:locked/>
    <w:rsid w:val="00701B01"/>
    <w:rPr>
      <w:rFonts w:eastAsia="Times New Roman" w:cs="Calibri"/>
      <w:szCs w:val="20"/>
      <w:u w:val="thick"/>
    </w:rPr>
  </w:style>
  <w:style w:type="paragraph" w:customStyle="1" w:styleId="UnderlineBoldIndent">
    <w:name w:val="Underline + Bold Indent"/>
    <w:basedOn w:val="Normal"/>
    <w:link w:val="UnderlineBoldIndentCharChar"/>
    <w:qFormat/>
    <w:rsid w:val="00701B01"/>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StyleUnderlineBoldIndent11ptChar">
    <w:name w:val="Style Underline + Bold Indent + 11 pt Char"/>
    <w:link w:val="StyleUnderlineBoldIndent11pt"/>
    <w:locked/>
    <w:rsid w:val="00701B01"/>
    <w:rPr>
      <w:rFonts w:eastAsia="Times New Roman" w:cs="Calibri"/>
      <w:szCs w:val="20"/>
      <w:u w:val="single"/>
    </w:rPr>
  </w:style>
  <w:style w:type="paragraph" w:customStyle="1" w:styleId="StyleUnderlineBoldIndent11pt">
    <w:name w:val="Style Underline + Bold Indent + 11 pt"/>
    <w:basedOn w:val="UnderlineBoldIndent"/>
    <w:link w:val="StyleUnderlineBoldIndent11ptChar"/>
    <w:qFormat/>
    <w:rsid w:val="00701B01"/>
    <w:rPr>
      <w:u w:val="single"/>
    </w:rPr>
  </w:style>
  <w:style w:type="character" w:customStyle="1" w:styleId="StyleUnderlineBoldIndent11ptBoldChar">
    <w:name w:val="Style Underline + Bold Indent + 11 pt Bold Char"/>
    <w:link w:val="StyleUnderlineBoldIndent11ptBold"/>
    <w:locked/>
    <w:rsid w:val="00701B01"/>
    <w:rPr>
      <w:rFonts w:eastAsia="Times New Roman" w:cs="Calibri"/>
      <w:b/>
      <w:bCs/>
      <w:szCs w:val="20"/>
      <w:u w:val="single"/>
    </w:rPr>
  </w:style>
  <w:style w:type="paragraph" w:customStyle="1" w:styleId="StyleUnderlineBoldIndent11ptBold">
    <w:name w:val="Style Underline + Bold Indent + 11 pt Bold"/>
    <w:basedOn w:val="UnderlineBoldIndent"/>
    <w:link w:val="StyleUnderlineBoldIndent11ptBoldChar"/>
    <w:qFormat/>
    <w:rsid w:val="00701B01"/>
    <w:rPr>
      <w:b/>
      <w:bCs/>
      <w:u w:val="single"/>
    </w:rPr>
  </w:style>
  <w:style w:type="paragraph" w:customStyle="1" w:styleId="Normal20pt">
    <w:name w:val="Normal  + 20 pt"/>
    <w:basedOn w:val="Normal"/>
    <w:uiPriority w:val="6"/>
    <w:qFormat/>
    <w:rsid w:val="00701B01"/>
    <w:pPr>
      <w:spacing w:line="256" w:lineRule="auto"/>
    </w:pPr>
    <w:rPr>
      <w:bCs/>
      <w:u w:val="single"/>
    </w:rPr>
  </w:style>
  <w:style w:type="paragraph" w:customStyle="1" w:styleId="author-name">
    <w:name w:val="author-name"/>
    <w:basedOn w:val="Normal"/>
    <w:uiPriority w:val="99"/>
    <w:qFormat/>
    <w:rsid w:val="00701B01"/>
    <w:pPr>
      <w:spacing w:before="100" w:beforeAutospacing="1" w:after="100" w:afterAutospacing="1" w:line="256" w:lineRule="auto"/>
    </w:pPr>
    <w:rPr>
      <w:rFonts w:eastAsia="Times New Roman"/>
    </w:rPr>
  </w:style>
  <w:style w:type="paragraph" w:customStyle="1" w:styleId="author-credentials">
    <w:name w:val="author-credentials"/>
    <w:basedOn w:val="Normal"/>
    <w:uiPriority w:val="99"/>
    <w:qFormat/>
    <w:rsid w:val="00701B01"/>
    <w:pPr>
      <w:spacing w:before="100" w:beforeAutospacing="1" w:after="100" w:afterAutospacing="1" w:line="256" w:lineRule="auto"/>
    </w:pPr>
    <w:rPr>
      <w:rFonts w:eastAsia="Times New Roman"/>
    </w:rPr>
  </w:style>
  <w:style w:type="character" w:customStyle="1" w:styleId="MicrotextChar">
    <w:name w:val="Microtext Char"/>
    <w:link w:val="Microtext"/>
    <w:locked/>
    <w:rsid w:val="00701B01"/>
    <w:rPr>
      <w:rFonts w:cs="Calibri"/>
      <w:sz w:val="12"/>
    </w:rPr>
  </w:style>
  <w:style w:type="paragraph" w:customStyle="1" w:styleId="Microtext">
    <w:name w:val="Microtext"/>
    <w:basedOn w:val="Normal"/>
    <w:next w:val="Normal"/>
    <w:link w:val="MicrotextChar"/>
    <w:qFormat/>
    <w:rsid w:val="00701B01"/>
    <w:pPr>
      <w:spacing w:line="256" w:lineRule="auto"/>
    </w:pPr>
    <w:rPr>
      <w:rFonts w:cs="Calibri"/>
      <w:sz w:val="12"/>
    </w:rPr>
  </w:style>
  <w:style w:type="character" w:customStyle="1" w:styleId="Style6Char">
    <w:name w:val="Style6 Char"/>
    <w:basedOn w:val="DefaultParagraphFont"/>
    <w:link w:val="Style6"/>
    <w:locked/>
    <w:rsid w:val="00701B01"/>
    <w:rPr>
      <w:rFonts w:cs="Calibri"/>
      <w:b/>
    </w:rPr>
  </w:style>
  <w:style w:type="paragraph" w:customStyle="1" w:styleId="Style6">
    <w:name w:val="Style6"/>
    <w:basedOn w:val="Normal"/>
    <w:link w:val="Style6Char"/>
    <w:autoRedefine/>
    <w:qFormat/>
    <w:rsid w:val="00701B01"/>
    <w:pPr>
      <w:spacing w:line="256" w:lineRule="auto"/>
    </w:pPr>
    <w:rPr>
      <w:rFonts w:cs="Calibri"/>
      <w:b/>
    </w:rPr>
  </w:style>
  <w:style w:type="character" w:customStyle="1" w:styleId="Style11Char">
    <w:name w:val="Style11 Char"/>
    <w:basedOn w:val="DefaultParagraphFont"/>
    <w:link w:val="Style11"/>
    <w:locked/>
    <w:rsid w:val="00701B01"/>
    <w:rPr>
      <w:rFonts w:eastAsia="Times New Roman" w:cs="Calibri"/>
      <w:b/>
      <w:szCs w:val="20"/>
      <w:u w:val="thick"/>
    </w:rPr>
  </w:style>
  <w:style w:type="paragraph" w:customStyle="1" w:styleId="Style11">
    <w:name w:val="Style11"/>
    <w:basedOn w:val="Normal"/>
    <w:link w:val="Style11Char"/>
    <w:qFormat/>
    <w:rsid w:val="00701B01"/>
    <w:pPr>
      <w:spacing w:line="256" w:lineRule="auto"/>
    </w:pPr>
    <w:rPr>
      <w:rFonts w:eastAsia="Times New Roman" w:cs="Calibri"/>
      <w:b/>
      <w:szCs w:val="20"/>
      <w:u w:val="thick"/>
    </w:rPr>
  </w:style>
  <w:style w:type="character" w:customStyle="1" w:styleId="Style12Char">
    <w:name w:val="Style12 Char"/>
    <w:basedOn w:val="DefaultParagraphFont"/>
    <w:link w:val="Style12"/>
    <w:locked/>
    <w:rsid w:val="00701B01"/>
    <w:rPr>
      <w:rFonts w:eastAsia="Times New Roman" w:cs="Calibri"/>
      <w:b/>
      <w:u w:val="thick"/>
    </w:rPr>
  </w:style>
  <w:style w:type="paragraph" w:customStyle="1" w:styleId="Style12">
    <w:name w:val="Style12"/>
    <w:basedOn w:val="Normal"/>
    <w:link w:val="Style12Char"/>
    <w:qFormat/>
    <w:rsid w:val="00701B01"/>
    <w:pPr>
      <w:spacing w:line="256" w:lineRule="auto"/>
    </w:pPr>
    <w:rPr>
      <w:rFonts w:eastAsia="Times New Roman" w:cs="Calibri"/>
      <w:b/>
      <w:u w:val="thick"/>
    </w:rPr>
  </w:style>
  <w:style w:type="character" w:customStyle="1" w:styleId="ShrinkChar">
    <w:name w:val="Shrink Char"/>
    <w:link w:val="Shrink"/>
    <w:locked/>
    <w:rsid w:val="00701B01"/>
    <w:rPr>
      <w:rFonts w:ascii="Garamond" w:eastAsia="Times New Roman" w:hAnsi="Garamond"/>
      <w:sz w:val="12"/>
    </w:rPr>
  </w:style>
  <w:style w:type="paragraph" w:customStyle="1" w:styleId="Shrink">
    <w:name w:val="Shrink"/>
    <w:link w:val="ShrinkChar"/>
    <w:qFormat/>
    <w:rsid w:val="00701B01"/>
    <w:pPr>
      <w:ind w:left="288" w:right="288"/>
    </w:pPr>
    <w:rPr>
      <w:rFonts w:ascii="Garamond" w:eastAsia="Times New Roman" w:hAnsi="Garamond"/>
      <w:sz w:val="12"/>
    </w:rPr>
  </w:style>
  <w:style w:type="character" w:customStyle="1" w:styleId="blocktitleChar">
    <w:name w:val="block title Char"/>
    <w:link w:val="blocktitle0"/>
    <w:locked/>
    <w:rsid w:val="00701B01"/>
    <w:rPr>
      <w:rFonts w:eastAsia="Calibri" w:cs="Calibri"/>
      <w:b/>
      <w:caps/>
      <w:sz w:val="28"/>
      <w:szCs w:val="28"/>
      <w:lang w:val="es-ES"/>
    </w:rPr>
  </w:style>
  <w:style w:type="paragraph" w:customStyle="1" w:styleId="blocktitle0">
    <w:name w:val="block title"/>
    <w:basedOn w:val="Normal"/>
    <w:link w:val="blocktitleChar"/>
    <w:autoRedefine/>
    <w:qFormat/>
    <w:rsid w:val="00701B01"/>
    <w:pPr>
      <w:spacing w:after="240" w:line="256" w:lineRule="auto"/>
      <w:jc w:val="center"/>
      <w:outlineLvl w:val="0"/>
    </w:pPr>
    <w:rPr>
      <w:rFonts w:eastAsia="Calibri" w:cs="Calibri"/>
      <w:b/>
      <w:caps/>
      <w:sz w:val="28"/>
      <w:szCs w:val="28"/>
      <w:lang w:val="es-ES"/>
    </w:rPr>
  </w:style>
  <w:style w:type="paragraph" w:customStyle="1" w:styleId="type">
    <w:name w:val="type"/>
    <w:basedOn w:val="Normal"/>
    <w:uiPriority w:val="99"/>
    <w:qFormat/>
    <w:rsid w:val="00701B01"/>
    <w:pPr>
      <w:spacing w:before="100" w:beforeAutospacing="1" w:after="100" w:afterAutospacing="1" w:line="256" w:lineRule="auto"/>
    </w:pPr>
    <w:rPr>
      <w:rFonts w:eastAsia="Times New Roman"/>
    </w:rPr>
  </w:style>
  <w:style w:type="character" w:customStyle="1" w:styleId="UnderlineChar2CharCharChar">
    <w:name w:val="Underline Char2 Char Char Char"/>
    <w:link w:val="UnderlineChar2CharChar"/>
    <w:locked/>
    <w:rsid w:val="00701B01"/>
    <w:rPr>
      <w:rFonts w:eastAsia="MS Mincho" w:cs="Calibri"/>
      <w:szCs w:val="20"/>
      <w:u w:val="single"/>
    </w:rPr>
  </w:style>
  <w:style w:type="paragraph" w:customStyle="1" w:styleId="UnderlineChar2CharChar">
    <w:name w:val="Underline Char2 Char Char"/>
    <w:basedOn w:val="Normal"/>
    <w:link w:val="UnderlineChar2CharCharChar"/>
    <w:qFormat/>
    <w:rsid w:val="00701B01"/>
    <w:pPr>
      <w:spacing w:line="256" w:lineRule="auto"/>
    </w:pPr>
    <w:rPr>
      <w:rFonts w:eastAsia="MS Mincho" w:cs="Calibri"/>
      <w:szCs w:val="20"/>
      <w:u w:val="single"/>
    </w:rPr>
  </w:style>
  <w:style w:type="paragraph" w:customStyle="1" w:styleId="Style14">
    <w:name w:val="Style14"/>
    <w:basedOn w:val="Normal"/>
    <w:uiPriority w:val="99"/>
    <w:qFormat/>
    <w:rsid w:val="00701B0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01B01"/>
    <w:pPr>
      <w:widowControl w:val="0"/>
      <w:autoSpaceDE w:val="0"/>
      <w:autoSpaceDN w:val="0"/>
      <w:adjustRightInd w:val="0"/>
      <w:spacing w:line="163" w:lineRule="exact"/>
    </w:pPr>
    <w:rPr>
      <w:rFonts w:eastAsia="Times New Roman"/>
    </w:rPr>
  </w:style>
  <w:style w:type="paragraph" w:customStyle="1" w:styleId="Style9">
    <w:name w:val="Style9"/>
    <w:basedOn w:val="Normal"/>
    <w:uiPriority w:val="99"/>
    <w:qFormat/>
    <w:rsid w:val="00701B0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01B0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01B01"/>
    <w:pPr>
      <w:widowControl w:val="0"/>
      <w:autoSpaceDE w:val="0"/>
      <w:autoSpaceDN w:val="0"/>
      <w:adjustRightInd w:val="0"/>
      <w:spacing w:line="206" w:lineRule="exact"/>
    </w:pPr>
    <w:rPr>
      <w:rFonts w:eastAsia="Times New Roman"/>
    </w:rPr>
  </w:style>
  <w:style w:type="character" w:customStyle="1" w:styleId="CardsFont6ptCharChar">
    <w:name w:val="Cards + Font: 6 pt Char Char"/>
    <w:link w:val="CardsFont6ptChar"/>
    <w:locked/>
    <w:rsid w:val="00701B01"/>
    <w:rPr>
      <w:rFonts w:eastAsia="Times New Roman" w:cs="Calibri"/>
      <w:sz w:val="12"/>
    </w:rPr>
  </w:style>
  <w:style w:type="paragraph" w:customStyle="1" w:styleId="CardsFont6ptChar">
    <w:name w:val="Cards + Font: 6 pt Char"/>
    <w:basedOn w:val="Normal"/>
    <w:link w:val="CardsFont6ptCharChar"/>
    <w:qFormat/>
    <w:rsid w:val="00701B01"/>
    <w:pPr>
      <w:autoSpaceDE w:val="0"/>
      <w:autoSpaceDN w:val="0"/>
      <w:adjustRightInd w:val="0"/>
      <w:spacing w:line="256" w:lineRule="auto"/>
      <w:ind w:left="432" w:right="432"/>
      <w:jc w:val="both"/>
    </w:pPr>
    <w:rPr>
      <w:rFonts w:eastAsia="Times New Roman" w:cs="Calibri"/>
      <w:sz w:val="12"/>
    </w:rPr>
  </w:style>
  <w:style w:type="paragraph" w:customStyle="1" w:styleId="Style18">
    <w:name w:val="Style18"/>
    <w:basedOn w:val="Normal"/>
    <w:uiPriority w:val="99"/>
    <w:qFormat/>
    <w:rsid w:val="00701B01"/>
    <w:pPr>
      <w:widowControl w:val="0"/>
      <w:autoSpaceDE w:val="0"/>
      <w:autoSpaceDN w:val="0"/>
      <w:adjustRightInd w:val="0"/>
      <w:spacing w:line="269" w:lineRule="exact"/>
    </w:pPr>
    <w:rPr>
      <w:rFonts w:eastAsia="Times New Roman"/>
    </w:rPr>
  </w:style>
  <w:style w:type="paragraph" w:customStyle="1" w:styleId="Style47">
    <w:name w:val="Style47"/>
    <w:basedOn w:val="Normal"/>
    <w:uiPriority w:val="99"/>
    <w:qFormat/>
    <w:rsid w:val="00701B01"/>
    <w:pPr>
      <w:widowControl w:val="0"/>
      <w:autoSpaceDE w:val="0"/>
      <w:autoSpaceDN w:val="0"/>
      <w:adjustRightInd w:val="0"/>
      <w:spacing w:line="490" w:lineRule="exact"/>
    </w:pPr>
    <w:rPr>
      <w:rFonts w:eastAsia="Times New Roman"/>
    </w:rPr>
  </w:style>
  <w:style w:type="paragraph" w:customStyle="1" w:styleId="Style24">
    <w:name w:val="Style24"/>
    <w:basedOn w:val="Normal"/>
    <w:uiPriority w:val="99"/>
    <w:qFormat/>
    <w:rsid w:val="00701B0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01B0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01B01"/>
    <w:pPr>
      <w:widowControl w:val="0"/>
      <w:autoSpaceDE w:val="0"/>
      <w:autoSpaceDN w:val="0"/>
      <w:adjustRightInd w:val="0"/>
      <w:spacing w:line="278" w:lineRule="exact"/>
      <w:jc w:val="both"/>
    </w:pPr>
    <w:rPr>
      <w:rFonts w:eastAsia="Times New Roman"/>
    </w:rPr>
  </w:style>
  <w:style w:type="paragraph" w:customStyle="1" w:styleId="Style21">
    <w:name w:val="Style21"/>
    <w:basedOn w:val="Normal"/>
    <w:uiPriority w:val="99"/>
    <w:qFormat/>
    <w:rsid w:val="00701B0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01B01"/>
    <w:pPr>
      <w:widowControl w:val="0"/>
      <w:autoSpaceDE w:val="0"/>
      <w:autoSpaceDN w:val="0"/>
      <w:adjustRightInd w:val="0"/>
      <w:spacing w:line="198" w:lineRule="exact"/>
    </w:pPr>
    <w:rPr>
      <w:rFonts w:eastAsia="Times New Roman"/>
    </w:rPr>
  </w:style>
  <w:style w:type="paragraph" w:customStyle="1" w:styleId="Standard">
    <w:name w:val="Standard"/>
    <w:uiPriority w:val="99"/>
    <w:qFormat/>
    <w:rsid w:val="00701B01"/>
    <w:pPr>
      <w:widowControl w:val="0"/>
      <w:suppressAutoHyphens/>
      <w:autoSpaceDN w:val="0"/>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uiPriority w:val="99"/>
    <w:locked/>
    <w:rsid w:val="00701B01"/>
    <w:rPr>
      <w:rFonts w:eastAsia="Times New Roman" w:cs="Calibri"/>
      <w:szCs w:val="20"/>
    </w:rPr>
  </w:style>
  <w:style w:type="paragraph" w:customStyle="1" w:styleId="Cardnon-underlined">
    <w:name w:val="Card non-underlined"/>
    <w:basedOn w:val="Normal"/>
    <w:link w:val="Cardnon-underlinedChar"/>
    <w:autoRedefine/>
    <w:uiPriority w:val="99"/>
    <w:qFormat/>
    <w:rsid w:val="00701B01"/>
    <w:pPr>
      <w:spacing w:line="256" w:lineRule="auto"/>
    </w:pPr>
    <w:rPr>
      <w:rFonts w:eastAsia="Times New Roman" w:cs="Calibri"/>
      <w:szCs w:val="20"/>
    </w:rPr>
  </w:style>
  <w:style w:type="paragraph" w:customStyle="1" w:styleId="Carding">
    <w:name w:val="Carding"/>
    <w:basedOn w:val="Normal"/>
    <w:uiPriority w:val="99"/>
    <w:qFormat/>
    <w:rsid w:val="00701B01"/>
    <w:pPr>
      <w:spacing w:line="256" w:lineRule="auto"/>
    </w:pPr>
    <w:rPr>
      <w:rFonts w:eastAsia="Times New Roman"/>
      <w:sz w:val="18"/>
    </w:rPr>
  </w:style>
  <w:style w:type="character" w:customStyle="1" w:styleId="CardsHighlightedChar">
    <w:name w:val="Cards Highlighted Char"/>
    <w:basedOn w:val="DefaultParagraphFont"/>
    <w:link w:val="CardsHighlighted"/>
    <w:locked/>
    <w:rsid w:val="00701B01"/>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701B01"/>
    <w:pPr>
      <w:shd w:val="clear" w:color="auto" w:fill="00FFFF"/>
    </w:pPr>
    <w:rPr>
      <w:rFonts w:ascii="Times New Roman" w:eastAsia="Calibri" w:hAnsi="Times New Roman" w:cs="Times New Roman"/>
      <w:sz w:val="24"/>
      <w:szCs w:val="20"/>
      <w:u w:val="single"/>
    </w:rPr>
  </w:style>
  <w:style w:type="paragraph" w:customStyle="1" w:styleId="text">
    <w:name w:val="text"/>
    <w:basedOn w:val="Normal"/>
    <w:uiPriority w:val="99"/>
    <w:qFormat/>
    <w:rsid w:val="00701B01"/>
    <w:pPr>
      <w:spacing w:before="100" w:beforeAutospacing="1" w:after="100" w:afterAutospacing="1" w:line="256" w:lineRule="auto"/>
    </w:pPr>
    <w:rPr>
      <w:rFonts w:eastAsia="Times New Roman"/>
    </w:rPr>
  </w:style>
  <w:style w:type="character" w:customStyle="1" w:styleId="StyleUnderline9ptChar">
    <w:name w:val="Style Underline + 9 pt Char"/>
    <w:basedOn w:val="DefaultParagraphFont"/>
    <w:link w:val="StyleUnderline9pt"/>
    <w:locked/>
    <w:rsid w:val="00701B01"/>
    <w:rPr>
      <w:rFonts w:ascii="Arial" w:eastAsia="Times New Roman" w:hAnsi="Arial" w:cs="Times New Roman"/>
      <w:szCs w:val="20"/>
      <w:u w:val="single"/>
    </w:rPr>
  </w:style>
  <w:style w:type="paragraph" w:customStyle="1" w:styleId="StyleUnderline9pt">
    <w:name w:val="Style Underline + 9 pt"/>
    <w:link w:val="StyleUnderline9ptChar"/>
    <w:qFormat/>
    <w:rsid w:val="00701B01"/>
    <w:pPr>
      <w:spacing w:after="200" w:line="276" w:lineRule="auto"/>
    </w:pPr>
    <w:rPr>
      <w:rFonts w:ascii="Arial" w:eastAsia="Times New Roman" w:hAnsi="Arial" w:cs="Times New Roman"/>
      <w:szCs w:val="20"/>
      <w:u w:val="single"/>
    </w:rPr>
  </w:style>
  <w:style w:type="character" w:customStyle="1" w:styleId="Stylecard9ptChar">
    <w:name w:val="Style card + 9 pt Char"/>
    <w:basedOn w:val="cardChar"/>
    <w:link w:val="Stylecard9pt"/>
    <w:locked/>
    <w:rsid w:val="00701B01"/>
    <w:rPr>
      <w:rFonts w:ascii="Calibri" w:hAnsi="Calibri" w:cs="Calibri" w:hint="default"/>
      <w:kern w:val="32"/>
      <w:szCs w:val="20"/>
      <w:u w:val="single"/>
      <w:lang w:eastAsia="ar-SA"/>
    </w:rPr>
  </w:style>
  <w:style w:type="paragraph" w:customStyle="1" w:styleId="Stylecard9pt">
    <w:name w:val="Style card + 9 pt"/>
    <w:basedOn w:val="Normal"/>
    <w:link w:val="Stylecard9ptChar"/>
    <w:qFormat/>
    <w:rsid w:val="00701B01"/>
    <w:pPr>
      <w:widowControl w:val="0"/>
      <w:spacing w:line="256" w:lineRule="auto"/>
      <w:ind w:left="288" w:right="288"/>
    </w:pPr>
    <w:rPr>
      <w:rFonts w:cs="Calibri"/>
      <w:kern w:val="32"/>
      <w:szCs w:val="20"/>
      <w:u w:val="single"/>
      <w:lang w:eastAsia="ar-SA"/>
    </w:rPr>
  </w:style>
  <w:style w:type="paragraph" w:customStyle="1" w:styleId="NormalWeb8">
    <w:name w:val="Normal (Web)8"/>
    <w:basedOn w:val="Normal"/>
    <w:uiPriority w:val="99"/>
    <w:qFormat/>
    <w:rsid w:val="00701B01"/>
    <w:pPr>
      <w:spacing w:before="100" w:beforeAutospacing="1" w:after="100" w:afterAutospacing="1" w:line="256" w:lineRule="auto"/>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701B01"/>
    <w:rPr>
      <w:rFonts w:cs="Calibri"/>
      <w:color w:val="000000"/>
      <w:lang w:val="x-none" w:eastAsia="x-non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01B01"/>
  </w:style>
  <w:style w:type="character" w:customStyle="1" w:styleId="StyleNormalWeb11ptUnderlineChar">
    <w:name w:val="Style Normal (Web) + 11 pt Underline Char"/>
    <w:basedOn w:val="DefaultParagraphFont"/>
    <w:link w:val="StyleNormalWeb11ptUnderline"/>
    <w:locked/>
    <w:rsid w:val="00701B01"/>
    <w:rPr>
      <w:rFonts w:eastAsia="Calibri" w:cs="Calibri"/>
      <w:u w:val="single"/>
    </w:rPr>
  </w:style>
  <w:style w:type="paragraph" w:customStyle="1" w:styleId="StyleNormalWeb11ptUnderline">
    <w:name w:val="Style Normal (Web) + 11 pt Underline"/>
    <w:basedOn w:val="NormalWeb"/>
    <w:link w:val="StyleNormalWeb11ptUnderlineChar"/>
    <w:qFormat/>
    <w:rsid w:val="00701B01"/>
    <w:pPr>
      <w:spacing w:before="100" w:beforeAutospacing="1" w:after="100" w:afterAutospacing="1" w:line="256" w:lineRule="auto"/>
    </w:pPr>
    <w:rPr>
      <w:rFonts w:eastAsia="Calibri"/>
      <w:u w:val="single"/>
      <w:lang w:bidi="ar-SA"/>
    </w:rPr>
  </w:style>
  <w:style w:type="character" w:customStyle="1" w:styleId="Underline2Char">
    <w:name w:val="Underline2 Char"/>
    <w:basedOn w:val="DefaultParagraphFont"/>
    <w:link w:val="Underline2"/>
    <w:uiPriority w:val="4"/>
    <w:locked/>
    <w:rsid w:val="00701B01"/>
    <w:rPr>
      <w:rFonts w:cs="Calibri"/>
      <w:b/>
      <w:u w:val="single"/>
    </w:rPr>
  </w:style>
  <w:style w:type="paragraph" w:customStyle="1" w:styleId="Underline2">
    <w:name w:val="Underline2"/>
    <w:basedOn w:val="Normal"/>
    <w:link w:val="Underline2Char"/>
    <w:autoRedefine/>
    <w:uiPriority w:val="4"/>
    <w:qFormat/>
    <w:rsid w:val="00701B01"/>
    <w:pPr>
      <w:spacing w:line="256" w:lineRule="auto"/>
    </w:pPr>
    <w:rPr>
      <w:rFonts w:cs="Calibri"/>
      <w:b/>
      <w:u w:val="single"/>
    </w:rPr>
  </w:style>
  <w:style w:type="paragraph" w:customStyle="1" w:styleId="TableParagraph">
    <w:name w:val="Table Paragraph"/>
    <w:basedOn w:val="Normal"/>
    <w:uiPriority w:val="1"/>
    <w:qFormat/>
    <w:rsid w:val="00701B01"/>
    <w:pPr>
      <w:widowControl w:val="0"/>
      <w:spacing w:line="256" w:lineRule="auto"/>
    </w:pPr>
  </w:style>
  <w:style w:type="character" w:customStyle="1" w:styleId="StyleCircled11ptChar">
    <w:name w:val="Style Circled + 11 pt Char"/>
    <w:link w:val="StyleCircled11pt"/>
    <w:locked/>
    <w:rsid w:val="00701B01"/>
    <w:rPr>
      <w:rFonts w:eastAsia="Times New Roman" w:cs="Calibri"/>
      <w:b/>
      <w:bCs/>
      <w:sz w:val="20"/>
      <w:u w:val="single"/>
    </w:rPr>
  </w:style>
  <w:style w:type="paragraph" w:customStyle="1" w:styleId="StyleCircled11pt">
    <w:name w:val="Style Circled + 11 pt"/>
    <w:basedOn w:val="Normal"/>
    <w:link w:val="StyleCircled11ptChar"/>
    <w:qFormat/>
    <w:rsid w:val="00701B01"/>
    <w:pPr>
      <w:spacing w:line="256" w:lineRule="auto"/>
    </w:pPr>
    <w:rPr>
      <w:rFonts w:eastAsia="Times New Roman" w:cs="Calibri"/>
      <w:b/>
      <w:bCs/>
      <w:sz w:val="20"/>
      <w:u w:val="single"/>
    </w:rPr>
  </w:style>
  <w:style w:type="character" w:customStyle="1" w:styleId="StyleUnunderlined10ptThickunderlineChar">
    <w:name w:val="Style Ununderlined + 10 pt Thick underline Char"/>
    <w:link w:val="StyleUnunderlined10ptThickunderline"/>
    <w:locked/>
    <w:rsid w:val="00701B01"/>
    <w:rPr>
      <w:rFonts w:ascii="Times" w:eastAsia="Times New Roman" w:hAnsi="Times" w:cs="Calibri"/>
      <w:sz w:val="20"/>
      <w:szCs w:val="28"/>
      <w:u w:val="single"/>
    </w:rPr>
  </w:style>
  <w:style w:type="paragraph" w:customStyle="1" w:styleId="StyleUnunderlined10ptThickunderline">
    <w:name w:val="Style Ununderlined + 10 pt Thick underline"/>
    <w:basedOn w:val="Normal"/>
    <w:link w:val="StyleUnunderlined10ptThickunderlineChar"/>
    <w:qFormat/>
    <w:rsid w:val="00701B01"/>
    <w:pPr>
      <w:spacing w:line="256" w:lineRule="auto"/>
    </w:pPr>
    <w:rPr>
      <w:rFonts w:ascii="Times" w:eastAsia="Times New Roman" w:hAnsi="Times" w:cs="Calibri"/>
      <w:sz w:val="20"/>
      <w:szCs w:val="28"/>
      <w:u w:val="single"/>
    </w:rPr>
  </w:style>
  <w:style w:type="paragraph" w:customStyle="1" w:styleId="cite20">
    <w:name w:val="cite2"/>
    <w:basedOn w:val="Normal"/>
    <w:uiPriority w:val="99"/>
    <w:qFormat/>
    <w:rsid w:val="00701B01"/>
    <w:pPr>
      <w:spacing w:line="256" w:lineRule="auto"/>
    </w:pPr>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701B01"/>
    <w:rPr>
      <w:rFonts w:eastAsia="Times New Roman" w:cs="Calibri"/>
      <w:b/>
      <w:u w:val="single"/>
    </w:rPr>
  </w:style>
  <w:style w:type="paragraph" w:customStyle="1" w:styleId="BoldandUnderlineChar2CharChar">
    <w:name w:val="Bold and Underline Char2 Char Char"/>
    <w:basedOn w:val="Normal"/>
    <w:link w:val="BoldandUnderlineChar2CharCharChar"/>
    <w:qFormat/>
    <w:rsid w:val="00701B01"/>
    <w:pPr>
      <w:spacing w:line="256" w:lineRule="auto"/>
    </w:pPr>
    <w:rPr>
      <w:rFonts w:eastAsia="Times New Roman" w:cs="Calibri"/>
      <w:b/>
      <w:u w:val="single"/>
    </w:rPr>
  </w:style>
  <w:style w:type="character" w:customStyle="1" w:styleId="Reduce8ptCharChar">
    <w:name w:val="Reduce 8pt Char Char"/>
    <w:basedOn w:val="DefaultParagraphFont"/>
    <w:link w:val="Reduce8pt"/>
    <w:locked/>
    <w:rsid w:val="00701B01"/>
    <w:rPr>
      <w:sz w:val="16"/>
    </w:rPr>
  </w:style>
  <w:style w:type="paragraph" w:customStyle="1" w:styleId="Reduce8pt">
    <w:name w:val="Reduce 8pt"/>
    <w:basedOn w:val="Normal"/>
    <w:link w:val="Reduce8ptCharChar"/>
    <w:qFormat/>
    <w:rsid w:val="00701B01"/>
    <w:pPr>
      <w:autoSpaceDE w:val="0"/>
      <w:autoSpaceDN w:val="0"/>
      <w:adjustRightInd w:val="0"/>
      <w:spacing w:line="256" w:lineRule="auto"/>
      <w:jc w:val="both"/>
    </w:pPr>
    <w:rPr>
      <w:sz w:val="16"/>
    </w:rPr>
  </w:style>
  <w:style w:type="character" w:customStyle="1" w:styleId="boldciteChar4">
    <w:name w:val="bold cite Char4"/>
    <w:link w:val="boldcite"/>
    <w:locked/>
    <w:rsid w:val="00701B01"/>
    <w:rPr>
      <w:rFonts w:ascii="Times New Roman" w:eastAsia="Times New Roman" w:hAnsi="Times New Roman" w:cs="Times New Roman"/>
      <w:b/>
      <w:color w:val="000000"/>
      <w:sz w:val="20"/>
      <w:u w:val="thick" w:color="000000"/>
    </w:rPr>
  </w:style>
  <w:style w:type="paragraph" w:customStyle="1" w:styleId="boldcite">
    <w:name w:val="bold cite"/>
    <w:basedOn w:val="Normal"/>
    <w:link w:val="boldciteChar4"/>
    <w:qFormat/>
    <w:rsid w:val="00701B01"/>
    <w:pPr>
      <w:spacing w:line="256" w:lineRule="auto"/>
    </w:pPr>
    <w:rPr>
      <w:rFonts w:ascii="Times New Roman" w:eastAsia="Times New Roman" w:hAnsi="Times New Roman" w:cs="Times New Roman"/>
      <w:b/>
      <w:color w:val="000000"/>
      <w:sz w:val="20"/>
      <w:u w:val="thick" w:color="000000"/>
    </w:rPr>
  </w:style>
  <w:style w:type="paragraph" w:customStyle="1" w:styleId="Style7">
    <w:name w:val="Style7"/>
    <w:basedOn w:val="Normal"/>
    <w:uiPriority w:val="99"/>
    <w:qFormat/>
    <w:rsid w:val="00701B01"/>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uiPriority w:val="99"/>
    <w:qFormat/>
    <w:rsid w:val="00701B01"/>
    <w:pPr>
      <w:spacing w:line="256" w:lineRule="auto"/>
    </w:pPr>
    <w:rPr>
      <w:rFonts w:eastAsia="Calibri"/>
      <w:b/>
    </w:rPr>
  </w:style>
  <w:style w:type="character" w:customStyle="1" w:styleId="HeadingsBaseChar">
    <w:name w:val="Headings Base Char"/>
    <w:basedOn w:val="DefaultParagraphFont"/>
    <w:link w:val="HeadingsBase"/>
    <w:locked/>
    <w:rsid w:val="00701B01"/>
    <w:rPr>
      <w:rFonts w:ascii="Times New Roman" w:hAnsi="Times New Roman" w:cs="Times New Roman"/>
      <w:b/>
      <w:sz w:val="32"/>
    </w:rPr>
  </w:style>
  <w:style w:type="paragraph" w:customStyle="1" w:styleId="HeadingsBase">
    <w:name w:val="Headings Base"/>
    <w:basedOn w:val="Normal"/>
    <w:link w:val="HeadingsBaseChar"/>
    <w:qFormat/>
    <w:rsid w:val="00701B01"/>
    <w:pPr>
      <w:keepNext/>
      <w:keepLines/>
      <w:suppressAutoHyphens/>
      <w:spacing w:before="20" w:after="120" w:line="256" w:lineRule="auto"/>
      <w:jc w:val="center"/>
    </w:pPr>
    <w:rPr>
      <w:rFonts w:ascii="Times New Roman" w:hAnsi="Times New Roman" w:cs="Times New Roman"/>
      <w:b/>
      <w:sz w:val="32"/>
    </w:rPr>
  </w:style>
  <w:style w:type="paragraph" w:customStyle="1" w:styleId="HeadingFake">
    <w:name w:val="Heading Fake"/>
    <w:basedOn w:val="Heading3"/>
    <w:uiPriority w:val="99"/>
    <w:qFormat/>
    <w:rsid w:val="00701B01"/>
    <w:pPr>
      <w:suppressAutoHyphens/>
      <w:spacing w:before="20" w:after="120" w:line="256" w:lineRule="auto"/>
      <w:outlineLvl w:val="9"/>
    </w:pPr>
    <w:rPr>
      <w:rFonts w:eastAsia="Times New Roman" w:cs="Arial"/>
      <w:bCs w:val="0"/>
      <w:kern w:val="32"/>
      <w:szCs w:val="26"/>
    </w:rPr>
  </w:style>
  <w:style w:type="paragraph" w:customStyle="1" w:styleId="SchoolPaper">
    <w:name w:val="School Paper"/>
    <w:basedOn w:val="Normal"/>
    <w:uiPriority w:val="99"/>
    <w:qFormat/>
    <w:rsid w:val="00701B01"/>
    <w:pPr>
      <w:spacing w:line="480" w:lineRule="auto"/>
      <w:ind w:firstLine="720"/>
    </w:pPr>
    <w:rPr>
      <w:rFonts w:eastAsia="Calibri"/>
    </w:rPr>
  </w:style>
  <w:style w:type="paragraph" w:customStyle="1" w:styleId="SchoolBlockQuote">
    <w:name w:val="School Block Quote"/>
    <w:basedOn w:val="SchoolPaper"/>
    <w:uiPriority w:val="99"/>
    <w:qFormat/>
    <w:rsid w:val="00701B01"/>
  </w:style>
  <w:style w:type="paragraph" w:customStyle="1" w:styleId="SchoolWorksCited">
    <w:name w:val="School Works Cited"/>
    <w:basedOn w:val="SchoolPaper"/>
    <w:uiPriority w:val="99"/>
    <w:qFormat/>
    <w:rsid w:val="00701B01"/>
  </w:style>
  <w:style w:type="paragraph" w:customStyle="1" w:styleId="BlockQuote">
    <w:name w:val="Block Quote"/>
    <w:basedOn w:val="Normal"/>
    <w:uiPriority w:val="99"/>
    <w:qFormat/>
    <w:rsid w:val="00701B01"/>
    <w:pPr>
      <w:spacing w:line="256" w:lineRule="auto"/>
      <w:ind w:left="720" w:right="720"/>
    </w:pPr>
    <w:rPr>
      <w:rFonts w:eastAsia="Calibri"/>
    </w:rPr>
  </w:style>
  <w:style w:type="paragraph" w:customStyle="1" w:styleId="PaperBody">
    <w:name w:val="Paper Body"/>
    <w:basedOn w:val="Normal"/>
    <w:uiPriority w:val="99"/>
    <w:qFormat/>
    <w:rsid w:val="00701B01"/>
    <w:pPr>
      <w:spacing w:line="480" w:lineRule="auto"/>
      <w:ind w:firstLine="720"/>
    </w:pPr>
    <w:rPr>
      <w:rFonts w:eastAsia="Calibri"/>
    </w:rPr>
  </w:style>
  <w:style w:type="paragraph" w:customStyle="1" w:styleId="PaperCitation">
    <w:name w:val="Paper Citation"/>
    <w:basedOn w:val="Normal"/>
    <w:uiPriority w:val="99"/>
    <w:qFormat/>
    <w:rsid w:val="00701B01"/>
    <w:pPr>
      <w:spacing w:line="480" w:lineRule="auto"/>
      <w:ind w:left="720" w:hanging="720"/>
    </w:pPr>
    <w:rPr>
      <w:rFonts w:eastAsia="Calibri"/>
    </w:rPr>
  </w:style>
  <w:style w:type="paragraph" w:customStyle="1" w:styleId="WW-Default">
    <w:name w:val="WW-Default"/>
    <w:uiPriority w:val="99"/>
    <w:qFormat/>
    <w:rsid w:val="00701B01"/>
    <w:pPr>
      <w:suppressAutoHyphens/>
    </w:pPr>
    <w:rPr>
      <w:rFonts w:ascii="Georgia" w:eastAsia="Calibri" w:hAnsi="Georgia" w:cs="Calibri"/>
      <w:lang w:eastAsia="ar-SA"/>
    </w:rPr>
  </w:style>
  <w:style w:type="paragraph" w:customStyle="1" w:styleId="B-TagCite">
    <w:name w:val="B-TagCite"/>
    <w:uiPriority w:val="99"/>
    <w:qFormat/>
    <w:rsid w:val="00701B01"/>
    <w:pPr>
      <w:keepNext/>
      <w:widowControl w:val="0"/>
      <w:tabs>
        <w:tab w:val="num" w:pos="0"/>
      </w:tabs>
      <w:suppressAutoHyphens/>
    </w:pPr>
    <w:rPr>
      <w:rFonts w:ascii="Garamond" w:eastAsia="MS Gothic" w:hAnsi="Garamond" w:cs="Times New Roman"/>
      <w:b/>
      <w:sz w:val="24"/>
      <w:szCs w:val="24"/>
      <w:lang w:eastAsia="ar-SA"/>
    </w:rPr>
  </w:style>
  <w:style w:type="character" w:customStyle="1" w:styleId="MicroTextChar0">
    <w:name w:val="MicroText Char"/>
    <w:link w:val="MicroText0"/>
    <w:locked/>
    <w:rsid w:val="00701B01"/>
    <w:rPr>
      <w:rFonts w:ascii="Arial Narrow" w:hAnsi="Arial Narrow"/>
      <w:sz w:val="12"/>
    </w:rPr>
  </w:style>
  <w:style w:type="paragraph" w:customStyle="1" w:styleId="MicroText0">
    <w:name w:val="MicroText"/>
    <w:basedOn w:val="Normal"/>
    <w:next w:val="Normal"/>
    <w:link w:val="MicroTextChar0"/>
    <w:qFormat/>
    <w:rsid w:val="00701B01"/>
    <w:pPr>
      <w:spacing w:line="256" w:lineRule="auto"/>
    </w:pPr>
    <w:rPr>
      <w:rFonts w:ascii="Arial Narrow" w:hAnsi="Arial Narrow"/>
      <w:sz w:val="12"/>
    </w:rPr>
  </w:style>
  <w:style w:type="character" w:customStyle="1" w:styleId="Footnote2Char">
    <w:name w:val="Footnote2 Char"/>
    <w:link w:val="Footnote2"/>
    <w:locked/>
    <w:rsid w:val="00701B01"/>
  </w:style>
  <w:style w:type="paragraph" w:customStyle="1" w:styleId="Footnote2">
    <w:name w:val="Footnote2"/>
    <w:basedOn w:val="Normal"/>
    <w:next w:val="Normal"/>
    <w:link w:val="Footnote2Char"/>
    <w:autoRedefine/>
    <w:qFormat/>
    <w:rsid w:val="00701B01"/>
    <w:pPr>
      <w:spacing w:after="120" w:line="480" w:lineRule="auto"/>
    </w:pPr>
  </w:style>
  <w:style w:type="paragraph" w:customStyle="1" w:styleId="indent">
    <w:name w:val="indent"/>
    <w:basedOn w:val="Normal"/>
    <w:uiPriority w:val="99"/>
    <w:qFormat/>
    <w:rsid w:val="00701B01"/>
    <w:pPr>
      <w:spacing w:before="100" w:beforeAutospacing="1" w:after="100" w:afterAutospacing="1" w:line="256" w:lineRule="auto"/>
    </w:pPr>
    <w:rPr>
      <w:rFonts w:eastAsia="Times New Roman"/>
    </w:rPr>
  </w:style>
  <w:style w:type="paragraph" w:customStyle="1" w:styleId="PageHeaderLine1">
    <w:name w:val="PageHeaderLine1"/>
    <w:basedOn w:val="Normal"/>
    <w:uiPriority w:val="99"/>
    <w:qFormat/>
    <w:rsid w:val="00701B01"/>
    <w:pPr>
      <w:tabs>
        <w:tab w:val="right" w:pos="10800"/>
      </w:tabs>
      <w:spacing w:line="256" w:lineRule="auto"/>
    </w:pPr>
    <w:rPr>
      <w:rFonts w:eastAsia="Calibri"/>
      <w:b/>
    </w:rPr>
  </w:style>
  <w:style w:type="character" w:customStyle="1" w:styleId="PageHeaderLine2Char">
    <w:name w:val="PageHeaderLine2 Char"/>
    <w:link w:val="PageHeaderLine2"/>
    <w:locked/>
    <w:rsid w:val="00701B01"/>
    <w:rPr>
      <w:rFonts w:eastAsia="Calibri" w:cs="Calibri"/>
      <w:b/>
    </w:rPr>
  </w:style>
  <w:style w:type="paragraph" w:customStyle="1" w:styleId="PageHeaderLine2">
    <w:name w:val="PageHeaderLine2"/>
    <w:basedOn w:val="Normal"/>
    <w:next w:val="Normal"/>
    <w:link w:val="PageHeaderLine2Char"/>
    <w:qFormat/>
    <w:rsid w:val="00701B01"/>
    <w:pPr>
      <w:tabs>
        <w:tab w:val="right" w:pos="10800"/>
      </w:tabs>
      <w:spacing w:line="480" w:lineRule="auto"/>
    </w:pPr>
    <w:rPr>
      <w:rFonts w:eastAsia="Calibri" w:cs="Calibri"/>
      <w:b/>
    </w:rPr>
  </w:style>
  <w:style w:type="character" w:customStyle="1" w:styleId="CardTextChar3">
    <w:name w:val="CardText Char"/>
    <w:basedOn w:val="DefaultParagraphFont"/>
    <w:link w:val="CardText1"/>
    <w:locked/>
    <w:rsid w:val="00701B01"/>
    <w:rPr>
      <w:rFonts w:ascii="Times New Roman" w:hAnsi="Times New Roman" w:cs="Times New Roman"/>
      <w:sz w:val="20"/>
    </w:rPr>
  </w:style>
  <w:style w:type="paragraph" w:customStyle="1" w:styleId="CardText1">
    <w:name w:val="CardText"/>
    <w:basedOn w:val="Normal"/>
    <w:link w:val="CardTextChar3"/>
    <w:qFormat/>
    <w:rsid w:val="00701B01"/>
    <w:pPr>
      <w:spacing w:line="256" w:lineRule="auto"/>
      <w:ind w:left="288"/>
    </w:pPr>
    <w:rPr>
      <w:rFonts w:ascii="Times New Roman" w:hAnsi="Times New Roman" w:cs="Times New Roman"/>
      <w:sz w:val="20"/>
    </w:rPr>
  </w:style>
  <w:style w:type="paragraph" w:customStyle="1" w:styleId="Emphasize">
    <w:name w:val="Emphasize"/>
    <w:basedOn w:val="Normal"/>
    <w:uiPriority w:val="7"/>
    <w:qFormat/>
    <w:rsid w:val="00701B0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FlashTagChar">
    <w:name w:val="FlashTag Char"/>
    <w:basedOn w:val="DefaultParagraphFont"/>
    <w:link w:val="FlashTag"/>
    <w:uiPriority w:val="4"/>
    <w:locked/>
    <w:rsid w:val="00701B01"/>
    <w:rPr>
      <w:rFonts w:asciiTheme="majorHAnsi" w:hAnsiTheme="majorHAnsi" w:cs="Calibri"/>
      <w:b/>
      <w:sz w:val="28"/>
    </w:rPr>
  </w:style>
  <w:style w:type="paragraph" w:customStyle="1" w:styleId="FlashTag">
    <w:name w:val="FlashTag"/>
    <w:basedOn w:val="Normal"/>
    <w:link w:val="FlashTagChar"/>
    <w:autoRedefine/>
    <w:uiPriority w:val="4"/>
    <w:qFormat/>
    <w:rsid w:val="00701B01"/>
    <w:pPr>
      <w:spacing w:line="256" w:lineRule="auto"/>
    </w:pPr>
    <w:rPr>
      <w:rFonts w:asciiTheme="majorHAnsi" w:hAnsiTheme="majorHAnsi" w:cs="Calibri"/>
      <w:b/>
      <w:sz w:val="28"/>
    </w:rPr>
  </w:style>
  <w:style w:type="paragraph" w:customStyle="1" w:styleId="Warrant">
    <w:name w:val="Warrant"/>
    <w:autoRedefine/>
    <w:uiPriority w:val="4"/>
    <w:qFormat/>
    <w:rsid w:val="00701B01"/>
    <w:pPr>
      <w:spacing w:after="160" w:line="256" w:lineRule="auto"/>
      <w:ind w:left="720"/>
    </w:pPr>
    <w:rPr>
      <w:rFonts w:eastAsiaTheme="minorHAnsi" w:cs="Arial"/>
    </w:rPr>
  </w:style>
  <w:style w:type="paragraph" w:customStyle="1" w:styleId="Header1">
    <w:name w:val="Header1"/>
    <w:aliases w:val="Header Char Char,Header Char Char Char Char Char Char Char Cha,Header Char2,Header Char1 Char,Char Char Char Cha"/>
    <w:basedOn w:val="Normal"/>
    <w:uiPriority w:val="99"/>
    <w:qFormat/>
    <w:rsid w:val="00701B01"/>
    <w:pPr>
      <w:tabs>
        <w:tab w:val="center" w:pos="4680"/>
        <w:tab w:val="right" w:pos="9360"/>
      </w:tabs>
      <w:spacing w:line="256" w:lineRule="auto"/>
    </w:pPr>
  </w:style>
  <w:style w:type="paragraph" w:customStyle="1" w:styleId="CiteSpacing">
    <w:name w:val="Cite Spacing"/>
    <w:basedOn w:val="Normal"/>
    <w:uiPriority w:val="4"/>
    <w:qFormat/>
    <w:rsid w:val="00701B01"/>
    <w:pPr>
      <w:spacing w:before="60" w:after="60" w:line="256" w:lineRule="auto"/>
      <w:contextualSpacing/>
    </w:pPr>
    <w:rPr>
      <w:rFonts w:ascii="Arial Narrow" w:hAnsi="Arial Narrow"/>
    </w:rPr>
  </w:style>
  <w:style w:type="paragraph" w:customStyle="1" w:styleId="Heading2-NotBold">
    <w:name w:val="Heading 2 - Not Bold"/>
    <w:basedOn w:val="Heading2"/>
    <w:autoRedefine/>
    <w:uiPriority w:val="99"/>
    <w:qFormat/>
    <w:rsid w:val="00701B01"/>
    <w:pPr>
      <w:keepNext w:val="0"/>
      <w:keepLines w:val="0"/>
      <w:pageBreakBefore w:val="0"/>
      <w:spacing w:line="256" w:lineRule="auto"/>
      <w:jc w:val="left"/>
    </w:pPr>
    <w:rPr>
      <w:rFonts w:ascii="Garamond" w:eastAsia="Calibri" w:hAnsi="Garamond" w:cs="Times New Roman"/>
      <w:b w:val="0"/>
      <w:bCs w:val="0"/>
      <w:sz w:val="22"/>
      <w:u w:val="none"/>
    </w:rPr>
  </w:style>
  <w:style w:type="paragraph" w:customStyle="1" w:styleId="Heading2-Bold">
    <w:name w:val="Heading 2 - Bold"/>
    <w:basedOn w:val="Normal"/>
    <w:autoRedefine/>
    <w:uiPriority w:val="99"/>
    <w:qFormat/>
    <w:rsid w:val="00701B01"/>
    <w:pPr>
      <w:spacing w:line="256" w:lineRule="auto"/>
    </w:pPr>
    <w:rPr>
      <w:rFonts w:ascii="Garamond" w:eastAsia="Calibri" w:hAnsi="Garamond"/>
      <w:b/>
    </w:rPr>
  </w:style>
  <w:style w:type="paragraph" w:customStyle="1" w:styleId="tag">
    <w:name w:val="%tag"/>
    <w:basedOn w:val="Normal"/>
    <w:next w:val="Normal"/>
    <w:uiPriority w:val="99"/>
    <w:qFormat/>
    <w:rsid w:val="00701B01"/>
    <w:pPr>
      <w:spacing w:line="256" w:lineRule="auto"/>
    </w:pPr>
    <w:rPr>
      <w:rFonts w:ascii="Garamond" w:eastAsia="Calibri" w:hAnsi="Garamond"/>
      <w:bCs/>
      <w:sz w:val="18"/>
    </w:rPr>
  </w:style>
  <w:style w:type="character" w:customStyle="1" w:styleId="Style2Char">
    <w:name w:val="Style 2 Char"/>
    <w:link w:val="Style2"/>
    <w:uiPriority w:val="99"/>
    <w:locked/>
    <w:rsid w:val="00701B01"/>
    <w:rPr>
      <w:rFonts w:ascii="Georgia" w:eastAsia="Times New Roman" w:hAnsi="Georgia"/>
      <w:szCs w:val="20"/>
      <w:u w:val="single"/>
      <w:lang w:val="x-none" w:eastAsia="x-none"/>
    </w:rPr>
  </w:style>
  <w:style w:type="paragraph" w:customStyle="1" w:styleId="Style2">
    <w:name w:val="Style 2"/>
    <w:basedOn w:val="Normal"/>
    <w:link w:val="Style2Char"/>
    <w:uiPriority w:val="99"/>
    <w:qFormat/>
    <w:rsid w:val="00701B01"/>
    <w:pPr>
      <w:spacing w:line="256" w:lineRule="auto"/>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701B0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01B01"/>
    <w:pPr>
      <w:spacing w:line="256" w:lineRule="auto"/>
    </w:pPr>
    <w:rPr>
      <w:rFonts w:ascii="Garamond" w:eastAsia="Times New Roman" w:hAnsi="Garamond"/>
      <w:szCs w:val="20"/>
      <w:u w:val="single"/>
      <w:lang w:val="x-none" w:eastAsia="x-none"/>
    </w:rPr>
  </w:style>
  <w:style w:type="character" w:customStyle="1" w:styleId="textsmallChar0">
    <w:name w:val="textsmall Char"/>
    <w:link w:val="textsmall0"/>
    <w:locked/>
    <w:rsid w:val="00701B01"/>
    <w:rPr>
      <w:rFonts w:ascii="Georgia" w:eastAsia="Times New Roman" w:hAnsi="Georgia"/>
      <w:sz w:val="18"/>
      <w:szCs w:val="20"/>
      <w:lang w:val="x-none" w:eastAsia="x-none"/>
    </w:rPr>
  </w:style>
  <w:style w:type="paragraph" w:customStyle="1" w:styleId="textsmall0">
    <w:name w:val="textsmall"/>
    <w:basedOn w:val="Normal"/>
    <w:link w:val="textsmallChar0"/>
    <w:qFormat/>
    <w:rsid w:val="00701B01"/>
    <w:pPr>
      <w:spacing w:line="256" w:lineRule="auto"/>
    </w:pPr>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701B0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01B01"/>
    <w:pPr>
      <w:spacing w:after="200" w:line="256" w:lineRule="auto"/>
      <w:contextualSpacing/>
    </w:pPr>
    <w:rPr>
      <w:rFonts w:ascii="Arial Narrow" w:eastAsia="Calibri" w:hAnsi="Arial Narrow"/>
      <w:b/>
      <w:sz w:val="18"/>
      <w:u w:val="single"/>
      <w:lang w:val="x-none" w:eastAsia="x-none"/>
    </w:rPr>
  </w:style>
  <w:style w:type="character" w:customStyle="1" w:styleId="MicroChar">
    <w:name w:val="Micro Char"/>
    <w:link w:val="Micro"/>
    <w:locked/>
    <w:rsid w:val="00701B01"/>
    <w:rPr>
      <w:rFonts w:ascii="Arial" w:eastAsia="Times New Roman" w:hAnsi="Arial" w:cs="Arial"/>
      <w:sz w:val="12"/>
    </w:rPr>
  </w:style>
  <w:style w:type="paragraph" w:customStyle="1" w:styleId="Micro">
    <w:name w:val="Micro"/>
    <w:basedOn w:val="Normal"/>
    <w:next w:val="Normal"/>
    <w:link w:val="MicroChar"/>
    <w:qFormat/>
    <w:rsid w:val="00701B01"/>
    <w:pPr>
      <w:spacing w:line="256" w:lineRule="auto"/>
    </w:pPr>
    <w:rPr>
      <w:rFonts w:ascii="Arial" w:eastAsia="Times New Roman" w:hAnsi="Arial" w:cs="Arial"/>
      <w:sz w:val="12"/>
    </w:rPr>
  </w:style>
  <w:style w:type="character" w:customStyle="1" w:styleId="CardNotUnderlinedChar1">
    <w:name w:val="Card Not Underlined Char1"/>
    <w:link w:val="CardNotUnderlined"/>
    <w:locked/>
    <w:rsid w:val="00701B01"/>
    <w:rPr>
      <w:rFonts w:ascii="Bell MT" w:eastAsia="Calibri" w:hAnsi="Bell MT"/>
      <w:szCs w:val="20"/>
    </w:rPr>
  </w:style>
  <w:style w:type="paragraph" w:customStyle="1" w:styleId="CardNotUnderlined">
    <w:name w:val="Card Not Underlined"/>
    <w:basedOn w:val="Normal"/>
    <w:link w:val="CardNotUnderlinedChar1"/>
    <w:autoRedefine/>
    <w:qFormat/>
    <w:rsid w:val="00701B01"/>
    <w:pPr>
      <w:spacing w:line="256" w:lineRule="auto"/>
    </w:pPr>
    <w:rPr>
      <w:rFonts w:ascii="Bell MT" w:eastAsia="Calibri" w:hAnsi="Bell MT"/>
      <w:szCs w:val="20"/>
    </w:rPr>
  </w:style>
  <w:style w:type="paragraph" w:customStyle="1" w:styleId="h-lead">
    <w:name w:val="h-lead"/>
    <w:basedOn w:val="Normal"/>
    <w:uiPriority w:val="99"/>
    <w:qFormat/>
    <w:rsid w:val="00701B01"/>
    <w:pPr>
      <w:spacing w:before="100" w:beforeAutospacing="1" w:after="100" w:afterAutospacing="1" w:line="256" w:lineRule="auto"/>
    </w:pPr>
    <w:rPr>
      <w:rFonts w:eastAsia="Times New Roman"/>
      <w:sz w:val="24"/>
    </w:rPr>
  </w:style>
  <w:style w:type="paragraph" w:customStyle="1" w:styleId="intro">
    <w:name w:val="intro"/>
    <w:basedOn w:val="Normal"/>
    <w:uiPriority w:val="99"/>
    <w:qFormat/>
    <w:rsid w:val="00701B01"/>
    <w:pPr>
      <w:spacing w:before="100" w:beforeAutospacing="1" w:after="100" w:afterAutospacing="1" w:line="256" w:lineRule="auto"/>
    </w:pPr>
    <w:rPr>
      <w:rFonts w:eastAsia="Times New Roman"/>
      <w:sz w:val="24"/>
    </w:rPr>
  </w:style>
  <w:style w:type="paragraph" w:customStyle="1" w:styleId="body-paragraph">
    <w:name w:val="body-paragraph"/>
    <w:basedOn w:val="Normal"/>
    <w:uiPriority w:val="99"/>
    <w:qFormat/>
    <w:rsid w:val="00701B01"/>
    <w:pPr>
      <w:spacing w:before="100" w:beforeAutospacing="1" w:after="100" w:afterAutospacing="1" w:line="256" w:lineRule="auto"/>
    </w:pPr>
    <w:rPr>
      <w:rFonts w:eastAsia="Times New Roman"/>
      <w:sz w:val="24"/>
    </w:rPr>
  </w:style>
  <w:style w:type="character" w:customStyle="1" w:styleId="StyleHeading2TagHEADING2TagCite11ptChar">
    <w:name w:val="Style Heading 2TagHEADING 2Tag&amp;Cite + 11 pt Char"/>
    <w:link w:val="StyleHeading2TagHEADING2TagCite11pt"/>
    <w:locked/>
    <w:rsid w:val="00701B0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01B01"/>
    <w:pPr>
      <w:keepNext w:val="0"/>
      <w:keepLines w:val="0"/>
      <w:pageBreakBefore w:val="0"/>
      <w:widowControl w:val="0"/>
      <w:spacing w:before="60" w:after="60" w:line="256" w:lineRule="auto"/>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701B01"/>
    <w:pPr>
      <w:spacing w:line="256" w:lineRule="auto"/>
    </w:pPr>
    <w:rPr>
      <w:rFonts w:eastAsia="Calibri"/>
    </w:rPr>
  </w:style>
  <w:style w:type="paragraph" w:customStyle="1" w:styleId="F3-TagAuthor">
    <w:name w:val="F3 - Tag/Author"/>
    <w:basedOn w:val="Normal"/>
    <w:uiPriority w:val="99"/>
    <w:qFormat/>
    <w:rsid w:val="00701B01"/>
    <w:pPr>
      <w:spacing w:line="256" w:lineRule="auto"/>
    </w:pPr>
    <w:rPr>
      <w:rFonts w:eastAsia="Times New Roman"/>
      <w:b/>
    </w:rPr>
  </w:style>
  <w:style w:type="paragraph" w:customStyle="1" w:styleId="F5-UnderlineNormal">
    <w:name w:val="F5 - Underline Normal"/>
    <w:basedOn w:val="Normal"/>
    <w:uiPriority w:val="99"/>
    <w:qFormat/>
    <w:rsid w:val="00701B01"/>
    <w:pPr>
      <w:spacing w:line="256" w:lineRule="auto"/>
    </w:pPr>
    <w:rPr>
      <w:rFonts w:eastAsia="Calibri"/>
      <w:u w:val="single"/>
    </w:rPr>
  </w:style>
  <w:style w:type="paragraph" w:customStyle="1" w:styleId="Brief-PrimarySource">
    <w:name w:val="Brief - Primary Source"/>
    <w:basedOn w:val="Normal"/>
    <w:uiPriority w:val="99"/>
    <w:qFormat/>
    <w:rsid w:val="00701B01"/>
    <w:pPr>
      <w:spacing w:line="256" w:lineRule="auto"/>
    </w:pPr>
    <w:rPr>
      <w:rFonts w:eastAsia="Times New Roman"/>
      <w:b/>
      <w:sz w:val="24"/>
      <w:u w:val="single"/>
    </w:rPr>
  </w:style>
  <w:style w:type="paragraph" w:customStyle="1" w:styleId="Brief-Underline">
    <w:name w:val="Brief - Underline"/>
    <w:basedOn w:val="Normal"/>
    <w:uiPriority w:val="99"/>
    <w:qFormat/>
    <w:rsid w:val="00701B01"/>
    <w:pPr>
      <w:spacing w:line="256" w:lineRule="auto"/>
    </w:pPr>
    <w:rPr>
      <w:rFonts w:eastAsia="Times New Roman"/>
      <w:u w:val="single"/>
    </w:rPr>
  </w:style>
  <w:style w:type="paragraph" w:customStyle="1" w:styleId="Brief">
    <w:name w:val="Brief"/>
    <w:basedOn w:val="Brief-PrimarySource"/>
    <w:uiPriority w:val="99"/>
    <w:qFormat/>
    <w:rsid w:val="00701B01"/>
    <w:rPr>
      <w:b w:val="0"/>
    </w:rPr>
  </w:style>
  <w:style w:type="paragraph" w:customStyle="1" w:styleId="CM2">
    <w:name w:val="CM2"/>
    <w:basedOn w:val="Normal"/>
    <w:next w:val="Normal"/>
    <w:uiPriority w:val="99"/>
    <w:qFormat/>
    <w:rsid w:val="00701B0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01B0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01B0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01B0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01B0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01B01"/>
    <w:pPr>
      <w:widowControl w:val="0"/>
      <w:spacing w:line="276" w:lineRule="atLeast"/>
    </w:pPr>
    <w:rPr>
      <w:color w:val="auto"/>
    </w:rPr>
  </w:style>
  <w:style w:type="paragraph" w:customStyle="1" w:styleId="CM34">
    <w:name w:val="CM34"/>
    <w:basedOn w:val="Default"/>
    <w:next w:val="Default"/>
    <w:uiPriority w:val="99"/>
    <w:qFormat/>
    <w:rsid w:val="00701B01"/>
    <w:pPr>
      <w:widowControl w:val="0"/>
    </w:pPr>
    <w:rPr>
      <w:color w:val="auto"/>
    </w:rPr>
  </w:style>
  <w:style w:type="paragraph" w:customStyle="1" w:styleId="CM56">
    <w:name w:val="CM56"/>
    <w:basedOn w:val="Default"/>
    <w:next w:val="Default"/>
    <w:uiPriority w:val="99"/>
    <w:qFormat/>
    <w:rsid w:val="00701B01"/>
    <w:pPr>
      <w:widowControl w:val="0"/>
    </w:pPr>
    <w:rPr>
      <w:rFonts w:eastAsia="Calibri"/>
      <w:color w:val="auto"/>
    </w:rPr>
  </w:style>
  <w:style w:type="paragraph" w:customStyle="1" w:styleId="CM58">
    <w:name w:val="CM58"/>
    <w:basedOn w:val="Default"/>
    <w:next w:val="Default"/>
    <w:uiPriority w:val="99"/>
    <w:qFormat/>
    <w:rsid w:val="00701B01"/>
    <w:pPr>
      <w:widowControl w:val="0"/>
    </w:pPr>
    <w:rPr>
      <w:rFonts w:eastAsia="Calibri"/>
      <w:color w:val="auto"/>
    </w:rPr>
  </w:style>
  <w:style w:type="paragraph" w:customStyle="1" w:styleId="CM57">
    <w:name w:val="CM57"/>
    <w:basedOn w:val="Default"/>
    <w:next w:val="Default"/>
    <w:uiPriority w:val="99"/>
    <w:qFormat/>
    <w:rsid w:val="00701B01"/>
    <w:pPr>
      <w:widowControl w:val="0"/>
    </w:pPr>
    <w:rPr>
      <w:rFonts w:eastAsia="Calibri"/>
      <w:color w:val="auto"/>
    </w:rPr>
  </w:style>
  <w:style w:type="paragraph" w:customStyle="1" w:styleId="CM1">
    <w:name w:val="CM1"/>
    <w:basedOn w:val="Default"/>
    <w:next w:val="Default"/>
    <w:uiPriority w:val="99"/>
    <w:qFormat/>
    <w:rsid w:val="00701B01"/>
    <w:pPr>
      <w:widowControl w:val="0"/>
    </w:pPr>
    <w:rPr>
      <w:rFonts w:eastAsia="Calibri"/>
      <w:color w:val="auto"/>
    </w:rPr>
  </w:style>
  <w:style w:type="paragraph" w:customStyle="1" w:styleId="CM49">
    <w:name w:val="CM49"/>
    <w:basedOn w:val="Default"/>
    <w:next w:val="Default"/>
    <w:uiPriority w:val="99"/>
    <w:qFormat/>
    <w:rsid w:val="00701B01"/>
    <w:pPr>
      <w:widowControl w:val="0"/>
    </w:pPr>
    <w:rPr>
      <w:rFonts w:eastAsia="Calibri"/>
      <w:color w:val="auto"/>
    </w:rPr>
  </w:style>
  <w:style w:type="paragraph" w:customStyle="1" w:styleId="CM41">
    <w:name w:val="CM41"/>
    <w:basedOn w:val="Default"/>
    <w:next w:val="Default"/>
    <w:uiPriority w:val="99"/>
    <w:qFormat/>
    <w:rsid w:val="00701B01"/>
    <w:pPr>
      <w:widowControl w:val="0"/>
    </w:pPr>
    <w:rPr>
      <w:rFonts w:eastAsia="Calibri"/>
      <w:color w:val="auto"/>
    </w:rPr>
  </w:style>
  <w:style w:type="paragraph" w:customStyle="1" w:styleId="3rdOrderPara">
    <w:name w:val="3rd Order Para"/>
    <w:basedOn w:val="Default"/>
    <w:next w:val="Default"/>
    <w:uiPriority w:val="99"/>
    <w:qFormat/>
    <w:rsid w:val="00701B01"/>
    <w:pPr>
      <w:widowControl w:val="0"/>
    </w:pPr>
    <w:rPr>
      <w:rFonts w:eastAsia="Calibri"/>
      <w:color w:val="auto"/>
    </w:rPr>
  </w:style>
  <w:style w:type="paragraph" w:customStyle="1" w:styleId="2ndOrderPara">
    <w:name w:val="2nd Order Para"/>
    <w:basedOn w:val="Default"/>
    <w:next w:val="Default"/>
    <w:uiPriority w:val="99"/>
    <w:qFormat/>
    <w:rsid w:val="00701B01"/>
    <w:pPr>
      <w:widowControl w:val="0"/>
    </w:pPr>
    <w:rPr>
      <w:rFonts w:eastAsia="Calibri"/>
      <w:color w:val="auto"/>
    </w:rPr>
  </w:style>
  <w:style w:type="paragraph" w:customStyle="1" w:styleId="Normal-SIGN2">
    <w:name w:val="Normal-SIGN2"/>
    <w:basedOn w:val="Default"/>
    <w:next w:val="Default"/>
    <w:uiPriority w:val="99"/>
    <w:qFormat/>
    <w:rsid w:val="00701B01"/>
    <w:pPr>
      <w:widowControl w:val="0"/>
    </w:pPr>
    <w:rPr>
      <w:rFonts w:eastAsia="Calibri"/>
      <w:color w:val="auto"/>
    </w:rPr>
  </w:style>
  <w:style w:type="paragraph" w:customStyle="1" w:styleId="Normal-SIGN1">
    <w:name w:val="Normal-SIGN1"/>
    <w:basedOn w:val="Default"/>
    <w:next w:val="Default"/>
    <w:uiPriority w:val="99"/>
    <w:qFormat/>
    <w:rsid w:val="00701B01"/>
    <w:pPr>
      <w:widowControl w:val="0"/>
    </w:pPr>
    <w:rPr>
      <w:rFonts w:eastAsia="Calibri"/>
      <w:color w:val="auto"/>
    </w:rPr>
  </w:style>
  <w:style w:type="paragraph" w:customStyle="1" w:styleId="CM3">
    <w:name w:val="CM3"/>
    <w:basedOn w:val="Default"/>
    <w:next w:val="Default"/>
    <w:uiPriority w:val="99"/>
    <w:qFormat/>
    <w:rsid w:val="00701B01"/>
    <w:pPr>
      <w:widowControl w:val="0"/>
      <w:spacing w:line="553" w:lineRule="atLeast"/>
    </w:pPr>
    <w:rPr>
      <w:rFonts w:eastAsia="Calibri"/>
      <w:color w:val="auto"/>
    </w:rPr>
  </w:style>
  <w:style w:type="paragraph" w:customStyle="1" w:styleId="CM33">
    <w:name w:val="CM33"/>
    <w:basedOn w:val="Default"/>
    <w:next w:val="Default"/>
    <w:uiPriority w:val="99"/>
    <w:qFormat/>
    <w:rsid w:val="00701B01"/>
    <w:pPr>
      <w:widowControl w:val="0"/>
    </w:pPr>
    <w:rPr>
      <w:rFonts w:eastAsia="Calibri"/>
      <w:color w:val="auto"/>
    </w:rPr>
  </w:style>
  <w:style w:type="paragraph" w:customStyle="1" w:styleId="CM37">
    <w:name w:val="CM37"/>
    <w:basedOn w:val="Default"/>
    <w:next w:val="Default"/>
    <w:uiPriority w:val="99"/>
    <w:qFormat/>
    <w:rsid w:val="00701B01"/>
    <w:pPr>
      <w:widowControl w:val="0"/>
    </w:pPr>
    <w:rPr>
      <w:rFonts w:eastAsia="Calibri"/>
      <w:color w:val="auto"/>
    </w:rPr>
  </w:style>
  <w:style w:type="paragraph" w:customStyle="1" w:styleId="CM7">
    <w:name w:val="CM7"/>
    <w:basedOn w:val="Default"/>
    <w:next w:val="Default"/>
    <w:uiPriority w:val="99"/>
    <w:qFormat/>
    <w:rsid w:val="00701B01"/>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701B01"/>
    <w:pPr>
      <w:spacing w:line="256" w:lineRule="auto"/>
    </w:pPr>
    <w:rPr>
      <w:rFonts w:eastAsia="Times New Roman"/>
      <w:sz w:val="14"/>
      <w:szCs w:val="20"/>
    </w:rPr>
  </w:style>
  <w:style w:type="paragraph" w:customStyle="1" w:styleId="Brief-Card">
    <w:name w:val="Brief - Card"/>
    <w:basedOn w:val="Normal"/>
    <w:uiPriority w:val="99"/>
    <w:qFormat/>
    <w:rsid w:val="00701B01"/>
    <w:pPr>
      <w:spacing w:line="256" w:lineRule="auto"/>
    </w:pPr>
    <w:rPr>
      <w:rFonts w:eastAsia="Times New Roman"/>
    </w:rPr>
  </w:style>
  <w:style w:type="paragraph" w:customStyle="1" w:styleId="Pa2">
    <w:name w:val="Pa2"/>
    <w:basedOn w:val="Default"/>
    <w:next w:val="Default"/>
    <w:uiPriority w:val="99"/>
    <w:qFormat/>
    <w:rsid w:val="00701B0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01B01"/>
    <w:pPr>
      <w:widowControl w:val="0"/>
      <w:autoSpaceDE w:val="0"/>
      <w:autoSpaceDN w:val="0"/>
      <w:adjustRightInd w:val="0"/>
      <w:spacing w:line="256" w:lineRule="auto"/>
    </w:pPr>
    <w:rPr>
      <w:rFonts w:eastAsia="Times New Roman"/>
      <w:sz w:val="24"/>
    </w:rPr>
  </w:style>
  <w:style w:type="paragraph" w:customStyle="1" w:styleId="Normal10">
    <w:name w:val="Normal+1"/>
    <w:basedOn w:val="Normal"/>
    <w:next w:val="Normal"/>
    <w:uiPriority w:val="99"/>
    <w:qFormat/>
    <w:rsid w:val="00701B01"/>
    <w:pPr>
      <w:widowControl w:val="0"/>
      <w:autoSpaceDE w:val="0"/>
      <w:autoSpaceDN w:val="0"/>
      <w:adjustRightInd w:val="0"/>
      <w:spacing w:line="256" w:lineRule="auto"/>
    </w:pPr>
    <w:rPr>
      <w:rFonts w:eastAsia="Times New Roman"/>
      <w:sz w:val="24"/>
    </w:rPr>
  </w:style>
  <w:style w:type="paragraph" w:customStyle="1" w:styleId="Heading23">
    <w:name w:val="Heading 2+3"/>
    <w:basedOn w:val="Normal"/>
    <w:next w:val="Normal"/>
    <w:uiPriority w:val="99"/>
    <w:qFormat/>
    <w:rsid w:val="00701B01"/>
    <w:pPr>
      <w:widowControl w:val="0"/>
      <w:autoSpaceDE w:val="0"/>
      <w:autoSpaceDN w:val="0"/>
      <w:adjustRightInd w:val="0"/>
      <w:spacing w:line="256" w:lineRule="auto"/>
    </w:pPr>
    <w:rPr>
      <w:rFonts w:eastAsia="Times New Roman"/>
      <w:sz w:val="24"/>
    </w:rPr>
  </w:style>
  <w:style w:type="paragraph" w:customStyle="1" w:styleId="Normal5">
    <w:name w:val="Normal+5"/>
    <w:basedOn w:val="Default"/>
    <w:next w:val="Default"/>
    <w:uiPriority w:val="99"/>
    <w:qFormat/>
    <w:rsid w:val="00701B01"/>
    <w:pPr>
      <w:widowControl w:val="0"/>
    </w:pPr>
    <w:rPr>
      <w:rFonts w:ascii="Arial Black" w:hAnsi="Arial Black"/>
      <w:color w:val="auto"/>
    </w:rPr>
  </w:style>
  <w:style w:type="paragraph" w:customStyle="1" w:styleId="Cover1">
    <w:name w:val="Cover 1"/>
    <w:basedOn w:val="Normal"/>
    <w:next w:val="Normal"/>
    <w:uiPriority w:val="99"/>
    <w:qFormat/>
    <w:rsid w:val="00701B01"/>
    <w:pPr>
      <w:widowControl w:val="0"/>
      <w:autoSpaceDE w:val="0"/>
      <w:autoSpaceDN w:val="0"/>
      <w:adjustRightInd w:val="0"/>
      <w:spacing w:line="256" w:lineRule="auto"/>
    </w:pPr>
    <w:rPr>
      <w:rFonts w:eastAsia="Times New Roman"/>
      <w:sz w:val="24"/>
    </w:rPr>
  </w:style>
  <w:style w:type="paragraph" w:customStyle="1" w:styleId="Cover2">
    <w:name w:val="Cover 2"/>
    <w:basedOn w:val="Normal"/>
    <w:next w:val="Normal"/>
    <w:uiPriority w:val="99"/>
    <w:qFormat/>
    <w:rsid w:val="00701B01"/>
    <w:pPr>
      <w:widowControl w:val="0"/>
      <w:autoSpaceDE w:val="0"/>
      <w:autoSpaceDN w:val="0"/>
      <w:adjustRightInd w:val="0"/>
      <w:spacing w:line="256" w:lineRule="auto"/>
    </w:pPr>
    <w:rPr>
      <w:rFonts w:eastAsia="Times New Roman"/>
      <w:sz w:val="24"/>
    </w:rPr>
  </w:style>
  <w:style w:type="paragraph" w:customStyle="1" w:styleId="ReportDate">
    <w:name w:val="ReportDate"/>
    <w:basedOn w:val="Default"/>
    <w:next w:val="Default"/>
    <w:uiPriority w:val="99"/>
    <w:qFormat/>
    <w:rsid w:val="00701B01"/>
    <w:pPr>
      <w:widowControl w:val="0"/>
    </w:pPr>
    <w:rPr>
      <w:color w:val="auto"/>
    </w:rPr>
  </w:style>
  <w:style w:type="paragraph" w:customStyle="1" w:styleId="Pa11">
    <w:name w:val="Pa11"/>
    <w:basedOn w:val="Normal"/>
    <w:next w:val="Normal"/>
    <w:uiPriority w:val="99"/>
    <w:qFormat/>
    <w:rsid w:val="00701B0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01B0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701B01"/>
    <w:pPr>
      <w:keepNext w:val="0"/>
      <w:keepLines w:val="0"/>
      <w:pageBreakBefore w:val="0"/>
      <w:widowControl w:val="0"/>
      <w:pBdr>
        <w:top w:val="none" w:sz="0" w:space="0" w:color="auto"/>
        <w:left w:val="none" w:sz="0" w:space="0" w:color="auto"/>
        <w:bottom w:val="none" w:sz="0" w:space="0" w:color="auto"/>
        <w:right w:val="none" w:sz="0" w:space="0" w:color="auto"/>
      </w:pBdr>
      <w:spacing w:after="60" w:line="256" w:lineRule="auto"/>
      <w:jc w:val="left"/>
    </w:pPr>
    <w:rPr>
      <w:rFonts w:eastAsia="Helvetica" w:cs="Times New Roman"/>
      <w:bCs w:val="0"/>
      <w:kern w:val="32"/>
      <w:sz w:val="32"/>
      <w:u w:val="single"/>
    </w:rPr>
  </w:style>
  <w:style w:type="paragraph" w:customStyle="1" w:styleId="CM30">
    <w:name w:val="CM30"/>
    <w:basedOn w:val="Default"/>
    <w:next w:val="Default"/>
    <w:uiPriority w:val="99"/>
    <w:qFormat/>
    <w:rsid w:val="00701B01"/>
    <w:pPr>
      <w:widowControl w:val="0"/>
    </w:pPr>
    <w:rPr>
      <w:rFonts w:eastAsia="Calibri"/>
      <w:color w:val="auto"/>
    </w:rPr>
  </w:style>
  <w:style w:type="paragraph" w:customStyle="1" w:styleId="CM5">
    <w:name w:val="CM5"/>
    <w:basedOn w:val="Default"/>
    <w:next w:val="Default"/>
    <w:uiPriority w:val="99"/>
    <w:qFormat/>
    <w:rsid w:val="00701B01"/>
    <w:pPr>
      <w:widowControl w:val="0"/>
      <w:spacing w:line="553" w:lineRule="atLeast"/>
    </w:pPr>
    <w:rPr>
      <w:rFonts w:eastAsia="Calibri"/>
      <w:color w:val="auto"/>
    </w:rPr>
  </w:style>
  <w:style w:type="paragraph" w:customStyle="1" w:styleId="CM28">
    <w:name w:val="CM28"/>
    <w:basedOn w:val="Default"/>
    <w:next w:val="Default"/>
    <w:uiPriority w:val="99"/>
    <w:qFormat/>
    <w:rsid w:val="00701B01"/>
    <w:pPr>
      <w:widowControl w:val="0"/>
    </w:pPr>
    <w:rPr>
      <w:rFonts w:eastAsia="Calibri"/>
      <w:color w:val="auto"/>
    </w:rPr>
  </w:style>
  <w:style w:type="paragraph" w:customStyle="1" w:styleId="CM8">
    <w:name w:val="CM8"/>
    <w:basedOn w:val="Default"/>
    <w:next w:val="Default"/>
    <w:uiPriority w:val="99"/>
    <w:qFormat/>
    <w:rsid w:val="00701B01"/>
    <w:pPr>
      <w:widowControl w:val="0"/>
    </w:pPr>
    <w:rPr>
      <w:rFonts w:eastAsia="Calibri"/>
      <w:color w:val="auto"/>
    </w:rPr>
  </w:style>
  <w:style w:type="paragraph" w:customStyle="1" w:styleId="CM6">
    <w:name w:val="CM6"/>
    <w:basedOn w:val="Default"/>
    <w:next w:val="Default"/>
    <w:uiPriority w:val="99"/>
    <w:qFormat/>
    <w:rsid w:val="00701B01"/>
    <w:pPr>
      <w:widowControl w:val="0"/>
      <w:spacing w:line="553" w:lineRule="atLeast"/>
    </w:pPr>
    <w:rPr>
      <w:rFonts w:eastAsia="Calibri"/>
      <w:color w:val="auto"/>
    </w:rPr>
  </w:style>
  <w:style w:type="paragraph" w:customStyle="1" w:styleId="CM22">
    <w:name w:val="CM22"/>
    <w:basedOn w:val="Default"/>
    <w:next w:val="Default"/>
    <w:uiPriority w:val="99"/>
    <w:qFormat/>
    <w:rsid w:val="00701B01"/>
    <w:pPr>
      <w:widowControl w:val="0"/>
    </w:pPr>
    <w:rPr>
      <w:rFonts w:eastAsia="Calibri"/>
      <w:color w:val="auto"/>
    </w:rPr>
  </w:style>
  <w:style w:type="paragraph" w:customStyle="1" w:styleId="DoubleUnderlined">
    <w:name w:val="Double Underlined"/>
    <w:basedOn w:val="Heading2"/>
    <w:autoRedefine/>
    <w:uiPriority w:val="99"/>
    <w:qFormat/>
    <w:rsid w:val="00701B01"/>
    <w:pPr>
      <w:keepLines w:val="0"/>
      <w:pageBreakBefore w:val="0"/>
      <w:widowControl w:val="0"/>
      <w:suppressAutoHyphens/>
      <w:spacing w:line="256" w:lineRule="auto"/>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701B01"/>
    <w:pPr>
      <w:keepNext w:val="0"/>
      <w:keepLines w:val="0"/>
      <w:pageBreakBefore w:val="0"/>
      <w:pBdr>
        <w:top w:val="none" w:sz="0" w:space="0" w:color="auto"/>
        <w:left w:val="none" w:sz="0" w:space="0" w:color="auto"/>
        <w:bottom w:val="none" w:sz="0" w:space="0" w:color="auto"/>
        <w:right w:val="none" w:sz="0" w:space="0" w:color="auto"/>
      </w:pBdr>
      <w:suppressAutoHyphens/>
      <w:spacing w:before="0" w:line="256" w:lineRule="auto"/>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701B01"/>
    <w:pPr>
      <w:widowControl w:val="0"/>
      <w:suppressAutoHyphens/>
      <w:spacing w:line="256" w:lineRule="auto"/>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01B01"/>
    <w:pPr>
      <w:pBdr>
        <w:top w:val="single" w:sz="4" w:space="1" w:color="auto"/>
        <w:left w:val="single" w:sz="4" w:space="0" w:color="auto"/>
        <w:bottom w:val="single" w:sz="4" w:space="1" w:color="auto"/>
        <w:right w:val="single" w:sz="4" w:space="4" w:color="auto"/>
      </w:pBdr>
      <w:spacing w:line="256" w:lineRule="auto"/>
      <w:ind w:left="360" w:right="360"/>
    </w:pPr>
    <w:rPr>
      <w:rFonts w:eastAsia="Times New Roman"/>
      <w:sz w:val="24"/>
      <w:szCs w:val="20"/>
    </w:rPr>
  </w:style>
  <w:style w:type="paragraph" w:customStyle="1" w:styleId="UnderlinedCard">
    <w:name w:val="Underlined Card"/>
    <w:basedOn w:val="Normal"/>
    <w:uiPriority w:val="99"/>
    <w:qFormat/>
    <w:rsid w:val="00701B01"/>
    <w:pPr>
      <w:spacing w:line="256" w:lineRule="auto"/>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01B01"/>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01B01"/>
    <w:pPr>
      <w:keepLines w:val="0"/>
      <w:pageBreakBefore w:val="0"/>
      <w:suppressAutoHyphens/>
      <w:spacing w:line="256" w:lineRule="auto"/>
      <w:contextualSpacing/>
      <w:jc w:val="left"/>
    </w:pPr>
    <w:rPr>
      <w:rFonts w:eastAsia="Times New Roman" w:cs="Arial"/>
      <w:iCs/>
      <w:sz w:val="24"/>
      <w:szCs w:val="28"/>
      <w:u w:val="none"/>
    </w:rPr>
  </w:style>
  <w:style w:type="paragraph" w:customStyle="1" w:styleId="subhead">
    <w:name w:val="subhead"/>
    <w:basedOn w:val="Normal"/>
    <w:uiPriority w:val="99"/>
    <w:qFormat/>
    <w:rsid w:val="00701B0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01B01"/>
    <w:pPr>
      <w:keepNext w:val="0"/>
      <w:keepLines w:val="0"/>
      <w:pageBreakBefore w:val="0"/>
      <w:pBdr>
        <w:top w:val="single" w:sz="18" w:space="1" w:color="000000"/>
        <w:left w:val="single" w:sz="18" w:space="4" w:color="000000"/>
        <w:bottom w:val="single" w:sz="18" w:space="1" w:color="000000"/>
        <w:right w:val="single" w:sz="18" w:space="4" w:color="000000"/>
      </w:pBdr>
      <w:suppressAutoHyphens/>
      <w:spacing w:line="256" w:lineRule="auto"/>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701B01"/>
  </w:style>
  <w:style w:type="paragraph" w:customStyle="1" w:styleId="StyleUnderliningTimesNewRomanBoldNounderlineKernat16">
    <w:name w:val="Style Underlining + Times New Roman Bold No underline Kern at 16..."/>
    <w:basedOn w:val="Normal"/>
    <w:uiPriority w:val="99"/>
    <w:qFormat/>
    <w:rsid w:val="00701B01"/>
    <w:pPr>
      <w:spacing w:line="256" w:lineRule="auto"/>
    </w:pPr>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01B01"/>
    <w:pPr>
      <w:spacing w:line="256" w:lineRule="auto"/>
    </w:pPr>
    <w:rPr>
      <w:rFonts w:eastAsia="Times New Roman"/>
      <w:b/>
      <w:bCs/>
      <w:kern w:val="32"/>
      <w:sz w:val="32"/>
      <w:szCs w:val="32"/>
    </w:rPr>
  </w:style>
  <w:style w:type="paragraph" w:customStyle="1" w:styleId="StyleBoldUnderliningKernat16pt">
    <w:name w:val="Style Bold Underlining + Kern at 16 pt"/>
    <w:uiPriority w:val="99"/>
    <w:qFormat/>
    <w:rsid w:val="00701B01"/>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701B01"/>
    <w:pPr>
      <w:keepLines w:val="0"/>
      <w:pageBreakBefore w:val="0"/>
      <w:suppressAutoHyphens/>
      <w:spacing w:line="256" w:lineRule="auto"/>
      <w:contextualSpacing/>
      <w:jc w:val="left"/>
    </w:pPr>
    <w:rPr>
      <w:rFonts w:eastAsia="Times New Roman" w:cs="Arial"/>
      <w:iCs/>
      <w:sz w:val="22"/>
      <w:szCs w:val="20"/>
      <w:u w:val="none"/>
    </w:rPr>
  </w:style>
  <w:style w:type="character" w:customStyle="1" w:styleId="CardsFont6ptChar1">
    <w:name w:val="Cards + Font: 6 pt Char1"/>
    <w:basedOn w:val="CardsChar"/>
    <w:link w:val="CardsFont6pt"/>
    <w:locked/>
    <w:rsid w:val="00701B01"/>
    <w:rPr>
      <w:rFonts w:ascii="Times New Roman" w:eastAsia="Times New Roman" w:hAnsi="Times New Roman" w:cs="Times New Roman" w:hint="default"/>
      <w:sz w:val="12"/>
      <w:szCs w:val="24"/>
    </w:rPr>
  </w:style>
  <w:style w:type="paragraph" w:customStyle="1" w:styleId="CardsFont6pt">
    <w:name w:val="Cards + Font: 6 pt"/>
    <w:basedOn w:val="Cards"/>
    <w:link w:val="CardsFont6ptChar1"/>
    <w:autoRedefine/>
    <w:qFormat/>
    <w:rsid w:val="00701B01"/>
    <w:pPr>
      <w:spacing w:line="254" w:lineRule="auto"/>
      <w:ind w:left="0" w:right="0"/>
      <w:jc w:val="left"/>
    </w:pPr>
    <w:rPr>
      <w:rFonts w:ascii="Times New Roman" w:hAnsi="Times New Roman"/>
      <w:sz w:val="12"/>
      <w:szCs w:val="24"/>
    </w:rPr>
  </w:style>
  <w:style w:type="paragraph" w:customStyle="1" w:styleId="TxBr6p1">
    <w:name w:val="TxBr_6p1"/>
    <w:basedOn w:val="Normal"/>
    <w:uiPriority w:val="99"/>
    <w:qFormat/>
    <w:rsid w:val="00701B0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01B01"/>
    <w:pPr>
      <w:spacing w:line="256" w:lineRule="auto"/>
      <w:ind w:left="400"/>
    </w:pPr>
    <w:rPr>
      <w:rFonts w:eastAsia="Times New Roman"/>
      <w:szCs w:val="20"/>
    </w:rPr>
  </w:style>
  <w:style w:type="paragraph" w:customStyle="1" w:styleId="Paste">
    <w:name w:val="Paste"/>
    <w:basedOn w:val="Normal"/>
    <w:uiPriority w:val="99"/>
    <w:qFormat/>
    <w:rsid w:val="00701B01"/>
    <w:pPr>
      <w:spacing w:line="256" w:lineRule="auto"/>
    </w:pPr>
    <w:rPr>
      <w:rFonts w:ascii="Arial Narrow" w:eastAsia="Times New Roman" w:hAnsi="Arial Narrow"/>
      <w:szCs w:val="20"/>
      <w:lang w:val="x-none" w:eastAsia="x-none"/>
    </w:rPr>
  </w:style>
  <w:style w:type="character" w:customStyle="1" w:styleId="UnderlineStyleChar">
    <w:name w:val="Underline Style Char"/>
    <w:link w:val="UnderlineStyle0"/>
    <w:locked/>
    <w:rsid w:val="00701B01"/>
    <w:rPr>
      <w:rFonts w:ascii="Georgia" w:eastAsia="Times New Roman" w:hAnsi="Georgia"/>
      <w:b/>
      <w:u w:val="single"/>
    </w:rPr>
  </w:style>
  <w:style w:type="paragraph" w:customStyle="1" w:styleId="UnderlineStyle0">
    <w:name w:val="Underline Style"/>
    <w:basedOn w:val="Normal"/>
    <w:link w:val="UnderlineStyleChar"/>
    <w:qFormat/>
    <w:rsid w:val="00701B01"/>
    <w:pPr>
      <w:spacing w:line="256" w:lineRule="auto"/>
    </w:pPr>
    <w:rPr>
      <w:rFonts w:ascii="Georgia" w:eastAsia="Times New Roman" w:hAnsi="Georgia"/>
      <w:b/>
      <w:u w:val="single"/>
    </w:rPr>
  </w:style>
  <w:style w:type="paragraph" w:customStyle="1" w:styleId="Normalization">
    <w:name w:val="Normalization"/>
    <w:basedOn w:val="Normal"/>
    <w:uiPriority w:val="99"/>
    <w:qFormat/>
    <w:rsid w:val="00701B01"/>
    <w:pPr>
      <w:spacing w:line="256" w:lineRule="auto"/>
    </w:pPr>
    <w:rPr>
      <w:rFonts w:eastAsia="Times New Roman"/>
      <w:sz w:val="18"/>
    </w:rPr>
  </w:style>
  <w:style w:type="paragraph" w:customStyle="1" w:styleId="BreifTitle">
    <w:name w:val="Breif Title"/>
    <w:basedOn w:val="Normal"/>
    <w:autoRedefine/>
    <w:uiPriority w:val="99"/>
    <w:qFormat/>
    <w:rsid w:val="00701B01"/>
    <w:pPr>
      <w:widowControl w:val="0"/>
      <w:autoSpaceDE w:val="0"/>
      <w:autoSpaceDN w:val="0"/>
      <w:adjustRightInd w:val="0"/>
      <w:spacing w:line="256" w:lineRule="auto"/>
      <w:jc w:val="center"/>
      <w:outlineLvl w:val="0"/>
    </w:pPr>
    <w:rPr>
      <w:rFonts w:eastAsia="Times New Roman"/>
      <w:b/>
      <w:caps/>
      <w:sz w:val="24"/>
    </w:rPr>
  </w:style>
  <w:style w:type="paragraph" w:customStyle="1" w:styleId="DebateCiteCharChar">
    <w:name w:val="Debate Cite Char Char"/>
    <w:basedOn w:val="Normal"/>
    <w:autoRedefine/>
    <w:uiPriority w:val="99"/>
    <w:qFormat/>
    <w:rsid w:val="00701B01"/>
    <w:pPr>
      <w:pBdr>
        <w:top w:val="single" w:sz="12" w:space="8" w:color="auto"/>
        <w:left w:val="single" w:sz="12" w:space="4" w:color="auto"/>
        <w:bottom w:val="single" w:sz="12" w:space="8" w:color="auto"/>
        <w:right w:val="single" w:sz="12" w:space="4" w:color="auto"/>
      </w:pBdr>
      <w:spacing w:line="256" w:lineRule="auto"/>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01B0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01B01"/>
    <w:pPr>
      <w:spacing w:line="256" w:lineRule="auto"/>
    </w:pPr>
    <w:rPr>
      <w:rFonts w:eastAsia="Times New Roman"/>
      <w:color w:val="333333"/>
    </w:rPr>
  </w:style>
  <w:style w:type="paragraph" w:customStyle="1" w:styleId="StyleTagandCiteFranklinGothicDemi">
    <w:name w:val="Style Tag and Cite + Franklin Gothic Demi"/>
    <w:basedOn w:val="Normal"/>
    <w:autoRedefine/>
    <w:uiPriority w:val="99"/>
    <w:qFormat/>
    <w:rsid w:val="00701B01"/>
    <w:pPr>
      <w:spacing w:line="256" w:lineRule="auto"/>
    </w:pPr>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01B01"/>
    <w:rPr>
      <w:bCs/>
    </w:rPr>
  </w:style>
  <w:style w:type="paragraph" w:customStyle="1" w:styleId="tagCharCharCharCharCharCharChar">
    <w:name w:val="tag Char Char Char Char Char Char Char"/>
    <w:basedOn w:val="Normal"/>
    <w:uiPriority w:val="99"/>
    <w:qFormat/>
    <w:rsid w:val="00701B01"/>
    <w:pPr>
      <w:spacing w:line="256" w:lineRule="auto"/>
    </w:pPr>
    <w:rPr>
      <w:rFonts w:eastAsia="Times New Roman"/>
      <w:b/>
      <w:sz w:val="24"/>
      <w:szCs w:val="20"/>
    </w:rPr>
  </w:style>
  <w:style w:type="paragraph" w:customStyle="1" w:styleId="title-bold-medium">
    <w:name w:val="title-bold-medium"/>
    <w:basedOn w:val="Normal"/>
    <w:uiPriority w:val="99"/>
    <w:qFormat/>
    <w:rsid w:val="00701B01"/>
    <w:pPr>
      <w:spacing w:before="100" w:beforeAutospacing="1" w:after="100" w:afterAutospacing="1" w:line="256" w:lineRule="auto"/>
    </w:pPr>
    <w:rPr>
      <w:rFonts w:eastAsia="Arial Unicode MS"/>
      <w:b/>
      <w:bCs/>
      <w:color w:val="000000"/>
      <w:szCs w:val="20"/>
    </w:rPr>
  </w:style>
  <w:style w:type="paragraph" w:customStyle="1" w:styleId="lact">
    <w:name w:val="lact"/>
    <w:basedOn w:val="Normal"/>
    <w:uiPriority w:val="99"/>
    <w:qFormat/>
    <w:rsid w:val="00701B01"/>
    <w:pPr>
      <w:spacing w:before="100" w:beforeAutospacing="1" w:after="100" w:afterAutospacing="1" w:line="256" w:lineRule="auto"/>
    </w:pPr>
    <w:rPr>
      <w:rFonts w:eastAsia="Arial Unicode MS"/>
      <w:b/>
      <w:bCs/>
      <w:color w:val="000000"/>
      <w:szCs w:val="20"/>
    </w:rPr>
  </w:style>
  <w:style w:type="paragraph" w:customStyle="1" w:styleId="CardTag">
    <w:name w:val="Card Tag"/>
    <w:basedOn w:val="Normal"/>
    <w:autoRedefine/>
    <w:uiPriority w:val="99"/>
    <w:qFormat/>
    <w:rsid w:val="00701B01"/>
    <w:pPr>
      <w:spacing w:line="256" w:lineRule="auto"/>
    </w:pPr>
    <w:rPr>
      <w:rFonts w:ascii="Arial Narrow" w:eastAsia="Times New Roman" w:hAnsi="Arial Narrow"/>
      <w:b/>
      <w:sz w:val="24"/>
    </w:rPr>
  </w:style>
  <w:style w:type="paragraph" w:customStyle="1" w:styleId="BLOCKTITLE1">
    <w:name w:val="BLOCK TITLE"/>
    <w:basedOn w:val="Heading1"/>
    <w:uiPriority w:val="99"/>
    <w:qFormat/>
    <w:rsid w:val="00701B01"/>
    <w:pPr>
      <w:keepLines w:val="0"/>
      <w:pageBreakBefore w:val="0"/>
      <w:pBdr>
        <w:top w:val="none" w:sz="0" w:space="0" w:color="auto"/>
        <w:left w:val="none" w:sz="0" w:space="0" w:color="auto"/>
        <w:bottom w:val="none" w:sz="0" w:space="0" w:color="auto"/>
        <w:right w:val="none" w:sz="0" w:space="0" w:color="auto"/>
      </w:pBdr>
      <w:suppressAutoHyphens/>
      <w:spacing w:line="256" w:lineRule="auto"/>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01B01"/>
    <w:pPr>
      <w:widowControl w:val="0"/>
      <w:autoSpaceDE w:val="0"/>
      <w:autoSpaceDN w:val="0"/>
      <w:adjustRightInd w:val="0"/>
    </w:pPr>
    <w:rPr>
      <w:sz w:val="24"/>
      <w:szCs w:val="20"/>
    </w:rPr>
  </w:style>
  <w:style w:type="paragraph" w:customStyle="1" w:styleId="BriefTitle1">
    <w:name w:val="Brief Title 1"/>
    <w:basedOn w:val="Normal"/>
    <w:uiPriority w:val="99"/>
    <w:qFormat/>
    <w:rsid w:val="00701B01"/>
    <w:pPr>
      <w:widowControl w:val="0"/>
      <w:autoSpaceDE w:val="0"/>
      <w:autoSpaceDN w:val="0"/>
      <w:adjustRightInd w:val="0"/>
      <w:spacing w:line="256" w:lineRule="auto"/>
      <w:jc w:val="center"/>
      <w:outlineLvl w:val="0"/>
    </w:pPr>
    <w:rPr>
      <w:rFonts w:eastAsia="Times New Roman"/>
      <w:b/>
      <w:szCs w:val="20"/>
      <w:u w:val="single"/>
    </w:rPr>
  </w:style>
  <w:style w:type="paragraph" w:customStyle="1" w:styleId="TagCiteChar">
    <w:name w:val="Tag/Cite Char"/>
    <w:basedOn w:val="Normal"/>
    <w:uiPriority w:val="99"/>
    <w:qFormat/>
    <w:rsid w:val="00701B01"/>
    <w:pPr>
      <w:widowControl w:val="0"/>
      <w:autoSpaceDE w:val="0"/>
      <w:autoSpaceDN w:val="0"/>
      <w:adjustRightInd w:val="0"/>
      <w:spacing w:line="256" w:lineRule="auto"/>
    </w:pPr>
    <w:rPr>
      <w:rFonts w:eastAsia="Times New Roman"/>
      <w:b/>
      <w:szCs w:val="20"/>
    </w:rPr>
  </w:style>
  <w:style w:type="paragraph" w:customStyle="1" w:styleId="ShellTitles">
    <w:name w:val="ShellTitles"/>
    <w:basedOn w:val="Normal"/>
    <w:uiPriority w:val="99"/>
    <w:qFormat/>
    <w:rsid w:val="00701B01"/>
    <w:pPr>
      <w:widowControl w:val="0"/>
      <w:autoSpaceDE w:val="0"/>
      <w:autoSpaceDN w:val="0"/>
      <w:adjustRightInd w:val="0"/>
      <w:spacing w:line="256" w:lineRule="auto"/>
    </w:pPr>
    <w:rPr>
      <w:rFonts w:eastAsia="Times New Roman"/>
      <w:b/>
      <w:szCs w:val="20"/>
    </w:rPr>
  </w:style>
  <w:style w:type="paragraph" w:customStyle="1" w:styleId="maintext">
    <w:name w:val="maintext"/>
    <w:basedOn w:val="Normal"/>
    <w:uiPriority w:val="99"/>
    <w:qFormat/>
    <w:rsid w:val="00701B01"/>
    <w:pPr>
      <w:widowControl w:val="0"/>
      <w:autoSpaceDE w:val="0"/>
      <w:autoSpaceDN w:val="0"/>
      <w:adjustRightInd w:val="0"/>
      <w:spacing w:before="100" w:beforeAutospacing="1" w:after="100" w:afterAutospacing="1" w:line="256" w:lineRule="auto"/>
    </w:pPr>
    <w:rPr>
      <w:rFonts w:eastAsia="Times New Roman"/>
      <w:szCs w:val="20"/>
    </w:rPr>
  </w:style>
  <w:style w:type="paragraph" w:customStyle="1" w:styleId="noindent">
    <w:name w:val="noindent"/>
    <w:basedOn w:val="Normal"/>
    <w:uiPriority w:val="99"/>
    <w:qFormat/>
    <w:rsid w:val="00701B01"/>
    <w:pPr>
      <w:spacing w:before="100" w:beforeAutospacing="1" w:after="100" w:afterAutospacing="1" w:line="256" w:lineRule="auto"/>
    </w:pPr>
    <w:rPr>
      <w:rFonts w:eastAsia="Times New Roman"/>
    </w:rPr>
  </w:style>
  <w:style w:type="paragraph" w:customStyle="1" w:styleId="ToRead">
    <w:name w:val="To Read"/>
    <w:basedOn w:val="Normal"/>
    <w:uiPriority w:val="99"/>
    <w:qFormat/>
    <w:rsid w:val="00701B01"/>
    <w:pPr>
      <w:spacing w:line="256" w:lineRule="auto"/>
      <w:ind w:left="720"/>
    </w:pPr>
    <w:rPr>
      <w:rFonts w:ascii="Verdana" w:eastAsia="Times New Roman" w:hAnsi="Verdana"/>
      <w:b/>
      <w:u w:val="single"/>
    </w:rPr>
  </w:style>
  <w:style w:type="paragraph" w:customStyle="1" w:styleId="Style1">
    <w:name w:val="Style 1"/>
    <w:basedOn w:val="Normal"/>
    <w:uiPriority w:val="99"/>
    <w:qFormat/>
    <w:rsid w:val="00701B01"/>
    <w:pPr>
      <w:widowControl w:val="0"/>
      <w:spacing w:line="256" w:lineRule="auto"/>
      <w:ind w:firstLine="216"/>
    </w:pPr>
    <w:rPr>
      <w:rFonts w:eastAsia="Times New Roman"/>
      <w:noProof/>
      <w:color w:val="000000"/>
      <w:szCs w:val="20"/>
    </w:rPr>
  </w:style>
  <w:style w:type="paragraph" w:customStyle="1" w:styleId="Style40">
    <w:name w:val="Style 4"/>
    <w:basedOn w:val="Normal"/>
    <w:uiPriority w:val="99"/>
    <w:qFormat/>
    <w:rsid w:val="00701B01"/>
    <w:pPr>
      <w:widowControl w:val="0"/>
      <w:tabs>
        <w:tab w:val="left" w:pos="6876"/>
      </w:tabs>
      <w:spacing w:line="256" w:lineRule="auto"/>
      <w:ind w:left="3744"/>
    </w:pPr>
    <w:rPr>
      <w:rFonts w:eastAsia="Times New Roman"/>
      <w:noProof/>
      <w:color w:val="000000"/>
      <w:szCs w:val="20"/>
    </w:rPr>
  </w:style>
  <w:style w:type="paragraph" w:customStyle="1" w:styleId="listlevel1">
    <w:name w:val="list level 1"/>
    <w:basedOn w:val="Normal"/>
    <w:uiPriority w:val="99"/>
    <w:qFormat/>
    <w:rsid w:val="00701B01"/>
    <w:pPr>
      <w:overflowPunct w:val="0"/>
      <w:autoSpaceDE w:val="0"/>
      <w:autoSpaceDN w:val="0"/>
      <w:adjustRightInd w:val="0"/>
      <w:spacing w:line="256" w:lineRule="auto"/>
      <w:ind w:left="560" w:hanging="567"/>
    </w:pPr>
    <w:rPr>
      <w:rFonts w:eastAsia="Times New Roman"/>
      <w:color w:val="000000"/>
      <w:sz w:val="24"/>
      <w:szCs w:val="20"/>
    </w:rPr>
  </w:style>
  <w:style w:type="paragraph" w:customStyle="1" w:styleId="listlevel2">
    <w:name w:val="list level 2"/>
    <w:basedOn w:val="Normal"/>
    <w:uiPriority w:val="99"/>
    <w:qFormat/>
    <w:rsid w:val="00701B01"/>
    <w:pPr>
      <w:overflowPunct w:val="0"/>
      <w:autoSpaceDE w:val="0"/>
      <w:autoSpaceDN w:val="0"/>
      <w:adjustRightInd w:val="0"/>
      <w:spacing w:line="256" w:lineRule="auto"/>
      <w:ind w:left="1120" w:hanging="560"/>
    </w:pPr>
    <w:rPr>
      <w:rFonts w:eastAsia="Times New Roman"/>
      <w:color w:val="000000"/>
      <w:sz w:val="24"/>
      <w:szCs w:val="20"/>
    </w:rPr>
  </w:style>
  <w:style w:type="paragraph" w:customStyle="1" w:styleId="listlevel3">
    <w:name w:val="list level 3"/>
    <w:basedOn w:val="listlevel2"/>
    <w:uiPriority w:val="99"/>
    <w:qFormat/>
    <w:rsid w:val="00701B01"/>
    <w:pPr>
      <w:ind w:left="1660"/>
    </w:pPr>
  </w:style>
  <w:style w:type="paragraph" w:customStyle="1" w:styleId="PageNumber1">
    <w:name w:val="Page Number1"/>
    <w:basedOn w:val="Normal"/>
    <w:next w:val="Normal"/>
    <w:uiPriority w:val="99"/>
    <w:qFormat/>
    <w:rsid w:val="00701B01"/>
    <w:pPr>
      <w:spacing w:line="256" w:lineRule="auto"/>
    </w:pPr>
    <w:rPr>
      <w:rFonts w:eastAsia="Times New Roman"/>
    </w:rPr>
  </w:style>
  <w:style w:type="paragraph" w:customStyle="1" w:styleId="Card1">
    <w:name w:val="Card1"/>
    <w:uiPriority w:val="99"/>
    <w:qFormat/>
    <w:rsid w:val="00701B01"/>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01B01"/>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701B01"/>
    <w:pPr>
      <w:spacing w:line="256" w:lineRule="auto"/>
      <w:ind w:left="288" w:right="288"/>
    </w:pPr>
    <w:rPr>
      <w:rFonts w:eastAsia="Times New Roman"/>
    </w:rPr>
  </w:style>
  <w:style w:type="paragraph" w:customStyle="1" w:styleId="CaseListNormal">
    <w:name w:val="Case List Normal"/>
    <w:basedOn w:val="Normal"/>
    <w:uiPriority w:val="99"/>
    <w:qFormat/>
    <w:rsid w:val="00701B01"/>
    <w:pPr>
      <w:spacing w:line="256" w:lineRule="auto"/>
    </w:pPr>
    <w:rPr>
      <w:rFonts w:ascii="Times" w:eastAsia="Times New Roman" w:hAnsi="Times"/>
      <w:szCs w:val="26"/>
    </w:rPr>
  </w:style>
  <w:style w:type="paragraph" w:customStyle="1" w:styleId="Body">
    <w:name w:val="Body"/>
    <w:basedOn w:val="Normal"/>
    <w:uiPriority w:val="99"/>
    <w:qFormat/>
    <w:rsid w:val="00701B01"/>
    <w:pPr>
      <w:spacing w:line="256" w:lineRule="auto"/>
      <w:outlineLvl w:val="3"/>
    </w:pPr>
    <w:rPr>
      <w:rFonts w:eastAsia="Times New Roman"/>
      <w:szCs w:val="20"/>
    </w:rPr>
  </w:style>
  <w:style w:type="paragraph" w:customStyle="1" w:styleId="3text">
    <w:name w:val="3text"/>
    <w:basedOn w:val="Normal"/>
    <w:uiPriority w:val="99"/>
    <w:qFormat/>
    <w:rsid w:val="00701B01"/>
    <w:pPr>
      <w:spacing w:before="100" w:beforeAutospacing="1" w:after="100" w:afterAutospacing="1" w:line="256" w:lineRule="auto"/>
    </w:pPr>
    <w:rPr>
      <w:rFonts w:eastAsia="Times New Roman"/>
      <w:sz w:val="24"/>
    </w:rPr>
  </w:style>
  <w:style w:type="paragraph" w:customStyle="1" w:styleId="TimesNewRoman12">
    <w:name w:val="TimesNewRoman12"/>
    <w:uiPriority w:val="99"/>
    <w:qFormat/>
    <w:rsid w:val="00701B01"/>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701B01"/>
    <w:pPr>
      <w:spacing w:before="100" w:beforeAutospacing="1" w:after="100" w:afterAutospacing="1" w:line="256" w:lineRule="auto"/>
    </w:pPr>
    <w:rPr>
      <w:rFonts w:eastAsia="Times New Roman"/>
      <w:sz w:val="24"/>
    </w:rPr>
  </w:style>
  <w:style w:type="paragraph" w:customStyle="1" w:styleId="medium-normal">
    <w:name w:val="medium-normal"/>
    <w:basedOn w:val="Normal"/>
    <w:uiPriority w:val="99"/>
    <w:qFormat/>
    <w:rsid w:val="00701B01"/>
    <w:pPr>
      <w:spacing w:before="100" w:beforeAutospacing="1" w:after="100" w:afterAutospacing="1" w:line="256" w:lineRule="auto"/>
    </w:pPr>
    <w:rPr>
      <w:rFonts w:eastAsia="Times New Roman"/>
      <w:sz w:val="24"/>
    </w:rPr>
  </w:style>
  <w:style w:type="paragraph" w:customStyle="1" w:styleId="textChar">
    <w:name w:val="text Char"/>
    <w:basedOn w:val="Normal"/>
    <w:autoRedefine/>
    <w:uiPriority w:val="99"/>
    <w:qFormat/>
    <w:rsid w:val="00701B01"/>
    <w:pPr>
      <w:spacing w:line="256" w:lineRule="auto"/>
    </w:pPr>
    <w:rPr>
      <w:rFonts w:eastAsia="Times New Roman"/>
      <w:color w:val="000000"/>
      <w:sz w:val="18"/>
    </w:rPr>
  </w:style>
  <w:style w:type="paragraph" w:customStyle="1" w:styleId="text1">
    <w:name w:val="text1"/>
    <w:basedOn w:val="Normal"/>
    <w:autoRedefine/>
    <w:uiPriority w:val="99"/>
    <w:qFormat/>
    <w:rsid w:val="00701B01"/>
    <w:pPr>
      <w:spacing w:line="256" w:lineRule="auto"/>
    </w:pPr>
    <w:rPr>
      <w:rFonts w:eastAsia="Times New Roman"/>
      <w:szCs w:val="20"/>
    </w:rPr>
  </w:style>
  <w:style w:type="paragraph" w:customStyle="1" w:styleId="RepeatBlockHeading">
    <w:name w:val="Repeat Block Heading"/>
    <w:basedOn w:val="Normal"/>
    <w:autoRedefine/>
    <w:uiPriority w:val="99"/>
    <w:qFormat/>
    <w:rsid w:val="00701B01"/>
    <w:pPr>
      <w:spacing w:line="256" w:lineRule="auto"/>
      <w:jc w:val="center"/>
    </w:pPr>
    <w:rPr>
      <w:rFonts w:eastAsia="Times New Roman"/>
      <w:b/>
      <w:smallCaps/>
      <w:color w:val="000000"/>
      <w:sz w:val="24"/>
      <w:u w:val="thick"/>
    </w:rPr>
  </w:style>
  <w:style w:type="paragraph" w:customStyle="1" w:styleId="story-headline">
    <w:name w:val="story-headline"/>
    <w:basedOn w:val="Normal"/>
    <w:uiPriority w:val="99"/>
    <w:qFormat/>
    <w:rsid w:val="00701B01"/>
    <w:pPr>
      <w:spacing w:before="72" w:after="72" w:line="256" w:lineRule="auto"/>
    </w:pPr>
    <w:rPr>
      <w:rFonts w:eastAsia="Times New Roman"/>
      <w:b/>
      <w:bCs/>
      <w:sz w:val="26"/>
      <w:szCs w:val="26"/>
    </w:rPr>
  </w:style>
  <w:style w:type="paragraph" w:customStyle="1" w:styleId="story-body">
    <w:name w:val="story-body"/>
    <w:basedOn w:val="Normal"/>
    <w:uiPriority w:val="99"/>
    <w:qFormat/>
    <w:rsid w:val="00701B01"/>
    <w:pPr>
      <w:spacing w:before="100" w:beforeAutospacing="1" w:after="100" w:afterAutospacing="1" w:line="256" w:lineRule="auto"/>
    </w:pPr>
    <w:rPr>
      <w:rFonts w:eastAsia="Times New Roman"/>
    </w:rPr>
  </w:style>
  <w:style w:type="paragraph" w:customStyle="1" w:styleId="story-dateline">
    <w:name w:val="story-dateline"/>
    <w:basedOn w:val="Normal"/>
    <w:uiPriority w:val="99"/>
    <w:qFormat/>
    <w:rsid w:val="00701B01"/>
    <w:pPr>
      <w:spacing w:line="256" w:lineRule="auto"/>
    </w:pPr>
    <w:rPr>
      <w:rFonts w:eastAsia="Times New Roman"/>
      <w:b/>
      <w:bCs/>
    </w:rPr>
  </w:style>
  <w:style w:type="paragraph" w:customStyle="1" w:styleId="TextofCards">
    <w:name w:val="Text of Cards"/>
    <w:basedOn w:val="Normal"/>
    <w:uiPriority w:val="99"/>
    <w:qFormat/>
    <w:rsid w:val="00701B01"/>
    <w:pPr>
      <w:spacing w:line="256" w:lineRule="auto"/>
    </w:pPr>
    <w:rPr>
      <w:rFonts w:eastAsia="Times New Roman"/>
      <w:color w:val="000000"/>
      <w:spacing w:val="6"/>
      <w:szCs w:val="23"/>
    </w:rPr>
  </w:style>
  <w:style w:type="paragraph" w:customStyle="1" w:styleId="Corpotesto">
    <w:name w:val="Corpo testo"/>
    <w:basedOn w:val="Normal"/>
    <w:uiPriority w:val="99"/>
    <w:qFormat/>
    <w:rsid w:val="00701B01"/>
    <w:pPr>
      <w:widowControl w:val="0"/>
      <w:adjustRightInd w:val="0"/>
      <w:spacing w:after="283" w:line="256" w:lineRule="auto"/>
    </w:pPr>
    <w:rPr>
      <w:rFonts w:ascii="Times" w:eastAsia="Times New Roman" w:hAnsi="Times"/>
    </w:rPr>
  </w:style>
  <w:style w:type="paragraph" w:customStyle="1" w:styleId="PageHeading">
    <w:name w:val="Page Heading"/>
    <w:basedOn w:val="Heading2"/>
    <w:uiPriority w:val="99"/>
    <w:qFormat/>
    <w:rsid w:val="00701B01"/>
    <w:pPr>
      <w:keepLines w:val="0"/>
      <w:pageBreakBefore w:val="0"/>
      <w:widowControl w:val="0"/>
      <w:suppressAutoHyphens/>
      <w:spacing w:line="256" w:lineRule="auto"/>
      <w:contextualSpacing/>
      <w:jc w:val="left"/>
    </w:pPr>
    <w:rPr>
      <w:rFonts w:eastAsia="Times New Roman" w:cs="Arial"/>
      <w:bCs w:val="0"/>
      <w:sz w:val="32"/>
      <w:szCs w:val="16"/>
      <w:u w:val="none"/>
    </w:rPr>
  </w:style>
  <w:style w:type="paragraph" w:customStyle="1" w:styleId="tagCharChar1Char">
    <w:name w:val="tag Char Char1 Char"/>
    <w:uiPriority w:val="99"/>
    <w:qFormat/>
    <w:rsid w:val="00701B01"/>
    <w:rPr>
      <w:rFonts w:asciiTheme="minorHAnsi" w:eastAsia="Times New Roman" w:hAnsiTheme="minorHAnsi" w:cs="Calibri"/>
      <w:b/>
      <w:bCs/>
      <w:sz w:val="24"/>
      <w:szCs w:val="24"/>
    </w:rPr>
  </w:style>
  <w:style w:type="paragraph" w:customStyle="1" w:styleId="inside-copy">
    <w:name w:val="inside-copy"/>
    <w:basedOn w:val="Normal"/>
    <w:uiPriority w:val="99"/>
    <w:qFormat/>
    <w:rsid w:val="00701B0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701B0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01B01"/>
    <w:pPr>
      <w:spacing w:line="256" w:lineRule="auto"/>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01B01"/>
    <w:rPr>
      <w:rFonts w:ascii="Arial" w:hAnsi="Arial"/>
      <w:b w:val="0"/>
      <w:caps w:val="0"/>
      <w:sz w:val="20"/>
    </w:rPr>
  </w:style>
  <w:style w:type="paragraph" w:customStyle="1" w:styleId="ProjectTitleLine">
    <w:name w:val="Project Title Line"/>
    <w:basedOn w:val="Normal"/>
    <w:next w:val="Normal"/>
    <w:autoRedefine/>
    <w:uiPriority w:val="99"/>
    <w:qFormat/>
    <w:rsid w:val="00701B01"/>
    <w:pPr>
      <w:spacing w:line="256" w:lineRule="auto"/>
      <w:jc w:val="center"/>
    </w:pPr>
    <w:rPr>
      <w:rFonts w:eastAsia="Times New Roman"/>
      <w:caps/>
      <w:szCs w:val="20"/>
    </w:rPr>
  </w:style>
  <w:style w:type="paragraph" w:customStyle="1" w:styleId="LanguageStrike">
    <w:name w:val="Language Strike"/>
    <w:basedOn w:val="Normal"/>
    <w:next w:val="Normal"/>
    <w:uiPriority w:val="99"/>
    <w:qFormat/>
    <w:rsid w:val="00701B01"/>
    <w:pPr>
      <w:spacing w:line="256" w:lineRule="auto"/>
    </w:pPr>
    <w:rPr>
      <w:rFonts w:ascii="Arial Narrow" w:eastAsia="Times New Roman" w:hAnsi="Arial Narrow"/>
      <w:strike/>
    </w:rPr>
  </w:style>
  <w:style w:type="paragraph" w:customStyle="1" w:styleId="NormalVerdana">
    <w:name w:val="Normal + Verdana"/>
    <w:aliases w:val="10 pt,White,Normal + Arial"/>
    <w:basedOn w:val="Normal"/>
    <w:uiPriority w:val="99"/>
    <w:qFormat/>
    <w:rsid w:val="00701B01"/>
    <w:pPr>
      <w:spacing w:line="256" w:lineRule="auto"/>
    </w:pPr>
    <w:rPr>
      <w:rFonts w:eastAsia="Times New Roman"/>
      <w:szCs w:val="20"/>
      <w:u w:val="single"/>
    </w:rPr>
  </w:style>
  <w:style w:type="paragraph" w:customStyle="1" w:styleId="Normal10pt">
    <w:name w:val="Normal + 10 pt"/>
    <w:basedOn w:val="Normal"/>
    <w:uiPriority w:val="99"/>
    <w:qFormat/>
    <w:rsid w:val="00701B01"/>
    <w:pPr>
      <w:spacing w:line="256" w:lineRule="auto"/>
    </w:pPr>
    <w:rPr>
      <w:rFonts w:eastAsia="Times New Roman"/>
      <w:szCs w:val="20"/>
    </w:rPr>
  </w:style>
  <w:style w:type="paragraph" w:customStyle="1" w:styleId="cardChar1Char">
    <w:name w:val="card Char1 Char"/>
    <w:basedOn w:val="Normal"/>
    <w:uiPriority w:val="99"/>
    <w:qFormat/>
    <w:rsid w:val="00701B01"/>
    <w:pPr>
      <w:spacing w:line="256" w:lineRule="auto"/>
      <w:ind w:left="288" w:right="288"/>
    </w:pPr>
    <w:rPr>
      <w:rFonts w:eastAsia="Times New Roman"/>
      <w:szCs w:val="20"/>
    </w:rPr>
  </w:style>
  <w:style w:type="paragraph" w:customStyle="1" w:styleId="CM12">
    <w:name w:val="CM12"/>
    <w:basedOn w:val="Default"/>
    <w:next w:val="Default"/>
    <w:uiPriority w:val="99"/>
    <w:qFormat/>
    <w:rsid w:val="00701B0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01B01"/>
    <w:pPr>
      <w:widowControl w:val="0"/>
      <w:spacing w:after="480"/>
    </w:pPr>
    <w:rPr>
      <w:rFonts w:ascii="Granjon LT Std" w:hAnsi="Granjon LT Std"/>
      <w:color w:val="auto"/>
    </w:rPr>
  </w:style>
  <w:style w:type="paragraph" w:customStyle="1" w:styleId="CM10">
    <w:name w:val="CM10"/>
    <w:basedOn w:val="Default"/>
    <w:next w:val="Default"/>
    <w:uiPriority w:val="99"/>
    <w:qFormat/>
    <w:rsid w:val="00701B01"/>
    <w:pPr>
      <w:widowControl w:val="0"/>
      <w:spacing w:line="320" w:lineRule="atLeast"/>
    </w:pPr>
    <w:rPr>
      <w:rFonts w:ascii="Granjon LT Std" w:hAnsi="Granjon LT Std"/>
      <w:color w:val="auto"/>
    </w:rPr>
  </w:style>
  <w:style w:type="paragraph" w:customStyle="1" w:styleId="bold">
    <w:name w:val="bold"/>
    <w:basedOn w:val="Normal"/>
    <w:uiPriority w:val="99"/>
    <w:qFormat/>
    <w:rsid w:val="00701B01"/>
    <w:pPr>
      <w:spacing w:before="100" w:beforeAutospacing="1" w:after="100" w:afterAutospacing="1" w:line="256" w:lineRule="auto"/>
    </w:pPr>
    <w:rPr>
      <w:rFonts w:eastAsia="Times New Roman"/>
      <w:b/>
      <w:bCs/>
      <w:sz w:val="24"/>
    </w:rPr>
  </w:style>
  <w:style w:type="paragraph" w:customStyle="1" w:styleId="StrikeThrough">
    <w:name w:val="Strike Through"/>
    <w:basedOn w:val="Normal"/>
    <w:next w:val="Normal"/>
    <w:uiPriority w:val="99"/>
    <w:qFormat/>
    <w:rsid w:val="00701B01"/>
    <w:pPr>
      <w:spacing w:line="256" w:lineRule="auto"/>
    </w:pPr>
    <w:rPr>
      <w:rFonts w:ascii="Arial Narrow" w:eastAsia="Times New Roman" w:hAnsi="Arial Narrow"/>
      <w:strike/>
      <w:szCs w:val="20"/>
    </w:rPr>
  </w:style>
  <w:style w:type="paragraph" w:customStyle="1" w:styleId="textbodyblack">
    <w:name w:val="textbodyblack"/>
    <w:basedOn w:val="Normal"/>
    <w:uiPriority w:val="99"/>
    <w:qFormat/>
    <w:rsid w:val="00701B01"/>
    <w:pPr>
      <w:spacing w:before="100" w:beforeAutospacing="1" w:after="100" w:afterAutospacing="1" w:line="256" w:lineRule="auto"/>
    </w:pPr>
    <w:rPr>
      <w:rFonts w:eastAsia="Times New Roman"/>
      <w:sz w:val="24"/>
    </w:rPr>
  </w:style>
  <w:style w:type="paragraph" w:customStyle="1" w:styleId="BlockHeading1">
    <w:name w:val="Block Heading 1"/>
    <w:basedOn w:val="Normal"/>
    <w:uiPriority w:val="99"/>
    <w:qFormat/>
    <w:rsid w:val="00701B0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uiPriority w:val="99"/>
    <w:qFormat/>
    <w:rsid w:val="00701B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pPr>
    <w:rPr>
      <w:rFonts w:ascii="Arial Narrow" w:eastAsia="Helvetica" w:hAnsi="Arial Narrow"/>
      <w:b/>
      <w:sz w:val="26"/>
    </w:rPr>
  </w:style>
  <w:style w:type="paragraph" w:customStyle="1" w:styleId="CardText10">
    <w:name w:val="Card Text 1"/>
    <w:basedOn w:val="Normal"/>
    <w:uiPriority w:val="99"/>
    <w:qFormat/>
    <w:rsid w:val="00701B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56" w:lineRule="auto"/>
    </w:pPr>
    <w:rPr>
      <w:rFonts w:ascii="Arial Narrow" w:eastAsia="Helvetica" w:hAnsi="Arial Narrow"/>
      <w:color w:val="000000"/>
      <w:sz w:val="24"/>
      <w:u w:val="single"/>
    </w:rPr>
  </w:style>
  <w:style w:type="paragraph" w:customStyle="1" w:styleId="SmallCard">
    <w:name w:val="Small Card"/>
    <w:basedOn w:val="Normal"/>
    <w:uiPriority w:val="99"/>
    <w:qFormat/>
    <w:rsid w:val="00701B0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01B01"/>
    <w:rPr>
      <w:rFonts w:ascii="Georgia" w:eastAsia="Times New Roman" w:hAnsi="Georgia"/>
      <w:b/>
      <w:bCs/>
      <w:szCs w:val="16"/>
      <w:u w:val="single"/>
    </w:rPr>
  </w:style>
  <w:style w:type="paragraph" w:customStyle="1" w:styleId="CiteCorrected">
    <w:name w:val="Cite Corrected"/>
    <w:basedOn w:val="Normal"/>
    <w:link w:val="CiteCorrectedChar"/>
    <w:qFormat/>
    <w:rsid w:val="00701B01"/>
    <w:pPr>
      <w:spacing w:line="256" w:lineRule="auto"/>
    </w:pPr>
    <w:rPr>
      <w:rFonts w:ascii="Georgia" w:eastAsia="Times New Roman" w:hAnsi="Georgia"/>
      <w:b/>
      <w:bCs/>
      <w:szCs w:val="16"/>
      <w:u w:val="single"/>
    </w:rPr>
  </w:style>
  <w:style w:type="character" w:customStyle="1" w:styleId="CardText2Char">
    <w:name w:val="Card Text 2 Char"/>
    <w:basedOn w:val="CardText1Char"/>
    <w:link w:val="CardText2"/>
    <w:locked/>
    <w:rsid w:val="00701B01"/>
    <w:rPr>
      <w:rFonts w:ascii="Arial Narrow" w:hAnsi="Arial Narrow" w:hint="default"/>
      <w:b/>
      <w:color w:val="000000"/>
      <w:sz w:val="22"/>
      <w:szCs w:val="22"/>
      <w:u w:val="single"/>
    </w:rPr>
  </w:style>
  <w:style w:type="paragraph" w:customStyle="1" w:styleId="CardText2">
    <w:name w:val="Card Text 2"/>
    <w:basedOn w:val="CardText10"/>
    <w:link w:val="CardText2Char"/>
    <w:qFormat/>
    <w:rsid w:val="00701B0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701B01"/>
    <w:pPr>
      <w:spacing w:line="256" w:lineRule="auto"/>
      <w:ind w:left="288"/>
    </w:pPr>
    <w:rPr>
      <w:rFonts w:eastAsia="SimSun"/>
      <w:szCs w:val="20"/>
      <w:lang w:eastAsia="zh-CN"/>
    </w:rPr>
  </w:style>
  <w:style w:type="paragraph" w:customStyle="1" w:styleId="story-body-text">
    <w:name w:val="story-body-text"/>
    <w:basedOn w:val="Normal"/>
    <w:uiPriority w:val="99"/>
    <w:qFormat/>
    <w:rsid w:val="00701B01"/>
    <w:pPr>
      <w:spacing w:before="100" w:beforeAutospacing="1" w:after="100" w:afterAutospacing="1" w:line="256" w:lineRule="auto"/>
    </w:pPr>
    <w:rPr>
      <w:rFonts w:eastAsia="Times New Roman"/>
      <w:sz w:val="24"/>
    </w:rPr>
  </w:style>
  <w:style w:type="paragraph" w:customStyle="1" w:styleId="BriefTitle2">
    <w:name w:val="Brief Title 2"/>
    <w:basedOn w:val="BriefTitle"/>
    <w:uiPriority w:val="99"/>
    <w:qFormat/>
    <w:rsid w:val="00701B01"/>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701B01"/>
    <w:rPr>
      <w:u w:val="single"/>
    </w:rPr>
  </w:style>
  <w:style w:type="paragraph" w:customStyle="1" w:styleId="StyleCardText11ptUnderline">
    <w:name w:val="Style Card Text + 11 pt Underline"/>
    <w:link w:val="StyleCardText11ptUnderlineChar"/>
    <w:qFormat/>
    <w:rsid w:val="00701B01"/>
    <w:pPr>
      <w:spacing w:after="160" w:line="252" w:lineRule="auto"/>
    </w:pPr>
    <w:rPr>
      <w:u w:val="single"/>
    </w:rPr>
  </w:style>
  <w:style w:type="character" w:customStyle="1" w:styleId="StyleMinimizedText11ptChar">
    <w:name w:val="Style Minimized Text + 11 pt Char"/>
    <w:basedOn w:val="DefaultParagraphFont"/>
    <w:link w:val="StyleMinimizedText11pt"/>
    <w:locked/>
    <w:rsid w:val="00701B01"/>
    <w:rPr>
      <w:rFonts w:ascii="Georgia" w:hAnsi="Georgia"/>
      <w:sz w:val="16"/>
    </w:rPr>
  </w:style>
  <w:style w:type="paragraph" w:customStyle="1" w:styleId="StyleMinimizedText11pt">
    <w:name w:val="Style Minimized Text + 11 pt"/>
    <w:basedOn w:val="Normal"/>
    <w:link w:val="StyleMinimizedText11ptChar"/>
    <w:qFormat/>
    <w:rsid w:val="00701B01"/>
    <w:pPr>
      <w:spacing w:line="256" w:lineRule="auto"/>
    </w:pPr>
    <w:rPr>
      <w:rFonts w:ascii="Georgia" w:hAnsi="Georgia"/>
      <w:sz w:val="16"/>
    </w:rPr>
  </w:style>
  <w:style w:type="character" w:customStyle="1" w:styleId="StyleMinimizedText11pt1Char">
    <w:name w:val="Style Minimized Text + 11 pt1 Char"/>
    <w:basedOn w:val="DefaultParagraphFont"/>
    <w:link w:val="StyleMinimizedText11pt1"/>
    <w:locked/>
    <w:rsid w:val="00701B01"/>
    <w:rPr>
      <w:rFonts w:ascii="Georgia" w:hAnsi="Georgia"/>
      <w:sz w:val="16"/>
    </w:rPr>
  </w:style>
  <w:style w:type="paragraph" w:customStyle="1" w:styleId="StyleMinimizedText11pt1">
    <w:name w:val="Style Minimized Text + 11 pt1"/>
    <w:basedOn w:val="Normal"/>
    <w:link w:val="StyleMinimizedText11pt1Char"/>
    <w:qFormat/>
    <w:rsid w:val="00701B01"/>
    <w:pPr>
      <w:spacing w:line="256" w:lineRule="auto"/>
    </w:pPr>
    <w:rPr>
      <w:rFonts w:ascii="Georgia" w:hAnsi="Georgia"/>
      <w:sz w:val="16"/>
    </w:rPr>
  </w:style>
  <w:style w:type="character" w:customStyle="1" w:styleId="Debate-CardSmalltextF2Char">
    <w:name w:val="Debate- Card Small text F2 Char"/>
    <w:link w:val="Debate-CardSmalltextF2"/>
    <w:locked/>
    <w:rsid w:val="00701B01"/>
    <w:rPr>
      <w:rFonts w:ascii="Arial Narrow" w:hAnsi="Arial Narrow"/>
      <w:sz w:val="16"/>
    </w:rPr>
  </w:style>
  <w:style w:type="paragraph" w:customStyle="1" w:styleId="Debate-CardSmalltextF2">
    <w:name w:val="Debate- Card Small text F2"/>
    <w:basedOn w:val="Normal"/>
    <w:next w:val="Normal"/>
    <w:link w:val="Debate-CardSmalltextF2Char"/>
    <w:qFormat/>
    <w:rsid w:val="00701B01"/>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701B01"/>
    <w:rPr>
      <w:rFonts w:ascii="Arial Narrow" w:hAnsi="Arial Narrow"/>
      <w:b/>
      <w:sz w:val="18"/>
      <w:u w:val="single"/>
    </w:rPr>
  </w:style>
  <w:style w:type="paragraph" w:customStyle="1" w:styleId="Debate-EmphasizedText-F5">
    <w:name w:val="Debate- Emphasized Text- F5"/>
    <w:basedOn w:val="Normal"/>
    <w:link w:val="Debate-EmphasizedText-F5Char"/>
    <w:qFormat/>
    <w:rsid w:val="00701B01"/>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701B0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01B01"/>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701B0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01B01"/>
    <w:pPr>
      <w:spacing w:line="256" w:lineRule="auto"/>
    </w:pPr>
    <w:rPr>
      <w:rFonts w:ascii="Times New Roman" w:eastAsia="Times New Roman" w:hAnsi="Times New Roman" w:cs="Calibri"/>
      <w:sz w:val="16"/>
    </w:rPr>
  </w:style>
  <w:style w:type="paragraph" w:customStyle="1" w:styleId="emactive">
    <w:name w:val="emactive"/>
    <w:basedOn w:val="Normal"/>
    <w:uiPriority w:val="99"/>
    <w:qFormat/>
    <w:rsid w:val="00701B01"/>
    <w:pPr>
      <w:spacing w:before="100" w:beforeAutospacing="1" w:after="100" w:afterAutospacing="1" w:line="256" w:lineRule="auto"/>
    </w:pPr>
    <w:rPr>
      <w:rFonts w:eastAsia="Times New Roman"/>
      <w:sz w:val="24"/>
    </w:rPr>
  </w:style>
  <w:style w:type="paragraph" w:customStyle="1" w:styleId="emready">
    <w:name w:val="emready"/>
    <w:basedOn w:val="Normal"/>
    <w:uiPriority w:val="99"/>
    <w:qFormat/>
    <w:rsid w:val="00701B01"/>
    <w:pPr>
      <w:spacing w:before="100" w:beforeAutospacing="1" w:after="100" w:afterAutospacing="1" w:line="256" w:lineRule="auto"/>
    </w:pPr>
    <w:rPr>
      <w:rFonts w:eastAsia="Times New Roman"/>
      <w:sz w:val="24"/>
    </w:rPr>
  </w:style>
  <w:style w:type="character" w:customStyle="1" w:styleId="BoldandUnderlineCharCharCharCharCharChar">
    <w:name w:val="Bold and Underline Char Char Char Char Char Char"/>
    <w:link w:val="BoldandUnderlineCharCharCharCharChar"/>
    <w:locked/>
    <w:rsid w:val="00701B0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01B01"/>
    <w:pPr>
      <w:spacing w:line="256" w:lineRule="auto"/>
    </w:pPr>
    <w:rPr>
      <w:rFonts w:ascii="Georgia" w:eastAsia="Times New Roman" w:hAnsi="Georgia" w:cs="Times New Roman"/>
      <w:b/>
      <w:u w:val="single"/>
    </w:rPr>
  </w:style>
  <w:style w:type="character" w:customStyle="1" w:styleId="CardHighlightChar">
    <w:name w:val="Card Highlight Char"/>
    <w:link w:val="CardHighlight"/>
    <w:locked/>
    <w:rsid w:val="00701B01"/>
    <w:rPr>
      <w:rFonts w:eastAsia="Calibri" w:cs="Calibri"/>
      <w:u w:val="single"/>
      <w:shd w:val="clear" w:color="auto" w:fill="66FFFF"/>
    </w:rPr>
  </w:style>
  <w:style w:type="paragraph" w:customStyle="1" w:styleId="CardHighlight">
    <w:name w:val="Card Highlight"/>
    <w:basedOn w:val="Normal"/>
    <w:link w:val="CardHighlightChar"/>
    <w:qFormat/>
    <w:rsid w:val="00701B01"/>
    <w:pPr>
      <w:shd w:val="clear" w:color="auto" w:fill="66FFFF"/>
      <w:spacing w:line="256" w:lineRule="auto"/>
    </w:pPr>
    <w:rPr>
      <w:rFonts w:eastAsia="Calibri" w:cs="Calibri"/>
      <w:u w:val="single"/>
    </w:rPr>
  </w:style>
  <w:style w:type="character" w:customStyle="1" w:styleId="BlockHeaderHiddenChar">
    <w:name w:val="Block Header Hidden Char"/>
    <w:link w:val="BlockHeaderHidden"/>
    <w:locked/>
    <w:rsid w:val="00701B0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01B01"/>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01B01"/>
    <w:pPr>
      <w:spacing w:before="100" w:beforeAutospacing="1" w:after="100" w:afterAutospacing="1" w:line="256" w:lineRule="auto"/>
    </w:pPr>
    <w:rPr>
      <w:rFonts w:eastAsia="Times New Roman"/>
      <w:sz w:val="24"/>
    </w:rPr>
  </w:style>
  <w:style w:type="paragraph" w:customStyle="1" w:styleId="norma">
    <w:name w:val="norma"/>
    <w:basedOn w:val="Heading3"/>
    <w:uiPriority w:val="99"/>
    <w:qFormat/>
    <w:rsid w:val="00701B01"/>
    <w:pPr>
      <w:spacing w:line="256" w:lineRule="auto"/>
    </w:pPr>
    <w:rPr>
      <w:rFonts w:eastAsia="MS Gothic" w:cs="Arial"/>
      <w:sz w:val="24"/>
    </w:rPr>
  </w:style>
  <w:style w:type="paragraph" w:customStyle="1" w:styleId="nromal">
    <w:name w:val="nromal"/>
    <w:basedOn w:val="Normal"/>
    <w:uiPriority w:val="99"/>
    <w:qFormat/>
    <w:rsid w:val="00701B01"/>
    <w:pPr>
      <w:keepNext/>
      <w:keepLines/>
      <w:spacing w:before="200" w:line="256" w:lineRule="auto"/>
      <w:outlineLvl w:val="3"/>
    </w:pPr>
    <w:rPr>
      <w:rFonts w:eastAsia="Times New Roman" w:cs="Cambria"/>
      <w:b/>
      <w:iCs/>
    </w:rPr>
  </w:style>
  <w:style w:type="paragraph" w:customStyle="1" w:styleId="natural">
    <w:name w:val="natural"/>
    <w:basedOn w:val="Normal"/>
    <w:uiPriority w:val="99"/>
    <w:qFormat/>
    <w:rsid w:val="00701B01"/>
    <w:pPr>
      <w:keepNext/>
      <w:keepLines/>
      <w:spacing w:before="200" w:line="256" w:lineRule="auto"/>
      <w:outlineLvl w:val="3"/>
    </w:pPr>
    <w:rPr>
      <w:rFonts w:eastAsia="Times New Roman"/>
      <w:b/>
      <w:iCs/>
    </w:rPr>
  </w:style>
  <w:style w:type="paragraph" w:customStyle="1" w:styleId="nroaml">
    <w:name w:val="nroaml"/>
    <w:basedOn w:val="Normal"/>
    <w:uiPriority w:val="99"/>
    <w:qFormat/>
    <w:rsid w:val="00701B01"/>
    <w:pPr>
      <w:keepNext/>
      <w:keepLines/>
      <w:spacing w:before="200" w:line="256" w:lineRule="auto"/>
      <w:outlineLvl w:val="3"/>
    </w:pPr>
    <w:rPr>
      <w:rFonts w:eastAsia="Times New Roman"/>
      <w:b/>
      <w:iCs/>
    </w:rPr>
  </w:style>
  <w:style w:type="paragraph" w:customStyle="1" w:styleId="noraml">
    <w:name w:val="noraml"/>
    <w:basedOn w:val="Normal"/>
    <w:uiPriority w:val="99"/>
    <w:qFormat/>
    <w:rsid w:val="00701B01"/>
    <w:pPr>
      <w:keepNext/>
      <w:keepLines/>
      <w:spacing w:before="200" w:line="256" w:lineRule="auto"/>
      <w:outlineLvl w:val="3"/>
    </w:pPr>
    <w:rPr>
      <w:rFonts w:eastAsia="Times New Roman"/>
      <w:b/>
      <w:iCs/>
      <w:sz w:val="24"/>
    </w:rPr>
  </w:style>
  <w:style w:type="character" w:customStyle="1" w:styleId="SmallSizeParagraphChar">
    <w:name w:val="Small Size Paragraph Char"/>
    <w:link w:val="SmallSizeParagraph"/>
    <w:locked/>
    <w:rsid w:val="00701B01"/>
    <w:rPr>
      <w:rFonts w:ascii="Georgia" w:eastAsia="Calibri" w:hAnsi="Georgia"/>
      <w:sz w:val="16"/>
      <w:szCs w:val="16"/>
    </w:rPr>
  </w:style>
  <w:style w:type="paragraph" w:customStyle="1" w:styleId="SmallSizeParagraph">
    <w:name w:val="Small Size Paragraph"/>
    <w:basedOn w:val="Normal"/>
    <w:link w:val="SmallSizeParagraphChar"/>
    <w:qFormat/>
    <w:rsid w:val="00701B01"/>
    <w:pPr>
      <w:spacing w:line="256" w:lineRule="auto"/>
    </w:pPr>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01B0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01B01"/>
    <w:pPr>
      <w:pBdr>
        <w:top w:val="single" w:sz="4" w:space="0" w:color="auto"/>
        <w:left w:val="single" w:sz="4" w:space="0" w:color="auto"/>
        <w:bottom w:val="single" w:sz="4" w:space="0" w:color="auto"/>
        <w:right w:val="single" w:sz="4" w:space="0" w:color="auto"/>
      </w:pBdr>
    </w:pPr>
    <w:rPr>
      <w:rFonts w:ascii="Georgia" w:eastAsiaTheme="minorEastAsia" w:hAnsi="Georgia" w:cs="Calibri (Headings)"/>
      <w:b/>
      <w:bCs/>
      <w:bdr w:val="single" w:sz="4" w:space="0" w:color="auto" w:frame="1"/>
    </w:rPr>
  </w:style>
  <w:style w:type="character" w:customStyle="1" w:styleId="LanguageEditingChar">
    <w:name w:val="Language Editing Char"/>
    <w:link w:val="LanguageEditing"/>
    <w:locked/>
    <w:rsid w:val="00701B0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01B01"/>
    <w:pPr>
      <w:spacing w:line="256" w:lineRule="auto"/>
    </w:pPr>
    <w:rPr>
      <w:rFonts w:ascii="Times New Roman" w:eastAsia="Times New Roman" w:hAnsi="Times New Roman" w:cs="Times New Roman"/>
      <w:strike/>
      <w:sz w:val="20"/>
    </w:rPr>
  </w:style>
  <w:style w:type="character" w:customStyle="1" w:styleId="CardT1Char">
    <w:name w:val="CardT1 Char"/>
    <w:link w:val="CardT1"/>
    <w:locked/>
    <w:rsid w:val="00701B01"/>
    <w:rPr>
      <w:rFonts w:ascii="Arial" w:eastAsia="Calibri" w:hAnsi="Arial" w:cs="Arial"/>
      <w:kern w:val="2"/>
      <w:sz w:val="14"/>
      <w:szCs w:val="14"/>
      <w:lang w:eastAsia="zh-TW"/>
    </w:rPr>
  </w:style>
  <w:style w:type="paragraph" w:customStyle="1" w:styleId="CardT1">
    <w:name w:val="CardT1"/>
    <w:basedOn w:val="Normal"/>
    <w:link w:val="CardT1Char"/>
    <w:qFormat/>
    <w:rsid w:val="00701B01"/>
    <w:pPr>
      <w:spacing w:line="256" w:lineRule="auto"/>
    </w:pPr>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01B0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01B01"/>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701B01"/>
    <w:pPr>
      <w:spacing w:before="100" w:beforeAutospacing="1" w:after="100" w:afterAutospacing="1" w:line="256" w:lineRule="auto"/>
    </w:pPr>
    <w:rPr>
      <w:rFonts w:eastAsia="Times New Roman"/>
      <w:sz w:val="24"/>
    </w:rPr>
  </w:style>
  <w:style w:type="paragraph" w:customStyle="1" w:styleId="CiteReal">
    <w:name w:val="Cite Real"/>
    <w:basedOn w:val="Normal"/>
    <w:next w:val="Normal"/>
    <w:uiPriority w:val="99"/>
    <w:qFormat/>
    <w:rsid w:val="00701B01"/>
    <w:pPr>
      <w:spacing w:line="256" w:lineRule="auto"/>
    </w:pPr>
    <w:rPr>
      <w:rFonts w:eastAsia="MS Mincho"/>
      <w:b/>
      <w:sz w:val="24"/>
      <w:u w:val="single"/>
    </w:rPr>
  </w:style>
  <w:style w:type="paragraph" w:customStyle="1" w:styleId="2909F619802848F09E01365C32F34654">
    <w:name w:val="2909F619802848F09E01365C32F34654"/>
    <w:uiPriority w:val="99"/>
    <w:qFormat/>
    <w:rsid w:val="00701B01"/>
    <w:pPr>
      <w:spacing w:after="200" w:line="276" w:lineRule="auto"/>
    </w:pPr>
    <w:rPr>
      <w:rFonts w:eastAsia="Times New Roman" w:cs="Times New Roman"/>
      <w:lang w:eastAsia="ja-JP"/>
    </w:rPr>
  </w:style>
  <w:style w:type="character" w:customStyle="1" w:styleId="UnderlineSChar">
    <w:name w:val="Underline S Char"/>
    <w:link w:val="UnderlineS"/>
    <w:locked/>
    <w:rsid w:val="00701B01"/>
    <w:rPr>
      <w:rFonts w:ascii="Georgia" w:eastAsia="Calibri" w:hAnsi="Georgia"/>
      <w:u w:val="single"/>
      <w:lang w:val="x-none" w:eastAsia="zh-CN"/>
    </w:rPr>
  </w:style>
  <w:style w:type="paragraph" w:customStyle="1" w:styleId="UnderlineS">
    <w:name w:val="Underline S"/>
    <w:basedOn w:val="Normal"/>
    <w:link w:val="UnderlineSChar"/>
    <w:qFormat/>
    <w:rsid w:val="00701B01"/>
    <w:pPr>
      <w:spacing w:after="200" w:line="256" w:lineRule="auto"/>
    </w:pPr>
    <w:rPr>
      <w:rFonts w:ascii="Georgia" w:eastAsia="Calibri" w:hAnsi="Georgia"/>
      <w:u w:val="single"/>
      <w:lang w:val="x-none" w:eastAsia="zh-CN"/>
    </w:rPr>
  </w:style>
  <w:style w:type="character" w:customStyle="1" w:styleId="UnunderlinedChar">
    <w:name w:val="Ununderlined Char"/>
    <w:link w:val="Ununderlined"/>
    <w:locked/>
    <w:rsid w:val="00701B01"/>
    <w:rPr>
      <w:rFonts w:ascii="Georgia" w:eastAsia="SimSun" w:hAnsi="Georgia"/>
      <w:sz w:val="12"/>
    </w:rPr>
  </w:style>
  <w:style w:type="paragraph" w:customStyle="1" w:styleId="Ununderlined">
    <w:name w:val="Ununderlined"/>
    <w:basedOn w:val="Normal"/>
    <w:link w:val="UnunderlinedChar"/>
    <w:qFormat/>
    <w:rsid w:val="00701B01"/>
    <w:pPr>
      <w:spacing w:line="256" w:lineRule="auto"/>
    </w:pPr>
    <w:rPr>
      <w:rFonts w:ascii="Georgia" w:eastAsia="SimSun" w:hAnsi="Georgia"/>
      <w:sz w:val="12"/>
    </w:rPr>
  </w:style>
  <w:style w:type="character" w:customStyle="1" w:styleId="HighlightingChar">
    <w:name w:val="Highlighting Char"/>
    <w:link w:val="Highlighting"/>
    <w:locked/>
    <w:rsid w:val="00701B01"/>
    <w:rPr>
      <w:rFonts w:ascii="Georgia" w:eastAsia="SimSun" w:hAnsi="Georgia"/>
      <w:u w:val="thick"/>
    </w:rPr>
  </w:style>
  <w:style w:type="paragraph" w:customStyle="1" w:styleId="Highlighting">
    <w:name w:val="Highlighting"/>
    <w:basedOn w:val="Normal"/>
    <w:link w:val="HighlightingChar"/>
    <w:autoRedefine/>
    <w:qFormat/>
    <w:rsid w:val="00701B01"/>
    <w:pPr>
      <w:spacing w:line="256" w:lineRule="auto"/>
    </w:pPr>
    <w:rPr>
      <w:rFonts w:ascii="Georgia" w:eastAsia="SimSun" w:hAnsi="Georgia"/>
      <w:u w:val="thick"/>
    </w:rPr>
  </w:style>
  <w:style w:type="character" w:customStyle="1" w:styleId="CITEChar">
    <w:name w:val="CITE Char"/>
    <w:link w:val="CITE"/>
    <w:locked/>
    <w:rsid w:val="00701B01"/>
    <w:rPr>
      <w:rFonts w:ascii="Arial" w:eastAsia="Times New Roman" w:hAnsi="Arial" w:cs="Arial"/>
      <w:iCs/>
      <w:smallCaps/>
      <w:sz w:val="20"/>
      <w:szCs w:val="20"/>
      <w:u w:val="double"/>
    </w:rPr>
  </w:style>
  <w:style w:type="paragraph" w:customStyle="1" w:styleId="CITE">
    <w:name w:val="CITE"/>
    <w:basedOn w:val="Heading2"/>
    <w:link w:val="CITEChar"/>
    <w:autoRedefine/>
    <w:qFormat/>
    <w:rsid w:val="00701B01"/>
    <w:pPr>
      <w:keepLines w:val="0"/>
      <w:pageBreakBefore w:val="0"/>
      <w:spacing w:before="60" w:after="60" w:line="256" w:lineRule="auto"/>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701B01"/>
    <w:pPr>
      <w:spacing w:before="100" w:beforeAutospacing="1" w:after="100" w:afterAutospacing="1" w:line="256" w:lineRule="auto"/>
    </w:pPr>
    <w:rPr>
      <w:rFonts w:eastAsia="Times New Roman"/>
      <w:sz w:val="24"/>
      <w:lang w:eastAsia="zh-CN"/>
    </w:rPr>
  </w:style>
  <w:style w:type="paragraph" w:customStyle="1" w:styleId="Analytics">
    <w:name w:val="Analytics"/>
    <w:basedOn w:val="Normal"/>
    <w:uiPriority w:val="99"/>
    <w:qFormat/>
    <w:rsid w:val="00701B01"/>
    <w:pPr>
      <w:spacing w:line="256" w:lineRule="auto"/>
    </w:pPr>
    <w:rPr>
      <w:rFonts w:eastAsia="Calibri"/>
      <w:b/>
      <w:sz w:val="24"/>
    </w:rPr>
  </w:style>
  <w:style w:type="paragraph" w:customStyle="1" w:styleId="D345FF3D873148C5AE3FBF3267827368">
    <w:name w:val="D345FF3D873148C5AE3FBF3267827368"/>
    <w:uiPriority w:val="99"/>
    <w:qFormat/>
    <w:rsid w:val="00701B01"/>
    <w:pPr>
      <w:spacing w:after="200" w:line="276" w:lineRule="auto"/>
    </w:pPr>
    <w:rPr>
      <w:rFonts w:eastAsia="Times New Roman" w:cs="Times New Roman"/>
      <w:lang w:eastAsia="ja-JP"/>
    </w:rPr>
  </w:style>
  <w:style w:type="character" w:customStyle="1" w:styleId="NormaltextCharChar">
    <w:name w:val="Normal text Char Char"/>
    <w:link w:val="Normaltext0"/>
    <w:locked/>
    <w:rsid w:val="00701B0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01B01"/>
    <w:pPr>
      <w:spacing w:line="256" w:lineRule="auto"/>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701B0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01B01"/>
    <w:rPr>
      <w:b/>
      <w:sz w:val="28"/>
    </w:rPr>
  </w:style>
  <w:style w:type="character" w:customStyle="1" w:styleId="SourcenameChar">
    <w:name w:val="Source name Char"/>
    <w:link w:val="Sourcename"/>
    <w:locked/>
    <w:rsid w:val="00701B0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01B01"/>
    <w:rPr>
      <w:b/>
      <w:bCs/>
      <w:sz w:val="20"/>
    </w:rPr>
  </w:style>
  <w:style w:type="character" w:customStyle="1" w:styleId="underlinedcardChar">
    <w:name w:val="underlined card Char"/>
    <w:link w:val="underlinedcard0"/>
    <w:locked/>
    <w:rsid w:val="00701B0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01B01"/>
    <w:rPr>
      <w:sz w:val="22"/>
      <w:u w:val="single"/>
    </w:rPr>
  </w:style>
  <w:style w:type="paragraph" w:customStyle="1" w:styleId="FullText">
    <w:name w:val="Full Text"/>
    <w:basedOn w:val="Normal"/>
    <w:uiPriority w:val="99"/>
    <w:qFormat/>
    <w:rsid w:val="00701B01"/>
    <w:pPr>
      <w:spacing w:line="256" w:lineRule="auto"/>
    </w:pPr>
    <w:rPr>
      <w:rFonts w:eastAsia="Times New Roman"/>
    </w:rPr>
  </w:style>
  <w:style w:type="character" w:customStyle="1" w:styleId="TextUnderlineChar">
    <w:name w:val="Text Underline Char"/>
    <w:link w:val="TextUnderline"/>
    <w:locked/>
    <w:rsid w:val="00701B0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01B01"/>
    <w:pPr>
      <w:spacing w:line="256" w:lineRule="auto"/>
    </w:pPr>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701B0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01B01"/>
    <w:pPr>
      <w:widowControl w:val="0"/>
      <w:overflowPunct w:val="0"/>
      <w:autoSpaceDE w:val="0"/>
      <w:autoSpaceDN w:val="0"/>
      <w:adjustRightInd w:val="0"/>
      <w:spacing w:after="120" w:line="256" w:lineRule="auto"/>
    </w:pPr>
    <w:rPr>
      <w:rFonts w:ascii="Georgia" w:eastAsia="MS Mincho" w:hAnsi="Georgia"/>
      <w:kern w:val="28"/>
      <w:sz w:val="18"/>
      <w:szCs w:val="20"/>
      <w:lang w:val="en" w:eastAsia="x-none"/>
    </w:rPr>
  </w:style>
  <w:style w:type="character" w:customStyle="1" w:styleId="readCharChar">
    <w:name w:val="read Char Char"/>
    <w:link w:val="read"/>
    <w:locked/>
    <w:rsid w:val="00701B0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01B01"/>
    <w:pPr>
      <w:spacing w:line="256" w:lineRule="auto"/>
    </w:pPr>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701B01"/>
    <w:pPr>
      <w:spacing w:before="240" w:line="256" w:lineRule="auto"/>
      <w:outlineLvl w:val="2"/>
    </w:pPr>
    <w:rPr>
      <w:rFonts w:eastAsia="Times New Roman"/>
      <w:b/>
    </w:rPr>
  </w:style>
  <w:style w:type="character" w:customStyle="1" w:styleId="CiteCardChar">
    <w:name w:val="Cite_Card Char"/>
    <w:link w:val="CiteCard0"/>
    <w:locked/>
    <w:rsid w:val="00701B01"/>
    <w:rPr>
      <w:rFonts w:ascii="Times New Roman" w:eastAsia="Times New Roman" w:hAnsi="Times New Roman" w:cs="Arial"/>
      <w:bCs/>
      <w:sz w:val="20"/>
      <w:szCs w:val="20"/>
    </w:rPr>
  </w:style>
  <w:style w:type="paragraph" w:customStyle="1" w:styleId="CiteCard0">
    <w:name w:val="Cite_Card"/>
    <w:link w:val="CiteCardChar"/>
    <w:qFormat/>
    <w:rsid w:val="00701B01"/>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01B01"/>
    <w:pPr>
      <w:widowControl w:val="0"/>
    </w:pPr>
    <w:rPr>
      <w:rFonts w:eastAsia="MS Mincho"/>
      <w:color w:val="auto"/>
    </w:rPr>
  </w:style>
  <w:style w:type="paragraph" w:customStyle="1" w:styleId="dropcap">
    <w:name w:val="dropcap"/>
    <w:basedOn w:val="Normal"/>
    <w:uiPriority w:val="99"/>
    <w:qFormat/>
    <w:rsid w:val="00701B01"/>
    <w:pPr>
      <w:spacing w:before="100" w:beforeAutospacing="1" w:after="100" w:afterAutospacing="1" w:line="256" w:lineRule="auto"/>
    </w:pPr>
    <w:rPr>
      <w:rFonts w:eastAsia="Times New Roman"/>
      <w:sz w:val="24"/>
    </w:rPr>
  </w:style>
  <w:style w:type="character" w:customStyle="1" w:styleId="StyleStyle49pt6Char">
    <w:name w:val="Style Style4 + 9 pt6 Char"/>
    <w:basedOn w:val="Style4Char"/>
    <w:link w:val="StyleStyle49pt6"/>
    <w:locked/>
    <w:rsid w:val="00701B01"/>
    <w:rPr>
      <w:rFonts w:ascii="Georgia" w:eastAsia="Times New Roman" w:hAnsi="Georgia" w:cs="Calibri"/>
      <w:u w:val="single"/>
    </w:rPr>
  </w:style>
  <w:style w:type="paragraph" w:customStyle="1" w:styleId="StyleStyle49pt6">
    <w:name w:val="Style Style4 + 9 pt6"/>
    <w:basedOn w:val="Style4"/>
    <w:link w:val="StyleStyle49pt6Char"/>
    <w:qFormat/>
    <w:rsid w:val="00701B01"/>
    <w:rPr>
      <w:rFonts w:ascii="Georgia" w:hAnsi="Georgia"/>
    </w:rPr>
  </w:style>
  <w:style w:type="character" w:customStyle="1" w:styleId="UnderlineCharCharCharCharChar">
    <w:name w:val="Underline Char Char Char Char Char"/>
    <w:link w:val="UnderlineCharCharCharChar"/>
    <w:locked/>
    <w:rsid w:val="00701B0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01B01"/>
    <w:pPr>
      <w:spacing w:line="256" w:lineRule="auto"/>
    </w:pPr>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701B0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01B01"/>
    <w:pPr>
      <w:spacing w:line="256" w:lineRule="auto"/>
    </w:pPr>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01B0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01B01"/>
    <w:pPr>
      <w:spacing w:line="256" w:lineRule="auto"/>
    </w:pPr>
    <w:rPr>
      <w:rFonts w:ascii="Georgia" w:hAnsi="Georgia" w:cs="Calibri"/>
      <w:b/>
      <w:bCs/>
      <w:u w:val="single"/>
    </w:rPr>
  </w:style>
  <w:style w:type="character" w:customStyle="1" w:styleId="DebatenoramlChar">
    <w:name w:val="Debatenoraml Char"/>
    <w:link w:val="Debatenoraml"/>
    <w:locked/>
    <w:rsid w:val="00701B01"/>
    <w:rPr>
      <w:rFonts w:ascii="Times New Roman" w:hAnsi="Times New Roman" w:cs="Times New Roman"/>
    </w:rPr>
  </w:style>
  <w:style w:type="paragraph" w:customStyle="1" w:styleId="Debatenoraml">
    <w:name w:val="Debatenoraml"/>
    <w:basedOn w:val="NoSpacing"/>
    <w:link w:val="DebatenoramlChar"/>
    <w:qFormat/>
    <w:rsid w:val="00701B01"/>
    <w:pPr>
      <w:spacing w:before="0" w:line="240" w:lineRule="auto"/>
    </w:pPr>
    <w:rPr>
      <w:rFonts w:ascii="Times New Roman" w:hAnsi="Times New Roman" w:cs="Times New Roman"/>
    </w:rPr>
  </w:style>
  <w:style w:type="paragraph" w:customStyle="1" w:styleId="SynergyTag">
    <w:name w:val="SynergyTag"/>
    <w:basedOn w:val="Normal"/>
    <w:uiPriority w:val="99"/>
    <w:qFormat/>
    <w:rsid w:val="00701B01"/>
    <w:pPr>
      <w:spacing w:line="256" w:lineRule="auto"/>
    </w:pPr>
    <w:rPr>
      <w:rFonts w:eastAsia="Calibri"/>
      <w:b/>
    </w:rPr>
  </w:style>
  <w:style w:type="character" w:customStyle="1" w:styleId="QualsChar">
    <w:name w:val="Quals Char"/>
    <w:link w:val="Quals"/>
    <w:locked/>
    <w:rsid w:val="00701B01"/>
    <w:rPr>
      <w:rFonts w:ascii="Georgia" w:eastAsia="Calibri" w:hAnsi="Georgia"/>
      <w:sz w:val="18"/>
    </w:rPr>
  </w:style>
  <w:style w:type="paragraph" w:customStyle="1" w:styleId="Quals">
    <w:name w:val="Quals"/>
    <w:basedOn w:val="Normal"/>
    <w:link w:val="QualsChar"/>
    <w:qFormat/>
    <w:rsid w:val="00701B01"/>
    <w:pPr>
      <w:spacing w:line="256" w:lineRule="auto"/>
    </w:pPr>
    <w:rPr>
      <w:rFonts w:ascii="Georgia" w:eastAsia="Calibri" w:hAnsi="Georgia"/>
      <w:sz w:val="18"/>
    </w:rPr>
  </w:style>
  <w:style w:type="paragraph" w:customStyle="1" w:styleId="times">
    <w:name w:val="times"/>
    <w:basedOn w:val="Normal"/>
    <w:uiPriority w:val="99"/>
    <w:qFormat/>
    <w:rsid w:val="00701B01"/>
    <w:pPr>
      <w:spacing w:before="100" w:beforeAutospacing="1" w:after="100" w:afterAutospacing="1" w:line="256" w:lineRule="auto"/>
    </w:pPr>
    <w:rPr>
      <w:rFonts w:eastAsia="Times New Roman"/>
      <w:sz w:val="24"/>
    </w:rPr>
  </w:style>
  <w:style w:type="paragraph" w:customStyle="1" w:styleId="BodyA">
    <w:name w:val="Body A"/>
    <w:uiPriority w:val="99"/>
    <w:qFormat/>
    <w:rsid w:val="00701B01"/>
    <w:rPr>
      <w:rFonts w:ascii="Helvetica" w:eastAsia="ヒラギノ角ゴ Pro W3" w:hAnsi="Helvetica" w:cs="Times New Roman"/>
      <w:color w:val="000000"/>
      <w:sz w:val="24"/>
      <w:szCs w:val="20"/>
    </w:rPr>
  </w:style>
  <w:style w:type="character" w:customStyle="1" w:styleId="StarredChar">
    <w:name w:val="Starred Char"/>
    <w:link w:val="Starred"/>
    <w:locked/>
    <w:rsid w:val="00701B01"/>
    <w:rPr>
      <w:rFonts w:ascii="Georgia" w:eastAsia="Times New Roman" w:hAnsi="Georgia"/>
      <w:b/>
      <w:caps/>
      <w:szCs w:val="28"/>
      <w:u w:val="single"/>
    </w:rPr>
  </w:style>
  <w:style w:type="paragraph" w:customStyle="1" w:styleId="Starred">
    <w:name w:val="Starred"/>
    <w:basedOn w:val="Normal"/>
    <w:link w:val="StarredChar"/>
    <w:qFormat/>
    <w:rsid w:val="00701B01"/>
    <w:pPr>
      <w:keepNext/>
      <w:keepLines/>
      <w:pageBreakBefore/>
      <w:spacing w:before="240" w:after="60" w:line="256" w:lineRule="auto"/>
      <w:jc w:val="center"/>
      <w:outlineLvl w:val="0"/>
    </w:pPr>
    <w:rPr>
      <w:rFonts w:ascii="Georgia" w:eastAsia="Times New Roman" w:hAnsi="Georgia"/>
      <w:b/>
      <w:caps/>
      <w:szCs w:val="28"/>
      <w:u w:val="single"/>
    </w:rPr>
  </w:style>
  <w:style w:type="character" w:customStyle="1" w:styleId="NotStarredChar">
    <w:name w:val="NotStarred Char"/>
    <w:link w:val="NotStarred"/>
    <w:locked/>
    <w:rsid w:val="00701B01"/>
    <w:rPr>
      <w:rFonts w:ascii="Georgia" w:eastAsia="Times New Roman" w:hAnsi="Georgia"/>
      <w:b/>
      <w:caps/>
      <w:szCs w:val="28"/>
      <w:u w:val="single"/>
    </w:rPr>
  </w:style>
  <w:style w:type="paragraph" w:customStyle="1" w:styleId="NotStarred">
    <w:name w:val="NotStarred"/>
    <w:basedOn w:val="Normal"/>
    <w:link w:val="NotStarredChar"/>
    <w:qFormat/>
    <w:rsid w:val="00701B01"/>
    <w:pPr>
      <w:keepNext/>
      <w:keepLines/>
      <w:pageBreakBefore/>
      <w:spacing w:before="240" w:after="60" w:line="256" w:lineRule="auto"/>
      <w:jc w:val="center"/>
      <w:outlineLvl w:val="1"/>
    </w:pPr>
    <w:rPr>
      <w:rFonts w:ascii="Georgia" w:eastAsia="Times New Roman" w:hAnsi="Georgia"/>
      <w:b/>
      <w:caps/>
      <w:szCs w:val="28"/>
      <w:u w:val="single"/>
    </w:rPr>
  </w:style>
  <w:style w:type="character" w:customStyle="1" w:styleId="StyleStyle49ptBorderSinglesolidlineAuto05ptLiChar">
    <w:name w:val="Style Style4 + 9 pt Border: : (Single solid line Auto  0.5 pt Li... Char"/>
    <w:link w:val="StyleStyle49ptBorderSinglesolidlineAuto05ptLi"/>
    <w:locked/>
    <w:rsid w:val="00701B0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01B01"/>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701B01"/>
    <w:rPr>
      <w:rFonts w:ascii="Georgia" w:eastAsia="Calibri" w:hAnsi="Georgia"/>
      <w:b/>
    </w:rPr>
  </w:style>
  <w:style w:type="paragraph" w:customStyle="1" w:styleId="H4Tag">
    <w:name w:val="H4 (Tag)"/>
    <w:basedOn w:val="Normal"/>
    <w:link w:val="H4TagChar1"/>
    <w:qFormat/>
    <w:rsid w:val="00701B01"/>
    <w:pPr>
      <w:spacing w:line="256" w:lineRule="auto"/>
    </w:pPr>
    <w:rPr>
      <w:rFonts w:ascii="Georgia" w:eastAsia="Calibri" w:hAnsi="Georgia"/>
      <w:b/>
    </w:rPr>
  </w:style>
  <w:style w:type="paragraph" w:customStyle="1" w:styleId="CM25">
    <w:name w:val="CM25"/>
    <w:basedOn w:val="Default"/>
    <w:next w:val="Default"/>
    <w:uiPriority w:val="99"/>
    <w:qFormat/>
    <w:rsid w:val="00701B0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01B01"/>
    <w:rPr>
      <w:rFonts w:ascii="Georgia" w:hAnsi="Georgia"/>
      <w:b/>
    </w:rPr>
  </w:style>
  <w:style w:type="paragraph" w:customStyle="1" w:styleId="Debate-CardTagandCite-F6">
    <w:name w:val="Debate- Card Tag and Cite- F6"/>
    <w:basedOn w:val="Normal"/>
    <w:link w:val="Debate-CardTagandCite-F6Char"/>
    <w:qFormat/>
    <w:rsid w:val="00701B01"/>
    <w:pPr>
      <w:spacing w:line="256" w:lineRule="auto"/>
      <w:contextualSpacing/>
    </w:pPr>
    <w:rPr>
      <w:rFonts w:ascii="Georgia" w:hAnsi="Georgia"/>
      <w:b/>
    </w:rPr>
  </w:style>
  <w:style w:type="character" w:customStyle="1" w:styleId="CardtextChar4">
    <w:name w:val="Card text Char"/>
    <w:link w:val="Cardtext3"/>
    <w:locked/>
    <w:rsid w:val="00701B01"/>
    <w:rPr>
      <w:rFonts w:ascii="Arial Narrow" w:hAnsi="Arial Narrow"/>
      <w:u w:val="single"/>
    </w:rPr>
  </w:style>
  <w:style w:type="paragraph" w:customStyle="1" w:styleId="Cardtext3">
    <w:name w:val="Card text"/>
    <w:link w:val="CardtextChar4"/>
    <w:qFormat/>
    <w:rsid w:val="00701B01"/>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701B01"/>
    <w:rPr>
      <w:rFonts w:ascii="Georgia" w:eastAsia="Times New Roman" w:hAnsi="Georgia"/>
      <w:b/>
      <w:szCs w:val="28"/>
      <w:u w:val="single"/>
    </w:rPr>
  </w:style>
  <w:style w:type="paragraph" w:customStyle="1" w:styleId="NewHeading2">
    <w:name w:val="NewHeading2"/>
    <w:basedOn w:val="Normal"/>
    <w:link w:val="NewHeading2Char"/>
    <w:qFormat/>
    <w:rsid w:val="00701B01"/>
    <w:pPr>
      <w:spacing w:before="240" w:after="60" w:line="256" w:lineRule="auto"/>
    </w:pPr>
    <w:rPr>
      <w:rFonts w:ascii="Georgia" w:eastAsia="Times New Roman" w:hAnsi="Georgia"/>
      <w:b/>
      <w:szCs w:val="28"/>
      <w:u w:val="single"/>
    </w:rPr>
  </w:style>
  <w:style w:type="paragraph" w:customStyle="1" w:styleId="CM32">
    <w:name w:val="CM3+2"/>
    <w:basedOn w:val="Normal"/>
    <w:next w:val="Normal"/>
    <w:uiPriority w:val="99"/>
    <w:qFormat/>
    <w:rsid w:val="00701B0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01B01"/>
    <w:pPr>
      <w:spacing w:line="256" w:lineRule="auto"/>
    </w:pPr>
    <w:rPr>
      <w:rFonts w:eastAsia="Calibri"/>
    </w:rPr>
  </w:style>
  <w:style w:type="paragraph" w:customStyle="1" w:styleId="TagLine">
    <w:name w:val="Tag Line"/>
    <w:basedOn w:val="Normal"/>
    <w:next w:val="FullText"/>
    <w:uiPriority w:val="99"/>
    <w:qFormat/>
    <w:rsid w:val="00701B01"/>
    <w:pPr>
      <w:spacing w:line="256" w:lineRule="auto"/>
    </w:pPr>
    <w:rPr>
      <w:rFonts w:ascii="Arial Narrow" w:eastAsia="Times New Roman" w:hAnsi="Arial Narrow"/>
      <w:b/>
      <w:sz w:val="28"/>
    </w:rPr>
  </w:style>
  <w:style w:type="paragraph" w:customStyle="1" w:styleId="Card6pt">
    <w:name w:val="Card 6pt"/>
    <w:basedOn w:val="Normal"/>
    <w:uiPriority w:val="99"/>
    <w:qFormat/>
    <w:rsid w:val="00701B01"/>
    <w:pPr>
      <w:spacing w:line="256" w:lineRule="auto"/>
      <w:ind w:left="288" w:right="288"/>
    </w:pPr>
    <w:rPr>
      <w:rFonts w:eastAsia="Calibri"/>
      <w:color w:val="000000"/>
      <w:sz w:val="12"/>
      <w:szCs w:val="20"/>
    </w:rPr>
  </w:style>
  <w:style w:type="character" w:customStyle="1" w:styleId="FullCiteChar">
    <w:name w:val="Full Cite Char"/>
    <w:link w:val="FullCite"/>
    <w:locked/>
    <w:rsid w:val="00701B01"/>
    <w:rPr>
      <w:rFonts w:ascii="Garamond" w:eastAsia="Calibri" w:hAnsi="Garamond"/>
    </w:rPr>
  </w:style>
  <w:style w:type="paragraph" w:customStyle="1" w:styleId="FullCite">
    <w:name w:val="Full Cite"/>
    <w:basedOn w:val="Normal"/>
    <w:next w:val="Normal"/>
    <w:link w:val="FullCiteChar"/>
    <w:qFormat/>
    <w:rsid w:val="00701B01"/>
    <w:pPr>
      <w:spacing w:line="256" w:lineRule="auto"/>
    </w:pPr>
    <w:rPr>
      <w:rFonts w:ascii="Garamond" w:eastAsia="Calibri" w:hAnsi="Garamond"/>
    </w:rPr>
  </w:style>
  <w:style w:type="character" w:customStyle="1" w:styleId="StyleCardStyleBlackUnderlineChar">
    <w:name w:val="Style Card Style + Black Underline Char"/>
    <w:link w:val="StyleCardStyleBlackUnderline"/>
    <w:locked/>
    <w:rsid w:val="00701B0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01B01"/>
    <w:pPr>
      <w:spacing w:line="256" w:lineRule="auto"/>
    </w:pPr>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701B01"/>
    <w:pPr>
      <w:keepLines w:val="0"/>
      <w:pageBreakBefore w:val="0"/>
      <w:spacing w:line="256" w:lineRule="auto"/>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701B01"/>
    <w:pPr>
      <w:spacing w:line="256" w:lineRule="auto"/>
    </w:pPr>
    <w:rPr>
      <w:rFonts w:ascii="Century Gothic" w:eastAsia="Times New Roman" w:hAnsi="Century Gothic"/>
    </w:rPr>
  </w:style>
  <w:style w:type="character" w:customStyle="1" w:styleId="StylecardThickunderlineChar">
    <w:name w:val="Style card + Thick underline Char"/>
    <w:link w:val="StylecardThickunderline"/>
    <w:locked/>
    <w:rsid w:val="00701B0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01B01"/>
    <w:pPr>
      <w:spacing w:line="256" w:lineRule="auto"/>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701B0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01B01"/>
    <w:pPr>
      <w:spacing w:line="256" w:lineRule="auto"/>
      <w:ind w:left="288" w:right="288"/>
    </w:pPr>
    <w:rPr>
      <w:rFonts w:ascii="Georgia" w:eastAsia="SimSun" w:hAnsi="Georgia"/>
      <w:b/>
      <w:bCs/>
      <w:u w:val="single"/>
      <w:lang w:eastAsia="zh-CN"/>
    </w:rPr>
  </w:style>
  <w:style w:type="paragraph" w:customStyle="1" w:styleId="CM27">
    <w:name w:val="CM27"/>
    <w:basedOn w:val="Default"/>
    <w:next w:val="Default"/>
    <w:uiPriority w:val="99"/>
    <w:qFormat/>
    <w:rsid w:val="00701B01"/>
    <w:pPr>
      <w:spacing w:after="200" w:line="276" w:lineRule="auto"/>
    </w:pPr>
    <w:rPr>
      <w:rFonts w:eastAsia="Calibri"/>
      <w:color w:val="auto"/>
      <w:sz w:val="22"/>
    </w:rPr>
  </w:style>
  <w:style w:type="paragraph" w:customStyle="1" w:styleId="font-null">
    <w:name w:val="font-null"/>
    <w:basedOn w:val="Normal"/>
    <w:uiPriority w:val="99"/>
    <w:qFormat/>
    <w:rsid w:val="00701B01"/>
    <w:pPr>
      <w:spacing w:before="100" w:beforeAutospacing="1" w:after="100" w:afterAutospacing="1" w:line="256" w:lineRule="auto"/>
    </w:pPr>
    <w:rPr>
      <w:rFonts w:eastAsia="Times New Roman"/>
      <w:sz w:val="24"/>
    </w:rPr>
  </w:style>
  <w:style w:type="paragraph" w:customStyle="1" w:styleId="rteindent1">
    <w:name w:val="rteindent1"/>
    <w:basedOn w:val="Normal"/>
    <w:uiPriority w:val="99"/>
    <w:qFormat/>
    <w:rsid w:val="00701B01"/>
    <w:pPr>
      <w:spacing w:before="100" w:beforeAutospacing="1" w:after="100" w:afterAutospacing="1" w:line="256" w:lineRule="auto"/>
    </w:pPr>
    <w:rPr>
      <w:rFonts w:eastAsia="Times New Roman"/>
      <w:sz w:val="24"/>
    </w:rPr>
  </w:style>
  <w:style w:type="paragraph" w:customStyle="1" w:styleId="Pa12">
    <w:name w:val="Pa12"/>
    <w:basedOn w:val="Default"/>
    <w:next w:val="Default"/>
    <w:uiPriority w:val="99"/>
    <w:qFormat/>
    <w:rsid w:val="00701B0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01B01"/>
    <w:pPr>
      <w:spacing w:before="100" w:beforeAutospacing="1" w:after="100" w:afterAutospacing="1" w:line="256" w:lineRule="auto"/>
    </w:pPr>
    <w:rPr>
      <w:rFonts w:eastAsia="Times New Roman"/>
      <w:sz w:val="24"/>
    </w:rPr>
  </w:style>
  <w:style w:type="paragraph" w:customStyle="1" w:styleId="featuretitle">
    <w:name w:val="feature_title"/>
    <w:basedOn w:val="Normal"/>
    <w:uiPriority w:val="99"/>
    <w:qFormat/>
    <w:rsid w:val="00701B01"/>
    <w:pPr>
      <w:spacing w:before="100" w:beforeAutospacing="1" w:after="100" w:afterAutospacing="1" w:line="256" w:lineRule="auto"/>
    </w:pPr>
    <w:rPr>
      <w:rFonts w:eastAsia="Times New Roman"/>
      <w:sz w:val="24"/>
    </w:rPr>
  </w:style>
  <w:style w:type="paragraph" w:customStyle="1" w:styleId="translatedivgrey-image">
    <w:name w:val="translatedivgrey-image"/>
    <w:basedOn w:val="Normal"/>
    <w:uiPriority w:val="99"/>
    <w:qFormat/>
    <w:rsid w:val="00701B01"/>
    <w:pPr>
      <w:spacing w:before="100" w:beforeAutospacing="1" w:after="100" w:afterAutospacing="1" w:line="256" w:lineRule="auto"/>
    </w:pPr>
    <w:rPr>
      <w:rFonts w:eastAsia="Times New Roman"/>
      <w:sz w:val="24"/>
    </w:rPr>
  </w:style>
  <w:style w:type="paragraph" w:customStyle="1" w:styleId="translatedivblue-image">
    <w:name w:val="translatedivblue-image"/>
    <w:basedOn w:val="Normal"/>
    <w:uiPriority w:val="99"/>
    <w:qFormat/>
    <w:rsid w:val="00701B01"/>
    <w:pPr>
      <w:spacing w:before="100" w:beforeAutospacing="1" w:after="100" w:afterAutospacing="1" w:line="256" w:lineRule="auto"/>
    </w:pPr>
    <w:rPr>
      <w:rFonts w:eastAsia="Times New Roman"/>
      <w:sz w:val="24"/>
    </w:rPr>
  </w:style>
  <w:style w:type="paragraph" w:customStyle="1" w:styleId="class">
    <w:name w:val="class"/>
    <w:basedOn w:val="Normal"/>
    <w:uiPriority w:val="99"/>
    <w:qFormat/>
    <w:rsid w:val="00701B01"/>
    <w:pPr>
      <w:spacing w:before="100" w:beforeAutospacing="1" w:after="100" w:afterAutospacing="1" w:line="256" w:lineRule="auto"/>
    </w:pPr>
    <w:rPr>
      <w:rFonts w:eastAsia="Times New Roman"/>
      <w:sz w:val="24"/>
    </w:rPr>
  </w:style>
  <w:style w:type="paragraph" w:customStyle="1" w:styleId="Pa6">
    <w:name w:val="Pa6"/>
    <w:basedOn w:val="Normal"/>
    <w:next w:val="Normal"/>
    <w:uiPriority w:val="99"/>
    <w:qFormat/>
    <w:rsid w:val="00701B0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01B0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01B0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01B01"/>
    <w:pPr>
      <w:spacing w:before="100" w:beforeAutospacing="1" w:after="100" w:afterAutospacing="1" w:line="256" w:lineRule="auto"/>
    </w:pPr>
    <w:rPr>
      <w:rFonts w:eastAsia="Times New Roman"/>
      <w:sz w:val="24"/>
    </w:rPr>
  </w:style>
  <w:style w:type="paragraph" w:customStyle="1" w:styleId="text-textbodyhoustontexttext-dateline">
    <w:name w:val="text-textbody houstontext text-dateline"/>
    <w:basedOn w:val="Normal"/>
    <w:uiPriority w:val="99"/>
    <w:qFormat/>
    <w:rsid w:val="00701B01"/>
    <w:pPr>
      <w:spacing w:before="100" w:beforeAutospacing="1" w:after="100" w:afterAutospacing="1" w:line="256" w:lineRule="auto"/>
    </w:pPr>
    <w:rPr>
      <w:rFonts w:eastAsia="Times New Roman"/>
      <w:sz w:val="24"/>
    </w:rPr>
  </w:style>
  <w:style w:type="paragraph" w:customStyle="1" w:styleId="text-textbodyhoustontext">
    <w:name w:val="text-textbody houstontext"/>
    <w:basedOn w:val="Normal"/>
    <w:uiPriority w:val="99"/>
    <w:qFormat/>
    <w:rsid w:val="00701B01"/>
    <w:pPr>
      <w:spacing w:before="100" w:beforeAutospacing="1" w:after="100" w:afterAutospacing="1" w:line="256" w:lineRule="auto"/>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01B0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01B01"/>
    <w:rPr>
      <w:rFonts w:ascii="Georgia" w:eastAsia="SimSun" w:hAnsi="Georgia" w:cs="Calibri (Headings)"/>
      <w:b/>
      <w:bCs/>
    </w:rPr>
  </w:style>
  <w:style w:type="paragraph" w:customStyle="1" w:styleId="summary">
    <w:name w:val="summary"/>
    <w:basedOn w:val="Normal"/>
    <w:uiPriority w:val="99"/>
    <w:qFormat/>
    <w:rsid w:val="00701B01"/>
    <w:pPr>
      <w:spacing w:before="100" w:beforeAutospacing="1" w:after="100" w:afterAutospacing="1" w:line="256" w:lineRule="auto"/>
    </w:pPr>
    <w:rPr>
      <w:rFonts w:eastAsia="Times New Roman"/>
      <w:sz w:val="24"/>
    </w:rPr>
  </w:style>
  <w:style w:type="paragraph" w:customStyle="1" w:styleId="Caption2">
    <w:name w:val="Caption2"/>
    <w:basedOn w:val="Normal"/>
    <w:uiPriority w:val="99"/>
    <w:qFormat/>
    <w:rsid w:val="00701B01"/>
    <w:pPr>
      <w:spacing w:before="100" w:beforeAutospacing="1" w:after="100" w:afterAutospacing="1" w:line="256" w:lineRule="auto"/>
    </w:pPr>
    <w:rPr>
      <w:rFonts w:eastAsia="Times New Roman"/>
      <w:sz w:val="24"/>
    </w:rPr>
  </w:style>
  <w:style w:type="character" w:customStyle="1" w:styleId="MTDisplayEquationChar">
    <w:name w:val="MTDisplayEquation Char"/>
    <w:link w:val="MTDisplayEquation"/>
    <w:locked/>
    <w:rsid w:val="00701B0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01B01"/>
    <w:pPr>
      <w:tabs>
        <w:tab w:val="center" w:pos="5120"/>
        <w:tab w:val="right" w:pos="10220"/>
      </w:tabs>
      <w:spacing w:line="256" w:lineRule="auto"/>
    </w:pPr>
    <w:rPr>
      <w:rFonts w:ascii="Georgia" w:eastAsia="Times New Roman" w:hAnsi="Georgia"/>
      <w:bCs/>
      <w:lang w:bidi="he-IL"/>
    </w:rPr>
  </w:style>
  <w:style w:type="paragraph" w:customStyle="1" w:styleId="DebateFile">
    <w:name w:val="Debate File"/>
    <w:basedOn w:val="Normal"/>
    <w:uiPriority w:val="99"/>
    <w:qFormat/>
    <w:rsid w:val="00701B01"/>
    <w:pPr>
      <w:spacing w:line="256" w:lineRule="auto"/>
      <w:jc w:val="center"/>
    </w:pPr>
    <w:rPr>
      <w:rFonts w:ascii="Book Antiqua" w:eastAsia="Times New Roman" w:hAnsi="Book Antiqua"/>
      <w:b/>
      <w:sz w:val="28"/>
    </w:rPr>
  </w:style>
  <w:style w:type="character" w:customStyle="1" w:styleId="LittleChar">
    <w:name w:val="Little Char"/>
    <w:link w:val="Little"/>
    <w:locked/>
    <w:rsid w:val="00701B01"/>
    <w:rPr>
      <w:rFonts w:ascii="Garamond" w:eastAsia="Times New Roman" w:hAnsi="Garamond" w:cs="Calibri"/>
    </w:rPr>
  </w:style>
  <w:style w:type="paragraph" w:customStyle="1" w:styleId="Little">
    <w:name w:val="Little"/>
    <w:basedOn w:val="Normal"/>
    <w:next w:val="Normal"/>
    <w:link w:val="LittleChar"/>
    <w:qFormat/>
    <w:rsid w:val="00701B01"/>
    <w:pPr>
      <w:spacing w:line="256" w:lineRule="auto"/>
      <w:ind w:left="288"/>
    </w:pPr>
    <w:rPr>
      <w:rFonts w:ascii="Garamond" w:eastAsia="Times New Roman" w:hAnsi="Garamond" w:cs="Calibri"/>
    </w:rPr>
  </w:style>
  <w:style w:type="paragraph" w:customStyle="1" w:styleId="AAAcard">
    <w:name w:val="AAAcard"/>
    <w:basedOn w:val="Normal"/>
    <w:uiPriority w:val="99"/>
    <w:qFormat/>
    <w:rsid w:val="00701B01"/>
    <w:pPr>
      <w:spacing w:line="256" w:lineRule="auto"/>
      <w:ind w:left="288" w:right="288"/>
    </w:pPr>
    <w:rPr>
      <w:rFonts w:eastAsia="Times New Roman"/>
    </w:rPr>
  </w:style>
  <w:style w:type="paragraph" w:customStyle="1" w:styleId="Caption3">
    <w:name w:val="Caption3"/>
    <w:basedOn w:val="Normal"/>
    <w:uiPriority w:val="99"/>
    <w:qFormat/>
    <w:rsid w:val="00701B01"/>
    <w:pPr>
      <w:spacing w:before="100" w:beforeAutospacing="1" w:after="100" w:afterAutospacing="1" w:line="256" w:lineRule="auto"/>
    </w:pPr>
    <w:rPr>
      <w:rFonts w:eastAsia="Times New Roman"/>
      <w:sz w:val="24"/>
    </w:rPr>
  </w:style>
  <w:style w:type="paragraph" w:customStyle="1" w:styleId="body-12-5">
    <w:name w:val="body-12-5"/>
    <w:basedOn w:val="Normal"/>
    <w:uiPriority w:val="99"/>
    <w:qFormat/>
    <w:rsid w:val="00701B01"/>
    <w:pPr>
      <w:spacing w:before="100" w:beforeAutospacing="1" w:after="100" w:afterAutospacing="1" w:line="256" w:lineRule="auto"/>
    </w:pPr>
    <w:rPr>
      <w:rFonts w:eastAsia="Times New Roman"/>
      <w:sz w:val="24"/>
    </w:rPr>
  </w:style>
  <w:style w:type="paragraph" w:customStyle="1" w:styleId="infuse">
    <w:name w:val="infuse"/>
    <w:basedOn w:val="Normal"/>
    <w:uiPriority w:val="99"/>
    <w:qFormat/>
    <w:rsid w:val="00701B01"/>
    <w:pPr>
      <w:spacing w:before="100" w:beforeAutospacing="1" w:after="100" w:afterAutospacing="1" w:line="256" w:lineRule="auto"/>
    </w:pPr>
    <w:rPr>
      <w:rFonts w:eastAsia="Times New Roman"/>
      <w:sz w:val="24"/>
    </w:rPr>
  </w:style>
  <w:style w:type="paragraph" w:customStyle="1" w:styleId="fontreg">
    <w:name w:val="font_reg"/>
    <w:basedOn w:val="Normal"/>
    <w:uiPriority w:val="99"/>
    <w:qFormat/>
    <w:rsid w:val="00701B01"/>
    <w:pPr>
      <w:spacing w:before="100" w:beforeAutospacing="1" w:after="100" w:afterAutospacing="1" w:line="256" w:lineRule="auto"/>
    </w:pPr>
    <w:rPr>
      <w:rFonts w:eastAsia="Times New Roman"/>
      <w:sz w:val="24"/>
    </w:rPr>
  </w:style>
  <w:style w:type="paragraph" w:customStyle="1" w:styleId="CITEF3">
    <w:name w:val="CITE F3"/>
    <w:uiPriority w:val="99"/>
    <w:qFormat/>
    <w:rsid w:val="00701B01"/>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01B0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01B0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01B01"/>
    <w:rPr>
      <w:rFonts w:eastAsia="Calibri" w:cs="Times New Roman"/>
      <w:sz w:val="20"/>
      <w:szCs w:val="20"/>
      <w:u w:val="single"/>
    </w:rPr>
  </w:style>
  <w:style w:type="paragraph" w:customStyle="1" w:styleId="StyleUnderlineTimesNewRoman">
    <w:name w:val="Style Underline + Times New Roman"/>
    <w:link w:val="StyleUnderlineTimesNewRomanChar"/>
    <w:qFormat/>
    <w:rsid w:val="00701B01"/>
    <w:pPr>
      <w:spacing w:after="200"/>
    </w:pPr>
    <w:rPr>
      <w:rFonts w:eastAsia="Calibri" w:cs="Times New Roman"/>
      <w:sz w:val="20"/>
      <w:szCs w:val="20"/>
      <w:u w:val="single"/>
    </w:rPr>
  </w:style>
  <w:style w:type="paragraph" w:customStyle="1" w:styleId="hotroute1">
    <w:name w:val="hot route!"/>
    <w:basedOn w:val="Normal"/>
    <w:uiPriority w:val="99"/>
    <w:qFormat/>
    <w:rsid w:val="00701B01"/>
    <w:pPr>
      <w:spacing w:line="256" w:lineRule="auto"/>
      <w:ind w:left="144"/>
    </w:pPr>
    <w:rPr>
      <w:rFonts w:ascii="Cambria" w:eastAsia="Calibri" w:hAnsi="Cambria"/>
      <w:sz w:val="24"/>
    </w:rPr>
  </w:style>
  <w:style w:type="paragraph" w:customStyle="1" w:styleId="FreeFormA">
    <w:name w:val="Free Form A"/>
    <w:autoRedefine/>
    <w:uiPriority w:val="99"/>
    <w:qFormat/>
    <w:rsid w:val="00701B01"/>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701B01"/>
    <w:pPr>
      <w:spacing w:before="100" w:beforeAutospacing="1" w:after="100" w:afterAutospacing="1" w:line="256" w:lineRule="auto"/>
    </w:pPr>
    <w:rPr>
      <w:rFonts w:eastAsia="Times New Roman"/>
      <w:sz w:val="24"/>
    </w:rPr>
  </w:style>
  <w:style w:type="character" w:customStyle="1" w:styleId="ReallyfuckingsmallChar">
    <w:name w:val="Really fucking small Char"/>
    <w:link w:val="Reallyfuckingsmall"/>
    <w:locked/>
    <w:rsid w:val="00701B0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01B01"/>
    <w:pPr>
      <w:spacing w:line="256" w:lineRule="auto"/>
    </w:pPr>
    <w:rPr>
      <w:rFonts w:ascii="Times New Roman" w:eastAsia="Times New Roman" w:hAnsi="Times New Roman" w:cs="Times New Roman"/>
      <w:sz w:val="10"/>
    </w:rPr>
  </w:style>
  <w:style w:type="paragraph" w:customStyle="1" w:styleId="subheader">
    <w:name w:val="subheader"/>
    <w:basedOn w:val="Normal"/>
    <w:uiPriority w:val="99"/>
    <w:qFormat/>
    <w:rsid w:val="00701B01"/>
    <w:pPr>
      <w:spacing w:before="100" w:beforeAutospacing="1" w:after="100" w:afterAutospacing="1" w:line="256" w:lineRule="auto"/>
    </w:pPr>
    <w:rPr>
      <w:rFonts w:eastAsia="Times New Roman"/>
      <w:sz w:val="24"/>
    </w:rPr>
  </w:style>
  <w:style w:type="paragraph" w:customStyle="1" w:styleId="firstletter">
    <w:name w:val="firstletter"/>
    <w:basedOn w:val="Normal"/>
    <w:uiPriority w:val="99"/>
    <w:qFormat/>
    <w:rsid w:val="00701B01"/>
    <w:pPr>
      <w:spacing w:before="100" w:beforeAutospacing="1" w:after="100" w:afterAutospacing="1" w:line="256" w:lineRule="auto"/>
    </w:pPr>
    <w:rPr>
      <w:rFonts w:eastAsia="Times New Roman"/>
      <w:sz w:val="24"/>
    </w:rPr>
  </w:style>
  <w:style w:type="paragraph" w:customStyle="1" w:styleId="more">
    <w:name w:val="more"/>
    <w:basedOn w:val="Normal"/>
    <w:uiPriority w:val="99"/>
    <w:qFormat/>
    <w:rsid w:val="00701B01"/>
    <w:pPr>
      <w:spacing w:before="100" w:beforeAutospacing="1" w:after="100" w:afterAutospacing="1" w:line="256" w:lineRule="auto"/>
    </w:pPr>
    <w:rPr>
      <w:rFonts w:eastAsia="Times New Roman"/>
      <w:sz w:val="24"/>
    </w:rPr>
  </w:style>
  <w:style w:type="paragraph" w:customStyle="1" w:styleId="story">
    <w:name w:val="story"/>
    <w:basedOn w:val="Normal"/>
    <w:uiPriority w:val="99"/>
    <w:qFormat/>
    <w:rsid w:val="00701B01"/>
    <w:pPr>
      <w:spacing w:before="100" w:beforeAutospacing="1" w:after="100" w:afterAutospacing="1" w:line="256" w:lineRule="auto"/>
    </w:pPr>
    <w:rPr>
      <w:rFonts w:eastAsia="Times New Roman"/>
      <w:sz w:val="24"/>
    </w:rPr>
  </w:style>
  <w:style w:type="paragraph" w:customStyle="1" w:styleId="H1numbered">
    <w:name w:val="H1 numbered"/>
    <w:basedOn w:val="Normal"/>
    <w:uiPriority w:val="99"/>
    <w:qFormat/>
    <w:rsid w:val="00701B01"/>
    <w:pPr>
      <w:pageBreakBefore/>
      <w:widowControl w:val="0"/>
      <w:numPr>
        <w:numId w:val="12"/>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701B01"/>
    <w:pPr>
      <w:widowControl w:val="0"/>
      <w:numPr>
        <w:ilvl w:val="1"/>
        <w:numId w:val="12"/>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01B01"/>
    <w:pPr>
      <w:spacing w:before="100" w:beforeAutospacing="1" w:after="100" w:afterAutospacing="1" w:line="256" w:lineRule="auto"/>
    </w:pPr>
    <w:rPr>
      <w:rFonts w:eastAsia="Times New Roman"/>
      <w:sz w:val="24"/>
    </w:rPr>
  </w:style>
  <w:style w:type="paragraph" w:customStyle="1" w:styleId="image-caption">
    <w:name w:val="image-caption"/>
    <w:basedOn w:val="Normal"/>
    <w:uiPriority w:val="99"/>
    <w:qFormat/>
    <w:rsid w:val="00701B01"/>
    <w:pPr>
      <w:spacing w:before="100" w:beforeAutospacing="1" w:after="100" w:afterAutospacing="1" w:line="256" w:lineRule="auto"/>
    </w:pPr>
    <w:rPr>
      <w:rFonts w:eastAsia="Times New Roman"/>
      <w:sz w:val="24"/>
    </w:rPr>
  </w:style>
  <w:style w:type="paragraph" w:customStyle="1" w:styleId="imagecontain">
    <w:name w:val="imagecontain"/>
    <w:basedOn w:val="Normal"/>
    <w:uiPriority w:val="99"/>
    <w:qFormat/>
    <w:rsid w:val="00701B01"/>
    <w:pPr>
      <w:spacing w:before="100" w:beforeAutospacing="1" w:after="100" w:afterAutospacing="1" w:line="256" w:lineRule="auto"/>
    </w:pPr>
    <w:rPr>
      <w:rFonts w:eastAsia="Times New Roman"/>
      <w:sz w:val="24"/>
    </w:rPr>
  </w:style>
  <w:style w:type="paragraph" w:customStyle="1" w:styleId="CM62">
    <w:name w:val="CM62"/>
    <w:basedOn w:val="Normal"/>
    <w:next w:val="Normal"/>
    <w:uiPriority w:val="99"/>
    <w:qFormat/>
    <w:rsid w:val="00701B01"/>
    <w:pPr>
      <w:widowControl w:val="0"/>
      <w:autoSpaceDE w:val="0"/>
      <w:autoSpaceDN w:val="0"/>
      <w:adjustRightInd w:val="0"/>
      <w:spacing w:after="248" w:line="256" w:lineRule="auto"/>
    </w:pPr>
    <w:rPr>
      <w:rFonts w:ascii="Showcard Gothic" w:eastAsia="Times New Roman" w:hAnsi="Showcard Gothic"/>
      <w:sz w:val="24"/>
    </w:rPr>
  </w:style>
  <w:style w:type="paragraph" w:customStyle="1" w:styleId="CM63">
    <w:name w:val="CM63"/>
    <w:basedOn w:val="Normal"/>
    <w:next w:val="Normal"/>
    <w:uiPriority w:val="99"/>
    <w:qFormat/>
    <w:rsid w:val="00701B01"/>
    <w:pPr>
      <w:widowControl w:val="0"/>
      <w:autoSpaceDE w:val="0"/>
      <w:autoSpaceDN w:val="0"/>
      <w:adjustRightInd w:val="0"/>
      <w:spacing w:after="323" w:line="256" w:lineRule="auto"/>
    </w:pPr>
    <w:rPr>
      <w:rFonts w:ascii="Showcard Gothic" w:eastAsia="Times New Roman" w:hAnsi="Showcard Gothic"/>
      <w:sz w:val="24"/>
    </w:rPr>
  </w:style>
  <w:style w:type="paragraph" w:customStyle="1" w:styleId="CM23">
    <w:name w:val="CM23"/>
    <w:basedOn w:val="Default"/>
    <w:next w:val="Default"/>
    <w:uiPriority w:val="99"/>
    <w:qFormat/>
    <w:rsid w:val="00701B01"/>
    <w:pPr>
      <w:widowControl w:val="0"/>
      <w:spacing w:after="63"/>
    </w:pPr>
    <w:rPr>
      <w:rFonts w:ascii="Arial" w:hAnsi="Arial"/>
      <w:color w:val="auto"/>
    </w:rPr>
  </w:style>
  <w:style w:type="paragraph" w:customStyle="1" w:styleId="CM35">
    <w:name w:val="CM35"/>
    <w:basedOn w:val="Default"/>
    <w:next w:val="Default"/>
    <w:uiPriority w:val="99"/>
    <w:qFormat/>
    <w:rsid w:val="00701B0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01B0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01B01"/>
    <w:rPr>
      <w:rFonts w:eastAsia="Times New Roman" w:cs="Times New Roman"/>
      <w:sz w:val="20"/>
      <w:szCs w:val="20"/>
    </w:rPr>
  </w:style>
  <w:style w:type="paragraph" w:customStyle="1" w:styleId="StylecardCharCharChar11pt">
    <w:name w:val="Style card Char Char Char + 11 pt"/>
    <w:link w:val="StylecardCharCharChar11ptChar"/>
    <w:qFormat/>
    <w:rsid w:val="00701B01"/>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701B0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01B01"/>
    <w:rPr>
      <w:rFonts w:ascii="Georgia" w:hAnsi="Georgia"/>
      <w:sz w:val="22"/>
      <w:szCs w:val="22"/>
      <w:lang w:val="x-none" w:eastAsia="x-none"/>
    </w:rPr>
  </w:style>
  <w:style w:type="character" w:customStyle="1" w:styleId="StyleCards11ptUnderlineChar">
    <w:name w:val="Style Cards + 11 pt Underline Char"/>
    <w:link w:val="StyleCards11ptUnderline"/>
    <w:locked/>
    <w:rsid w:val="00701B0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01B01"/>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701B0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01B01"/>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01B0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01B01"/>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701B0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01B01"/>
    <w:rPr>
      <w:rFonts w:ascii="Georgia" w:hAnsi="Georgia" w:cs="Calibri (Headings)"/>
      <w:lang w:val="x-none" w:eastAsia="x-none"/>
    </w:rPr>
  </w:style>
  <w:style w:type="character" w:customStyle="1" w:styleId="NormalFontChar">
    <w:name w:val="Normal Font Char"/>
    <w:link w:val="NormalFont"/>
    <w:locked/>
    <w:rsid w:val="00701B01"/>
    <w:rPr>
      <w:rFonts w:ascii="Times New Roman" w:eastAsia="Times New Roman" w:hAnsi="Times New Roman" w:cs="Times New Roman"/>
      <w:sz w:val="20"/>
      <w:szCs w:val="20"/>
    </w:rPr>
  </w:style>
  <w:style w:type="paragraph" w:customStyle="1" w:styleId="NormalFont">
    <w:name w:val="Normal Font"/>
    <w:link w:val="NormalFontChar"/>
    <w:qFormat/>
    <w:rsid w:val="00701B01"/>
    <w:rPr>
      <w:rFonts w:ascii="Times New Roman" w:eastAsia="Times New Roman" w:hAnsi="Times New Roman" w:cs="Times New Roman"/>
      <w:sz w:val="20"/>
      <w:szCs w:val="20"/>
    </w:rPr>
  </w:style>
  <w:style w:type="paragraph" w:customStyle="1" w:styleId="StyleSmall11pt">
    <w:name w:val="Style Small + 11 pt"/>
    <w:uiPriority w:val="99"/>
    <w:qFormat/>
    <w:rsid w:val="00701B01"/>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01B0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01B01"/>
    <w:rPr>
      <w:u w:val="single"/>
      <w:lang w:val="x-none" w:eastAsia="x-none"/>
    </w:rPr>
  </w:style>
  <w:style w:type="character" w:customStyle="1" w:styleId="StyleNormalFont11ptBoldUnderlineChar">
    <w:name w:val="Style Normal Font + 11 pt Bold Underline Char"/>
    <w:link w:val="StyleNormalFont11ptBoldUnderline"/>
    <w:locked/>
    <w:rsid w:val="00701B0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01B01"/>
    <w:rPr>
      <w:b/>
      <w:bCs/>
      <w:u w:val="single"/>
      <w:lang w:val="x-none" w:eastAsia="x-none"/>
    </w:rPr>
  </w:style>
  <w:style w:type="paragraph" w:customStyle="1" w:styleId="Smallfont0">
    <w:name w:val="Smallfont"/>
    <w:basedOn w:val="Normal"/>
    <w:uiPriority w:val="99"/>
    <w:qFormat/>
    <w:rsid w:val="00701B01"/>
    <w:pPr>
      <w:spacing w:line="256" w:lineRule="auto"/>
    </w:pPr>
    <w:rPr>
      <w:rFonts w:eastAsia="Times New Roman"/>
      <w:sz w:val="15"/>
    </w:rPr>
  </w:style>
  <w:style w:type="paragraph" w:customStyle="1" w:styleId="formatvorlage2">
    <w:name w:val="formatvorlage2"/>
    <w:basedOn w:val="Normal"/>
    <w:uiPriority w:val="99"/>
    <w:qFormat/>
    <w:rsid w:val="00701B01"/>
    <w:pPr>
      <w:spacing w:before="100" w:beforeAutospacing="1" w:after="100" w:afterAutospacing="1" w:line="256" w:lineRule="auto"/>
    </w:pPr>
    <w:rPr>
      <w:rFonts w:eastAsia="Calibri"/>
      <w:sz w:val="24"/>
    </w:rPr>
  </w:style>
  <w:style w:type="character" w:customStyle="1" w:styleId="StyleTitle11ptNotBoldChar">
    <w:name w:val="Style Title + 11 pt Not Bold Char"/>
    <w:link w:val="StyleTitle11ptNotBold"/>
    <w:locked/>
    <w:rsid w:val="00701B0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01B01"/>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701B0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01B01"/>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701B0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01B01"/>
    <w:pPr>
      <w:spacing w:line="256" w:lineRule="auto"/>
      <w:ind w:left="144"/>
    </w:pPr>
    <w:rPr>
      <w:rFonts w:ascii="Georgia" w:eastAsia="Times New Roman" w:hAnsi="Georgia"/>
      <w:lang w:val="x-none" w:eastAsia="x-none"/>
    </w:rPr>
  </w:style>
  <w:style w:type="paragraph" w:customStyle="1" w:styleId="deck">
    <w:name w:val="deck"/>
    <w:basedOn w:val="Normal"/>
    <w:uiPriority w:val="99"/>
    <w:qFormat/>
    <w:rsid w:val="00701B01"/>
    <w:pPr>
      <w:spacing w:before="100" w:beforeAutospacing="1" w:after="100" w:afterAutospacing="1" w:line="256" w:lineRule="auto"/>
    </w:pPr>
    <w:rPr>
      <w:rFonts w:eastAsia="Times New Roman"/>
      <w:sz w:val="24"/>
    </w:rPr>
  </w:style>
  <w:style w:type="paragraph" w:customStyle="1" w:styleId="i1">
    <w:name w:val="i1"/>
    <w:basedOn w:val="Normal"/>
    <w:uiPriority w:val="99"/>
    <w:qFormat/>
    <w:rsid w:val="00701B01"/>
    <w:pPr>
      <w:spacing w:before="100" w:beforeAutospacing="1" w:after="100" w:afterAutospacing="1" w:line="256" w:lineRule="auto"/>
    </w:pPr>
    <w:rPr>
      <w:rFonts w:eastAsia="Times New Roman"/>
      <w:sz w:val="24"/>
    </w:rPr>
  </w:style>
  <w:style w:type="paragraph" w:customStyle="1" w:styleId="question">
    <w:name w:val="question"/>
    <w:basedOn w:val="Normal"/>
    <w:uiPriority w:val="99"/>
    <w:qFormat/>
    <w:rsid w:val="00701B01"/>
    <w:pPr>
      <w:spacing w:before="100" w:beforeAutospacing="1" w:after="100" w:afterAutospacing="1" w:line="256" w:lineRule="auto"/>
    </w:pPr>
    <w:rPr>
      <w:rFonts w:eastAsia="Times New Roman"/>
      <w:sz w:val="24"/>
    </w:rPr>
  </w:style>
  <w:style w:type="paragraph" w:customStyle="1" w:styleId="bodycopy">
    <w:name w:val="bodycopy"/>
    <w:basedOn w:val="Normal"/>
    <w:uiPriority w:val="99"/>
    <w:qFormat/>
    <w:rsid w:val="00701B01"/>
    <w:pPr>
      <w:spacing w:before="100" w:beforeAutospacing="1" w:after="100" w:afterAutospacing="1" w:line="256" w:lineRule="auto"/>
    </w:pPr>
    <w:rPr>
      <w:rFonts w:eastAsia="Times New Roman"/>
      <w:sz w:val="24"/>
    </w:rPr>
  </w:style>
  <w:style w:type="character" w:customStyle="1" w:styleId="FifthChar">
    <w:name w:val="Fifth Char"/>
    <w:link w:val="Fifth"/>
    <w:locked/>
    <w:rsid w:val="00701B01"/>
    <w:rPr>
      <w:rFonts w:eastAsia="Calibri" w:cs="Calibri"/>
    </w:rPr>
  </w:style>
  <w:style w:type="paragraph" w:customStyle="1" w:styleId="Fifth">
    <w:name w:val="Fifth"/>
    <w:basedOn w:val="Normal"/>
    <w:link w:val="FifthChar"/>
    <w:qFormat/>
    <w:rsid w:val="00701B01"/>
    <w:pPr>
      <w:spacing w:line="256" w:lineRule="auto"/>
    </w:pPr>
    <w:rPr>
      <w:rFonts w:eastAsia="Calibri" w:cs="Calibri"/>
    </w:rPr>
  </w:style>
  <w:style w:type="paragraph" w:customStyle="1" w:styleId="NoteLevel22">
    <w:name w:val="Note Level 22"/>
    <w:basedOn w:val="Normal"/>
    <w:next w:val="Normal"/>
    <w:uiPriority w:val="99"/>
    <w:qFormat/>
    <w:rsid w:val="00701B01"/>
    <w:pPr>
      <w:keepNext/>
      <w:spacing w:line="256" w:lineRule="auto"/>
      <w:ind w:left="288" w:right="288"/>
    </w:pPr>
    <w:rPr>
      <w:rFonts w:eastAsia="MS Gothic"/>
      <w:szCs w:val="20"/>
    </w:rPr>
  </w:style>
  <w:style w:type="paragraph" w:customStyle="1" w:styleId="wp-caption-text">
    <w:name w:val="wp-caption-text"/>
    <w:basedOn w:val="Normal"/>
    <w:uiPriority w:val="99"/>
    <w:qFormat/>
    <w:rsid w:val="00701B01"/>
    <w:pPr>
      <w:spacing w:before="100" w:beforeAutospacing="1" w:after="100" w:afterAutospacing="1" w:line="256" w:lineRule="auto"/>
    </w:pPr>
    <w:rPr>
      <w:rFonts w:eastAsia="Times New Roman"/>
      <w:sz w:val="24"/>
    </w:rPr>
  </w:style>
  <w:style w:type="paragraph" w:customStyle="1" w:styleId="svarticle">
    <w:name w:val="svarticle"/>
    <w:basedOn w:val="Normal"/>
    <w:uiPriority w:val="99"/>
    <w:qFormat/>
    <w:rsid w:val="00701B01"/>
    <w:pPr>
      <w:spacing w:before="100" w:beforeAutospacing="1" w:after="100" w:afterAutospacing="1" w:line="256" w:lineRule="auto"/>
    </w:pPr>
    <w:rPr>
      <w:rFonts w:ascii="Times New Roman" w:eastAsia="Times New Roman" w:hAnsi="Times New Roman" w:cs="Times New Roman"/>
      <w:sz w:val="24"/>
    </w:rPr>
  </w:style>
  <w:style w:type="paragraph" w:customStyle="1" w:styleId="canvas-atom">
    <w:name w:val="canvas-atom"/>
    <w:basedOn w:val="Normal"/>
    <w:uiPriority w:val="99"/>
    <w:qFormat/>
    <w:rsid w:val="00701B01"/>
    <w:pPr>
      <w:spacing w:before="100" w:beforeAutospacing="1" w:after="100" w:afterAutospacing="1" w:line="256" w:lineRule="auto"/>
    </w:pPr>
    <w:rPr>
      <w:rFonts w:ascii="Times New Roman" w:hAnsi="Times New Roman" w:cs="Times New Roman"/>
      <w:sz w:val="24"/>
    </w:rPr>
  </w:style>
  <w:style w:type="paragraph" w:customStyle="1" w:styleId="tweet-text">
    <w:name w:val="tweet-text"/>
    <w:basedOn w:val="Normal"/>
    <w:uiPriority w:val="99"/>
    <w:qFormat/>
    <w:rsid w:val="00701B01"/>
    <w:pPr>
      <w:spacing w:before="100" w:beforeAutospacing="1" w:after="100" w:afterAutospacing="1" w:line="256" w:lineRule="auto"/>
    </w:pPr>
  </w:style>
  <w:style w:type="paragraph" w:customStyle="1" w:styleId="description">
    <w:name w:val="description"/>
    <w:basedOn w:val="Normal"/>
    <w:uiPriority w:val="99"/>
    <w:qFormat/>
    <w:rsid w:val="00701B01"/>
    <w:pPr>
      <w:spacing w:before="100" w:beforeAutospacing="1" w:after="100" w:afterAutospacing="1" w:line="256" w:lineRule="auto"/>
    </w:pPr>
  </w:style>
  <w:style w:type="paragraph" w:customStyle="1" w:styleId="graf">
    <w:name w:val="graf"/>
    <w:basedOn w:val="Normal"/>
    <w:uiPriority w:val="99"/>
    <w:qFormat/>
    <w:rsid w:val="00701B01"/>
    <w:pPr>
      <w:spacing w:before="100" w:beforeAutospacing="1" w:after="100" w:afterAutospacing="1" w:line="256" w:lineRule="auto"/>
    </w:pPr>
  </w:style>
  <w:style w:type="paragraph" w:customStyle="1" w:styleId="column">
    <w:name w:val="column"/>
    <w:basedOn w:val="Normal"/>
    <w:uiPriority w:val="99"/>
    <w:qFormat/>
    <w:rsid w:val="00701B01"/>
    <w:pPr>
      <w:spacing w:before="100" w:beforeAutospacing="1" w:after="100" w:afterAutospacing="1" w:line="256" w:lineRule="auto"/>
    </w:pPr>
  </w:style>
  <w:style w:type="paragraph" w:customStyle="1" w:styleId="recirc-container">
    <w:name w:val="recirc-container"/>
    <w:basedOn w:val="Normal"/>
    <w:uiPriority w:val="99"/>
    <w:qFormat/>
    <w:rsid w:val="00701B01"/>
    <w:pPr>
      <w:spacing w:before="100" w:beforeAutospacing="1" w:after="100" w:afterAutospacing="1" w:line="256" w:lineRule="auto"/>
    </w:pPr>
    <w:rPr>
      <w:rFonts w:ascii="Times New Roman" w:hAnsi="Times New Roman" w:cs="Times New Roman"/>
      <w:sz w:val="24"/>
    </w:rPr>
  </w:style>
  <w:style w:type="paragraph" w:customStyle="1" w:styleId="selectionshareable">
    <w:name w:val="selectionshareable"/>
    <w:basedOn w:val="Normal"/>
    <w:uiPriority w:val="99"/>
    <w:qFormat/>
    <w:rsid w:val="00701B01"/>
    <w:pPr>
      <w:spacing w:before="100" w:beforeAutospacing="1" w:after="100" w:afterAutospacing="1" w:line="256" w:lineRule="auto"/>
    </w:pPr>
    <w:rPr>
      <w:rFonts w:ascii="Times New Roman" w:hAnsi="Times New Roman" w:cs="Times New Roman"/>
      <w:sz w:val="24"/>
    </w:rPr>
  </w:style>
  <w:style w:type="paragraph" w:customStyle="1" w:styleId="interstitial-link">
    <w:name w:val="interstitial-link"/>
    <w:basedOn w:val="Normal"/>
    <w:uiPriority w:val="99"/>
    <w:qFormat/>
    <w:rsid w:val="00701B01"/>
    <w:pPr>
      <w:spacing w:before="100" w:beforeAutospacing="1" w:after="100" w:afterAutospacing="1" w:line="256" w:lineRule="auto"/>
    </w:pPr>
    <w:rPr>
      <w:rFonts w:ascii="Times New Roman" w:hAnsi="Times New Roman" w:cs="Times New Roman"/>
      <w:sz w:val="24"/>
    </w:rPr>
  </w:style>
  <w:style w:type="paragraph" w:customStyle="1" w:styleId="see-also">
    <w:name w:val="see-also"/>
    <w:basedOn w:val="Normal"/>
    <w:uiPriority w:val="99"/>
    <w:qFormat/>
    <w:rsid w:val="00701B01"/>
    <w:pPr>
      <w:spacing w:before="100" w:beforeAutospacing="1" w:after="100" w:afterAutospacing="1" w:line="256" w:lineRule="auto"/>
    </w:pPr>
    <w:rPr>
      <w:rFonts w:ascii="Times New Roman" w:hAnsi="Times New Roman" w:cs="Times New Roman"/>
      <w:sz w:val="24"/>
    </w:rPr>
  </w:style>
  <w:style w:type="character" w:customStyle="1" w:styleId="StyleHeading4UnderlinedsmalltextGaramondChar">
    <w:name w:val="Style Heading 4Underlinedsmall text + Garamond Char"/>
    <w:link w:val="StyleHeading4UnderlinedsmalltextGaramond"/>
    <w:locked/>
    <w:rsid w:val="00701B01"/>
    <w:rPr>
      <w:rFonts w:cs="Calibri"/>
    </w:rPr>
  </w:style>
  <w:style w:type="paragraph" w:customStyle="1" w:styleId="StyleHeading4UnderlinedsmalltextGaramond">
    <w:name w:val="Style Heading 4Underlinedsmall text + Garamond"/>
    <w:basedOn w:val="Normal"/>
    <w:link w:val="StyleHeading4UnderlinedsmalltextGaramondChar"/>
    <w:qFormat/>
    <w:rsid w:val="00701B01"/>
    <w:pPr>
      <w:spacing w:line="256" w:lineRule="auto"/>
    </w:pPr>
    <w:rPr>
      <w:rFonts w:cs="Calibri"/>
    </w:rPr>
  </w:style>
  <w:style w:type="character" w:customStyle="1" w:styleId="analyticChar0">
    <w:name w:val="analytic Char"/>
    <w:basedOn w:val="DefaultParagraphFont"/>
    <w:link w:val="analytic0"/>
    <w:uiPriority w:val="4"/>
    <w:locked/>
    <w:rsid w:val="00701B01"/>
    <w:rPr>
      <w:rFonts w:cs="Calibri"/>
      <w:b/>
      <w:sz w:val="20"/>
    </w:rPr>
  </w:style>
  <w:style w:type="paragraph" w:customStyle="1" w:styleId="analytic0">
    <w:name w:val="analytic"/>
    <w:basedOn w:val="Normal"/>
    <w:link w:val="analyticChar0"/>
    <w:uiPriority w:val="4"/>
    <w:qFormat/>
    <w:rsid w:val="00701B01"/>
    <w:pPr>
      <w:spacing w:before="120" w:line="256" w:lineRule="auto"/>
    </w:pPr>
    <w:rPr>
      <w:rFonts w:cs="Calibri"/>
      <w:b/>
      <w:sz w:val="20"/>
    </w:rPr>
  </w:style>
  <w:style w:type="paragraph" w:customStyle="1" w:styleId="speakable">
    <w:name w:val="speakable"/>
    <w:basedOn w:val="Normal"/>
    <w:uiPriority w:val="99"/>
    <w:qFormat/>
    <w:rsid w:val="00701B01"/>
    <w:pPr>
      <w:spacing w:before="100" w:beforeAutospacing="1" w:after="100" w:afterAutospacing="1" w:line="256" w:lineRule="auto"/>
    </w:pPr>
    <w:rPr>
      <w:rFonts w:ascii="Times New Roman" w:eastAsia="Times New Roman" w:hAnsi="Times New Roman" w:cs="Times New Roman"/>
      <w:sz w:val="24"/>
    </w:rPr>
  </w:style>
  <w:style w:type="paragraph" w:customStyle="1" w:styleId="g-body">
    <w:name w:val="g-body"/>
    <w:basedOn w:val="Normal"/>
    <w:uiPriority w:val="99"/>
    <w:qFormat/>
    <w:rsid w:val="00701B01"/>
    <w:pPr>
      <w:spacing w:before="100" w:beforeAutospacing="1" w:after="100" w:afterAutospacing="1" w:line="256" w:lineRule="auto"/>
    </w:pPr>
    <w:rPr>
      <w:rFonts w:ascii="Times New Roman" w:eastAsia="Times New Roman" w:hAnsi="Times New Roman" w:cs="Times New Roman"/>
      <w:sz w:val="24"/>
    </w:rPr>
  </w:style>
  <w:style w:type="paragraph" w:customStyle="1" w:styleId="g-pstyle0">
    <w:name w:val="g-pstyle0"/>
    <w:basedOn w:val="Normal"/>
    <w:uiPriority w:val="99"/>
    <w:qFormat/>
    <w:rsid w:val="00701B01"/>
    <w:pPr>
      <w:spacing w:before="100" w:beforeAutospacing="1" w:after="100" w:afterAutospacing="1" w:line="256" w:lineRule="auto"/>
    </w:pPr>
    <w:rPr>
      <w:rFonts w:ascii="Times New Roman" w:eastAsia="Times New Roman" w:hAnsi="Times New Roman" w:cs="Times New Roman"/>
      <w:sz w:val="24"/>
    </w:rPr>
  </w:style>
  <w:style w:type="paragraph" w:customStyle="1" w:styleId="g-pstyle1">
    <w:name w:val="g-pstyle1"/>
    <w:basedOn w:val="Normal"/>
    <w:uiPriority w:val="99"/>
    <w:qFormat/>
    <w:rsid w:val="00701B01"/>
    <w:pPr>
      <w:spacing w:before="100" w:beforeAutospacing="1" w:after="100" w:afterAutospacing="1" w:line="256" w:lineRule="auto"/>
    </w:pPr>
    <w:rPr>
      <w:rFonts w:ascii="Times New Roman" w:eastAsia="Times New Roman" w:hAnsi="Times New Roman" w:cs="Times New Roman"/>
      <w:sz w:val="24"/>
    </w:rPr>
  </w:style>
  <w:style w:type="paragraph" w:customStyle="1" w:styleId="g-asset-hed">
    <w:name w:val="g-asset-hed"/>
    <w:basedOn w:val="Normal"/>
    <w:uiPriority w:val="99"/>
    <w:qFormat/>
    <w:rsid w:val="00701B01"/>
    <w:pPr>
      <w:spacing w:before="100" w:beforeAutospacing="1" w:after="100" w:afterAutospacing="1" w:line="256"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701B01"/>
    <w:pPr>
      <w:spacing w:before="100" w:beforeAutospacing="1" w:after="100" w:afterAutospacing="1" w:line="256" w:lineRule="auto"/>
    </w:pPr>
    <w:rPr>
      <w:sz w:val="24"/>
    </w:rPr>
  </w:style>
  <w:style w:type="paragraph" w:customStyle="1" w:styleId="style41">
    <w:name w:val="style4"/>
    <w:basedOn w:val="Normal"/>
    <w:uiPriority w:val="99"/>
    <w:qFormat/>
    <w:rsid w:val="00701B01"/>
    <w:pPr>
      <w:spacing w:before="100" w:beforeAutospacing="1" w:after="100" w:afterAutospacing="1" w:line="256" w:lineRule="auto"/>
    </w:pPr>
    <w:rPr>
      <w:rFonts w:ascii="Times New Roman" w:hAnsi="Times New Roman"/>
      <w:sz w:val="24"/>
    </w:rPr>
  </w:style>
  <w:style w:type="paragraph" w:customStyle="1" w:styleId="speech">
    <w:name w:val="speech"/>
    <w:basedOn w:val="Normal"/>
    <w:uiPriority w:val="99"/>
    <w:qFormat/>
    <w:rsid w:val="00701B01"/>
    <w:pPr>
      <w:spacing w:before="100" w:beforeAutospacing="1" w:after="100" w:afterAutospacing="1" w:line="256" w:lineRule="auto"/>
    </w:pPr>
    <w:rPr>
      <w:rFonts w:ascii="Times New Roman" w:hAnsi="Times New Roman"/>
      <w:sz w:val="24"/>
    </w:rPr>
  </w:style>
  <w:style w:type="paragraph" w:customStyle="1" w:styleId="optext">
    <w:name w:val="optext"/>
    <w:basedOn w:val="Normal"/>
    <w:uiPriority w:val="99"/>
    <w:qFormat/>
    <w:rsid w:val="00701B01"/>
    <w:pPr>
      <w:spacing w:before="100" w:beforeAutospacing="1" w:after="100" w:afterAutospacing="1" w:line="256" w:lineRule="auto"/>
    </w:pPr>
    <w:rPr>
      <w:rFonts w:ascii="Times New Roman" w:hAnsi="Times New Roman"/>
      <w:sz w:val="24"/>
    </w:rPr>
  </w:style>
  <w:style w:type="paragraph" w:customStyle="1" w:styleId="useless">
    <w:name w:val="useless"/>
    <w:basedOn w:val="Normal"/>
    <w:uiPriority w:val="99"/>
    <w:qFormat/>
    <w:rsid w:val="00701B01"/>
    <w:pPr>
      <w:spacing w:line="256" w:lineRule="auto"/>
    </w:pPr>
    <w:rPr>
      <w:rFonts w:ascii="Times New Roman" w:eastAsia="Times New Roman" w:hAnsi="Times New Roman"/>
      <w:sz w:val="12"/>
    </w:rPr>
  </w:style>
  <w:style w:type="character" w:customStyle="1" w:styleId="ALLCAPSChar">
    <w:name w:val="ALL CAPS Char"/>
    <w:basedOn w:val="DefaultParagraphFont"/>
    <w:link w:val="ALLCAPS"/>
    <w:locked/>
    <w:rsid w:val="00701B01"/>
    <w:rPr>
      <w:rFonts w:ascii="Times New Roman" w:eastAsia="Times New Roman" w:hAnsi="Times New Roman" w:cs="Calibri"/>
      <w:b/>
      <w:caps/>
    </w:rPr>
  </w:style>
  <w:style w:type="paragraph" w:customStyle="1" w:styleId="ALLCAPS">
    <w:name w:val="ALL CAPS"/>
    <w:basedOn w:val="Normal"/>
    <w:link w:val="ALLCAPSChar"/>
    <w:qFormat/>
    <w:rsid w:val="00701B01"/>
    <w:pPr>
      <w:spacing w:line="256" w:lineRule="auto"/>
    </w:pPr>
    <w:rPr>
      <w:rFonts w:ascii="Times New Roman" w:eastAsia="Times New Roman" w:hAnsi="Times New Roman" w:cs="Calibri"/>
      <w:b/>
      <w:caps/>
    </w:rPr>
  </w:style>
  <w:style w:type="character" w:customStyle="1" w:styleId="TagCharCharCharCharCharCharCharChar">
    <w:name w:val="Tag Char Char Char Char Char Char Char Char"/>
    <w:basedOn w:val="DefaultParagraphFont"/>
    <w:link w:val="TagCharCharCharCharCharCharChar0"/>
    <w:locked/>
    <w:rsid w:val="00701B01"/>
    <w:rPr>
      <w:rFonts w:ascii="Times New Roman" w:eastAsia="Times New Roman" w:hAnsi="Times New Roman" w:cs="Calibri"/>
      <w:b/>
      <w:sz w:val="24"/>
    </w:rPr>
  </w:style>
  <w:style w:type="paragraph" w:customStyle="1" w:styleId="TagCharCharCharCharCharCharChar0">
    <w:name w:val="Tag Char Char Char Char Char Char Char"/>
    <w:basedOn w:val="Normal"/>
    <w:link w:val="TagCharCharCharCharCharCharCharChar"/>
    <w:qFormat/>
    <w:rsid w:val="00701B01"/>
    <w:pPr>
      <w:spacing w:line="256" w:lineRule="auto"/>
    </w:pPr>
    <w:rPr>
      <w:rFonts w:ascii="Times New Roman" w:eastAsia="Times New Roman" w:hAnsi="Times New Roman" w:cs="Calibri"/>
      <w:b/>
      <w:sz w:val="24"/>
    </w:rPr>
  </w:style>
  <w:style w:type="paragraph" w:customStyle="1" w:styleId="CiteTag">
    <w:name w:val="Cite/Tag"/>
    <w:basedOn w:val="Normal"/>
    <w:uiPriority w:val="99"/>
    <w:qFormat/>
    <w:rsid w:val="00701B01"/>
    <w:pPr>
      <w:spacing w:line="256" w:lineRule="auto"/>
    </w:pPr>
    <w:rPr>
      <w:rFonts w:ascii="Times New Roman" w:eastAsia="Cambria" w:hAnsi="Times New Roman"/>
      <w:b/>
    </w:rPr>
  </w:style>
  <w:style w:type="character" w:customStyle="1" w:styleId="SpacerChar">
    <w:name w:val="Spacer Char"/>
    <w:basedOn w:val="DefaultParagraphFont"/>
    <w:link w:val="Spacer"/>
    <w:uiPriority w:val="4"/>
    <w:locked/>
    <w:rsid w:val="00701B01"/>
    <w:rPr>
      <w:rFonts w:eastAsiaTheme="majorEastAsia" w:cstheme="majorBidi"/>
      <w:b/>
      <w:sz w:val="24"/>
      <w:szCs w:val="32"/>
    </w:rPr>
  </w:style>
  <w:style w:type="paragraph" w:customStyle="1" w:styleId="Spacer">
    <w:name w:val="Spacer"/>
    <w:basedOn w:val="Heading1"/>
    <w:link w:val="SpacerChar"/>
    <w:autoRedefine/>
    <w:uiPriority w:val="4"/>
    <w:qFormat/>
    <w:rsid w:val="00701B01"/>
    <w:pPr>
      <w:pBdr>
        <w:top w:val="none" w:sz="0" w:space="0" w:color="auto"/>
        <w:left w:val="none" w:sz="0" w:space="0" w:color="auto"/>
        <w:bottom w:val="none" w:sz="0" w:space="0" w:color="auto"/>
        <w:right w:val="none" w:sz="0" w:space="0" w:color="auto"/>
      </w:pBdr>
      <w:spacing w:line="256" w:lineRule="auto"/>
    </w:pPr>
    <w:rPr>
      <w:bCs w:val="0"/>
      <w:sz w:val="24"/>
    </w:rPr>
  </w:style>
  <w:style w:type="paragraph" w:customStyle="1" w:styleId="msonormal0">
    <w:name w:val="msonormal"/>
    <w:basedOn w:val="Normal"/>
    <w:uiPriority w:val="99"/>
    <w:qFormat/>
    <w:rsid w:val="00701B01"/>
    <w:pPr>
      <w:spacing w:before="100" w:beforeAutospacing="1" w:after="100" w:afterAutospacing="1" w:line="256" w:lineRule="auto"/>
    </w:pPr>
    <w:rPr>
      <w:rFonts w:ascii="Times New Roman" w:eastAsia="Times New Roman" w:hAnsi="Times New Roman" w:cs="Times New Roman"/>
      <w:sz w:val="24"/>
    </w:rPr>
  </w:style>
  <w:style w:type="paragraph" w:customStyle="1" w:styleId="TxBr41p1">
    <w:name w:val="TxBr_41p1"/>
    <w:basedOn w:val="Normal"/>
    <w:uiPriority w:val="99"/>
    <w:qFormat/>
    <w:rsid w:val="00701B01"/>
    <w:pPr>
      <w:tabs>
        <w:tab w:val="left" w:pos="204"/>
      </w:tabs>
      <w:autoSpaceDE w:val="0"/>
      <w:autoSpaceDN w:val="0"/>
      <w:adjustRightInd w:val="0"/>
      <w:spacing w:line="238" w:lineRule="atLeast"/>
      <w:jc w:val="both"/>
    </w:pPr>
    <w:rPr>
      <w:rFonts w:ascii="Times New Roman" w:eastAsia="Times New Roman" w:hAnsi="Times New Roman"/>
      <w:sz w:val="24"/>
    </w:rPr>
  </w:style>
  <w:style w:type="paragraph" w:customStyle="1" w:styleId="Style31">
    <w:name w:val="Style31"/>
    <w:basedOn w:val="Normal"/>
    <w:uiPriority w:val="99"/>
    <w:qFormat/>
    <w:rsid w:val="00701B01"/>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701B01"/>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701B01"/>
    <w:pPr>
      <w:spacing w:line="200" w:lineRule="exact"/>
      <w:jc w:val="both"/>
    </w:pPr>
    <w:rPr>
      <w:rFonts w:ascii="Palatino Linotype" w:hAnsi="Palatino Linotype" w:cs="Palatino Linotype"/>
    </w:rPr>
  </w:style>
  <w:style w:type="paragraph" w:customStyle="1" w:styleId="CitationCharChar">
    <w:name w:val="Citation Char Char"/>
    <w:basedOn w:val="Normal"/>
    <w:uiPriority w:val="6"/>
    <w:qFormat/>
    <w:rsid w:val="00701B01"/>
    <w:pPr>
      <w:spacing w:line="256" w:lineRule="auto"/>
      <w:ind w:left="1440" w:right="1440"/>
    </w:pPr>
    <w:rPr>
      <w:rFonts w:ascii="Cambria" w:eastAsia="Verdana" w:hAnsi="Cambria" w:cs="Cambria"/>
      <w:szCs w:val="20"/>
      <w:u w:val="single"/>
    </w:rPr>
  </w:style>
  <w:style w:type="character" w:customStyle="1" w:styleId="StyleCardworksLinespacingsingleChar">
    <w:name w:val="Style Card works + Line spacing:  single Char"/>
    <w:basedOn w:val="DefaultParagraphFont"/>
    <w:link w:val="StyleCardworksLinespacingsingle"/>
    <w:locked/>
    <w:rsid w:val="00701B01"/>
    <w:rPr>
      <w:rFonts w:ascii="Cambria" w:eastAsia="Cambria" w:hAnsi="Cambria" w:cs="Cambria"/>
      <w:spacing w:val="-3"/>
      <w:szCs w:val="20"/>
    </w:rPr>
  </w:style>
  <w:style w:type="paragraph" w:customStyle="1" w:styleId="StyleCardworksLinespacingsingle">
    <w:name w:val="Style Card works + Line spacing:  single"/>
    <w:basedOn w:val="Normal"/>
    <w:link w:val="StyleCardworksLinespacingsingleChar"/>
    <w:qFormat/>
    <w:rsid w:val="00701B01"/>
    <w:pPr>
      <w:suppressAutoHyphens/>
      <w:spacing w:line="256" w:lineRule="auto"/>
    </w:pPr>
    <w:rPr>
      <w:rFonts w:ascii="Cambria" w:eastAsia="Cambria" w:hAnsi="Cambria" w:cs="Cambria"/>
      <w:spacing w:val="-3"/>
      <w:szCs w:val="20"/>
    </w:rPr>
  </w:style>
  <w:style w:type="paragraph" w:customStyle="1" w:styleId="pagetools">
    <w:name w:val="pagetools"/>
    <w:basedOn w:val="Normal"/>
    <w:uiPriority w:val="99"/>
    <w:qFormat/>
    <w:rsid w:val="00701B01"/>
    <w:pPr>
      <w:spacing w:before="100" w:beforeAutospacing="1" w:after="100" w:afterAutospacing="1" w:line="256" w:lineRule="auto"/>
    </w:pPr>
    <w:rPr>
      <w:rFonts w:ascii="Cambria" w:eastAsia="Cambria" w:hAnsi="Cambria"/>
      <w:sz w:val="24"/>
    </w:rPr>
  </w:style>
  <w:style w:type="paragraph" w:customStyle="1" w:styleId="C-Text">
    <w:name w:val="C-Text"/>
    <w:basedOn w:val="Normal"/>
    <w:uiPriority w:val="99"/>
    <w:qFormat/>
    <w:rsid w:val="00701B01"/>
    <w:pPr>
      <w:tabs>
        <w:tab w:val="num" w:pos="720"/>
      </w:tabs>
      <w:spacing w:line="256" w:lineRule="auto"/>
      <w:ind w:left="720" w:hanging="360"/>
    </w:pPr>
    <w:rPr>
      <w:rFonts w:ascii="Book Antiqua" w:hAnsi="Book Antiqua"/>
      <w:sz w:val="24"/>
    </w:rPr>
  </w:style>
  <w:style w:type="paragraph" w:customStyle="1" w:styleId="ecmsonormal">
    <w:name w:val="ec_msonormal"/>
    <w:basedOn w:val="Normal"/>
    <w:uiPriority w:val="99"/>
    <w:qFormat/>
    <w:rsid w:val="00701B01"/>
    <w:pPr>
      <w:shd w:val="clear" w:color="auto" w:fill="FFFFFF"/>
      <w:spacing w:before="100" w:beforeAutospacing="1" w:after="100" w:afterAutospacing="1" w:line="256" w:lineRule="auto"/>
    </w:pPr>
    <w:rPr>
      <w:rFonts w:ascii="Symbol" w:hAnsi="Symbol"/>
    </w:rPr>
  </w:style>
  <w:style w:type="paragraph" w:customStyle="1" w:styleId="u-intro">
    <w:name w:val="u-intro"/>
    <w:basedOn w:val="Normal"/>
    <w:uiPriority w:val="99"/>
    <w:qFormat/>
    <w:rsid w:val="00701B01"/>
    <w:pPr>
      <w:spacing w:before="100" w:beforeAutospacing="1" w:after="100" w:afterAutospacing="1" w:line="256" w:lineRule="auto"/>
    </w:pPr>
    <w:rPr>
      <w:sz w:val="24"/>
    </w:rPr>
  </w:style>
  <w:style w:type="paragraph" w:customStyle="1" w:styleId="StyleNormalWeb10pt">
    <w:name w:val="Style Normal (Web) + 10 pt"/>
    <w:basedOn w:val="NormalWeb"/>
    <w:next w:val="Normal"/>
    <w:uiPriority w:val="99"/>
    <w:qFormat/>
    <w:rsid w:val="00701B01"/>
    <w:pPr>
      <w:spacing w:before="100" w:beforeAutospacing="1" w:after="100" w:afterAutospacing="1" w:line="256" w:lineRule="auto"/>
    </w:pPr>
    <w:rPr>
      <w:rFonts w:ascii="Bookman Old Style" w:eastAsiaTheme="minorHAnsi" w:hAnsi="Bookman Old Style"/>
      <w:b/>
      <w:i/>
      <w:iCs/>
      <w:sz w:val="20"/>
      <w:lang w:bidi="ar-SA"/>
    </w:rPr>
  </w:style>
  <w:style w:type="paragraph" w:customStyle="1" w:styleId="TagCiteShells">
    <w:name w:val="Tag/Cite/Shells"/>
    <w:basedOn w:val="Normal"/>
    <w:uiPriority w:val="99"/>
    <w:qFormat/>
    <w:rsid w:val="00701B01"/>
    <w:pPr>
      <w:spacing w:line="256" w:lineRule="auto"/>
    </w:pPr>
    <w:rPr>
      <w:b/>
    </w:rPr>
  </w:style>
  <w:style w:type="paragraph" w:customStyle="1" w:styleId="DefinitionTerm">
    <w:name w:val="Definition Term"/>
    <w:basedOn w:val="Normal"/>
    <w:next w:val="Normal"/>
    <w:uiPriority w:val="99"/>
    <w:qFormat/>
    <w:rsid w:val="00701B01"/>
    <w:pPr>
      <w:snapToGrid w:val="0"/>
      <w:spacing w:line="256" w:lineRule="auto"/>
    </w:pPr>
    <w:rPr>
      <w:sz w:val="24"/>
    </w:rPr>
  </w:style>
  <w:style w:type="paragraph" w:customStyle="1" w:styleId="StyleHeading1Heading1Char1ALEXHeadingHeading1CharChar">
    <w:name w:val="Style Heading 1Heading 1 Char1ALEXHeadingHeading 1 CharChar + ..."/>
    <w:basedOn w:val="Heading1"/>
    <w:uiPriority w:val="99"/>
    <w:qFormat/>
    <w:rsid w:val="00701B01"/>
    <w:pPr>
      <w:spacing w:after="60" w:line="256" w:lineRule="auto"/>
    </w:pPr>
    <w:rPr>
      <w:rFonts w:eastAsia="Segoe UI" w:cs="Cambria"/>
      <w:caps/>
      <w:sz w:val="20"/>
      <w:lang w:eastAsia="zh-CN"/>
    </w:rPr>
  </w:style>
  <w:style w:type="paragraph" w:customStyle="1" w:styleId="CardsFont12ptCharCharCharCharCharCharCharCharChar">
    <w:name w:val="Cards + Font: 12 pt Char Char Char Char Char Char Char Char Char"/>
    <w:basedOn w:val="Normal"/>
    <w:uiPriority w:val="99"/>
    <w:qFormat/>
    <w:rsid w:val="00701B01"/>
    <w:pPr>
      <w:autoSpaceDE w:val="0"/>
      <w:autoSpaceDN w:val="0"/>
      <w:adjustRightInd w:val="0"/>
      <w:spacing w:line="256" w:lineRule="auto"/>
      <w:ind w:left="432" w:right="432"/>
      <w:jc w:val="both"/>
    </w:pPr>
    <w:rPr>
      <w:sz w:val="24"/>
      <w:u w:val="thick"/>
    </w:rPr>
  </w:style>
  <w:style w:type="paragraph" w:customStyle="1" w:styleId="UnderlinedEvidence">
    <w:name w:val="Underlined Evidence"/>
    <w:basedOn w:val="Normal"/>
    <w:autoRedefine/>
    <w:uiPriority w:val="99"/>
    <w:qFormat/>
    <w:rsid w:val="00701B01"/>
    <w:pPr>
      <w:spacing w:line="256" w:lineRule="auto"/>
    </w:pPr>
    <w:rPr>
      <w:rFonts w:ascii="Symbol" w:hAnsi="Symbol"/>
      <w:sz w:val="21"/>
      <w:szCs w:val="21"/>
      <w:u w:val="thick"/>
    </w:rPr>
  </w:style>
  <w:style w:type="paragraph" w:customStyle="1" w:styleId="Cite8">
    <w:name w:val="Cite8"/>
    <w:basedOn w:val="Normal"/>
    <w:autoRedefine/>
    <w:uiPriority w:val="99"/>
    <w:qFormat/>
    <w:rsid w:val="00701B01"/>
    <w:pPr>
      <w:spacing w:line="256" w:lineRule="auto"/>
    </w:pPr>
    <w:rPr>
      <w:rFonts w:ascii="Trebuchet MS" w:eastAsia="Verdana" w:hAnsi="Trebuchet MS" w:cs="Cambria"/>
    </w:rPr>
  </w:style>
  <w:style w:type="paragraph" w:customStyle="1" w:styleId="8font">
    <w:name w:val="8font"/>
    <w:basedOn w:val="Normal"/>
    <w:next w:val="Normal"/>
    <w:autoRedefine/>
    <w:uiPriority w:val="99"/>
    <w:qFormat/>
    <w:rsid w:val="00701B01"/>
    <w:pPr>
      <w:spacing w:line="256" w:lineRule="auto"/>
    </w:pPr>
    <w:rPr>
      <w:rFonts w:eastAsia="Cambria Math" w:cs="Cambria"/>
      <w:szCs w:val="16"/>
    </w:rPr>
  </w:style>
  <w:style w:type="paragraph" w:customStyle="1" w:styleId="notes-source-hasnotes">
    <w:name w:val="notes-source-hasnotes"/>
    <w:basedOn w:val="Normal"/>
    <w:uiPriority w:val="99"/>
    <w:qFormat/>
    <w:rsid w:val="00701B01"/>
    <w:pPr>
      <w:spacing w:before="100" w:beforeAutospacing="1" w:after="100" w:afterAutospacing="1" w:line="256" w:lineRule="auto"/>
    </w:pPr>
    <w:rPr>
      <w:rFonts w:ascii="Tahoma" w:hAnsi="Tahoma"/>
      <w:szCs w:val="20"/>
    </w:rPr>
  </w:style>
  <w:style w:type="paragraph" w:customStyle="1" w:styleId="articlemeta">
    <w:name w:val="articlemeta"/>
    <w:basedOn w:val="Normal"/>
    <w:uiPriority w:val="99"/>
    <w:qFormat/>
    <w:rsid w:val="00701B01"/>
    <w:pPr>
      <w:spacing w:before="100" w:beforeAutospacing="1" w:after="100" w:afterAutospacing="1" w:line="256" w:lineRule="auto"/>
    </w:pPr>
    <w:rPr>
      <w:rFonts w:ascii="Tahoma" w:hAnsi="Tahoma"/>
      <w:szCs w:val="20"/>
    </w:rPr>
  </w:style>
  <w:style w:type="paragraph" w:customStyle="1" w:styleId="noindent0">
    <w:name w:val="no_indent"/>
    <w:basedOn w:val="Normal"/>
    <w:uiPriority w:val="99"/>
    <w:qFormat/>
    <w:rsid w:val="00701B01"/>
    <w:pPr>
      <w:spacing w:before="100" w:beforeAutospacing="1" w:after="100" w:afterAutospacing="1" w:line="256" w:lineRule="auto"/>
    </w:pPr>
    <w:rPr>
      <w:rFonts w:ascii="Tahoma" w:hAnsi="Tahoma"/>
      <w:szCs w:val="20"/>
    </w:rPr>
  </w:style>
  <w:style w:type="paragraph" w:customStyle="1" w:styleId="left">
    <w:name w:val="left"/>
    <w:basedOn w:val="Normal"/>
    <w:uiPriority w:val="99"/>
    <w:qFormat/>
    <w:rsid w:val="00701B01"/>
    <w:pPr>
      <w:spacing w:before="100" w:beforeAutospacing="1" w:after="100" w:afterAutospacing="1" w:line="256" w:lineRule="auto"/>
    </w:pPr>
    <w:rPr>
      <w:rFonts w:ascii="Tahoma" w:hAnsi="Tahoma"/>
      <w:szCs w:val="20"/>
    </w:rPr>
  </w:style>
  <w:style w:type="paragraph" w:customStyle="1" w:styleId="right">
    <w:name w:val="right"/>
    <w:basedOn w:val="Normal"/>
    <w:uiPriority w:val="99"/>
    <w:qFormat/>
    <w:rsid w:val="00701B01"/>
    <w:pPr>
      <w:spacing w:before="100" w:beforeAutospacing="1" w:after="100" w:afterAutospacing="1" w:line="256" w:lineRule="auto"/>
    </w:pPr>
    <w:rPr>
      <w:rFonts w:ascii="Tahoma" w:hAnsi="Tahoma"/>
      <w:szCs w:val="20"/>
    </w:rPr>
  </w:style>
  <w:style w:type="paragraph" w:customStyle="1" w:styleId="creditpostedmodified">
    <w:name w:val="credit_posted_modified"/>
    <w:basedOn w:val="Normal"/>
    <w:uiPriority w:val="99"/>
    <w:qFormat/>
    <w:rsid w:val="00701B01"/>
    <w:pPr>
      <w:spacing w:before="100" w:beforeAutospacing="1" w:after="100" w:afterAutospacing="1" w:line="256" w:lineRule="auto"/>
    </w:pPr>
    <w:rPr>
      <w:rFonts w:ascii="Tahoma" w:hAnsi="Tahoma"/>
      <w:szCs w:val="20"/>
    </w:rPr>
  </w:style>
  <w:style w:type="paragraph" w:customStyle="1" w:styleId="hs-text-container">
    <w:name w:val="hs-text-container"/>
    <w:basedOn w:val="Normal"/>
    <w:uiPriority w:val="99"/>
    <w:qFormat/>
    <w:rsid w:val="00701B01"/>
    <w:pPr>
      <w:spacing w:before="100" w:beforeAutospacing="1" w:after="100" w:afterAutospacing="1" w:line="256" w:lineRule="auto"/>
    </w:pPr>
    <w:rPr>
      <w:rFonts w:ascii="Tahoma" w:hAnsi="Tahoma"/>
      <w:szCs w:val="20"/>
    </w:rPr>
  </w:style>
  <w:style w:type="paragraph" w:customStyle="1" w:styleId="entry-meta">
    <w:name w:val="entry-meta"/>
    <w:basedOn w:val="Normal"/>
    <w:uiPriority w:val="99"/>
    <w:qFormat/>
    <w:rsid w:val="00701B01"/>
    <w:pPr>
      <w:spacing w:before="100" w:beforeAutospacing="1" w:after="100" w:afterAutospacing="1" w:line="256" w:lineRule="auto"/>
    </w:pPr>
    <w:rPr>
      <w:rFonts w:ascii="Tahoma" w:hAnsi="Tahoma"/>
      <w:szCs w:val="20"/>
    </w:rPr>
  </w:style>
  <w:style w:type="paragraph" w:customStyle="1" w:styleId="Pa10">
    <w:name w:val="Pa10"/>
    <w:basedOn w:val="Default"/>
    <w:next w:val="Default"/>
    <w:uiPriority w:val="99"/>
    <w:qFormat/>
    <w:rsid w:val="00701B01"/>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qFormat/>
    <w:rsid w:val="00701B01"/>
    <w:pPr>
      <w:widowControl w:val="0"/>
      <w:spacing w:line="241" w:lineRule="atLeast"/>
    </w:pPr>
    <w:rPr>
      <w:rFonts w:ascii="Verdana" w:eastAsiaTheme="minorEastAsia" w:hAnsi="Verdana" w:cs="Cambria"/>
      <w:color w:val="auto"/>
    </w:rPr>
  </w:style>
  <w:style w:type="paragraph" w:customStyle="1" w:styleId="articledetails">
    <w:name w:val="articledetails"/>
    <w:basedOn w:val="Normal"/>
    <w:uiPriority w:val="99"/>
    <w:qFormat/>
    <w:rsid w:val="00701B01"/>
    <w:pPr>
      <w:spacing w:before="100" w:beforeAutospacing="1" w:after="100" w:afterAutospacing="1" w:line="256" w:lineRule="auto"/>
    </w:pPr>
    <w:rPr>
      <w:rFonts w:ascii="Tahoma" w:hAnsi="Tahoma"/>
      <w:szCs w:val="20"/>
    </w:rPr>
  </w:style>
  <w:style w:type="paragraph" w:customStyle="1" w:styleId="aff">
    <w:name w:val="aff"/>
    <w:basedOn w:val="Normal"/>
    <w:uiPriority w:val="99"/>
    <w:qFormat/>
    <w:rsid w:val="00701B01"/>
    <w:pPr>
      <w:spacing w:before="100" w:beforeAutospacing="1" w:after="100" w:afterAutospacing="1" w:line="256" w:lineRule="auto"/>
    </w:pPr>
    <w:rPr>
      <w:rFonts w:ascii="Tahoma" w:hAnsi="Tahoma"/>
      <w:szCs w:val="20"/>
    </w:rPr>
  </w:style>
  <w:style w:type="paragraph" w:customStyle="1" w:styleId="permalinkable">
    <w:name w:val="permalinkable"/>
    <w:basedOn w:val="Normal"/>
    <w:uiPriority w:val="99"/>
    <w:qFormat/>
    <w:rsid w:val="00701B01"/>
    <w:pPr>
      <w:spacing w:before="100" w:beforeAutospacing="1" w:after="100" w:afterAutospacing="1" w:line="256" w:lineRule="auto"/>
    </w:pPr>
    <w:rPr>
      <w:rFonts w:ascii="Tahoma" w:hAnsi="Tahoma"/>
      <w:szCs w:val="20"/>
    </w:rPr>
  </w:style>
  <w:style w:type="paragraph" w:customStyle="1" w:styleId="sbyline">
    <w:name w:val="sbyline"/>
    <w:basedOn w:val="Normal"/>
    <w:uiPriority w:val="99"/>
    <w:qFormat/>
    <w:rsid w:val="00701B01"/>
    <w:pPr>
      <w:spacing w:before="100" w:beforeAutospacing="1" w:after="100" w:afterAutospacing="1" w:line="256" w:lineRule="auto"/>
    </w:pPr>
    <w:rPr>
      <w:rFonts w:ascii="Tahoma" w:hAnsi="Tahoma"/>
      <w:szCs w:val="20"/>
    </w:rPr>
  </w:style>
  <w:style w:type="paragraph" w:customStyle="1" w:styleId="promotion-tag-p">
    <w:name w:val="promotion-tag-p"/>
    <w:basedOn w:val="Normal"/>
    <w:uiPriority w:val="99"/>
    <w:qFormat/>
    <w:rsid w:val="00701B01"/>
    <w:pPr>
      <w:spacing w:before="100" w:beforeAutospacing="1" w:after="100" w:afterAutospacing="1" w:line="256" w:lineRule="auto"/>
    </w:pPr>
    <w:rPr>
      <w:rFonts w:ascii="Tahoma" w:hAnsi="Tahoma"/>
      <w:szCs w:val="20"/>
    </w:rPr>
  </w:style>
  <w:style w:type="paragraph" w:customStyle="1" w:styleId="heading">
    <w:name w:val="heading"/>
    <w:basedOn w:val="Normal"/>
    <w:uiPriority w:val="99"/>
    <w:qFormat/>
    <w:rsid w:val="00701B01"/>
    <w:pPr>
      <w:spacing w:before="100" w:beforeAutospacing="1" w:after="100" w:afterAutospacing="1" w:line="256" w:lineRule="auto"/>
    </w:pPr>
    <w:rPr>
      <w:rFonts w:ascii="Tahoma" w:hAnsi="Tahoma"/>
      <w:szCs w:val="20"/>
    </w:rPr>
  </w:style>
  <w:style w:type="paragraph" w:customStyle="1" w:styleId="Document">
    <w:name w:val="_Document"/>
    <w:basedOn w:val="Default"/>
    <w:next w:val="Default"/>
    <w:uiPriority w:val="99"/>
    <w:qFormat/>
    <w:rsid w:val="00701B01"/>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701B01"/>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701B01"/>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701B01"/>
    <w:pPr>
      <w:spacing w:before="100" w:beforeAutospacing="1" w:after="100" w:afterAutospacing="1" w:line="256" w:lineRule="auto"/>
    </w:pPr>
    <w:rPr>
      <w:rFonts w:ascii="Tahoma" w:hAnsi="Tahoma"/>
      <w:szCs w:val="20"/>
    </w:rPr>
  </w:style>
  <w:style w:type="paragraph" w:customStyle="1" w:styleId="Pa7">
    <w:name w:val="Pa7"/>
    <w:basedOn w:val="Default"/>
    <w:next w:val="Default"/>
    <w:uiPriority w:val="99"/>
    <w:qFormat/>
    <w:rsid w:val="00701B01"/>
    <w:pPr>
      <w:widowControl w:val="0"/>
      <w:spacing w:line="211" w:lineRule="atLeast"/>
    </w:pPr>
    <w:rPr>
      <w:rFonts w:ascii="Courier New" w:eastAsiaTheme="minorEastAsia" w:hAnsi="Courier New" w:cs="Cambria"/>
      <w:color w:val="auto"/>
    </w:rPr>
  </w:style>
  <w:style w:type="paragraph" w:customStyle="1" w:styleId="odd">
    <w:name w:val="odd"/>
    <w:basedOn w:val="Normal"/>
    <w:uiPriority w:val="99"/>
    <w:qFormat/>
    <w:rsid w:val="00701B01"/>
    <w:pPr>
      <w:spacing w:before="100" w:beforeAutospacing="1" w:after="100" w:afterAutospacing="1" w:line="256" w:lineRule="auto"/>
    </w:pPr>
    <w:rPr>
      <w:rFonts w:ascii="Tahoma" w:hAnsi="Tahoma"/>
      <w:szCs w:val="20"/>
    </w:rPr>
  </w:style>
  <w:style w:type="paragraph" w:customStyle="1" w:styleId="Pa8">
    <w:name w:val="Pa8"/>
    <w:basedOn w:val="Default"/>
    <w:next w:val="Default"/>
    <w:uiPriority w:val="99"/>
    <w:qFormat/>
    <w:rsid w:val="00701B01"/>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701B01"/>
    <w:pPr>
      <w:widowControl w:val="0"/>
      <w:spacing w:line="201" w:lineRule="atLeast"/>
    </w:pPr>
    <w:rPr>
      <w:rFonts w:ascii="Franklin Gothic Heavy" w:eastAsiaTheme="minorEastAsia" w:hAnsi="Franklin Gothic Heavy" w:cs="Cambria"/>
      <w:color w:val="auto"/>
    </w:rPr>
  </w:style>
  <w:style w:type="paragraph" w:customStyle="1" w:styleId="volissue">
    <w:name w:val="volissue"/>
    <w:basedOn w:val="Normal"/>
    <w:uiPriority w:val="99"/>
    <w:qFormat/>
    <w:rsid w:val="00701B01"/>
    <w:pPr>
      <w:spacing w:before="100" w:beforeAutospacing="1" w:after="100" w:afterAutospacing="1" w:line="256" w:lineRule="auto"/>
    </w:pPr>
    <w:rPr>
      <w:rFonts w:ascii="Tahoma" w:hAnsi="Tahoma"/>
      <w:szCs w:val="20"/>
    </w:rPr>
  </w:style>
  <w:style w:type="character" w:customStyle="1" w:styleId="BoldUnderlineChar2Char">
    <w:name w:val="BoldUnderline Char2 Char"/>
    <w:link w:val="BoldUnderlineChar2"/>
    <w:locked/>
    <w:rsid w:val="00701B01"/>
    <w:rPr>
      <w:rFonts w:ascii="Times New Roman" w:eastAsia="Times New Roman" w:hAnsi="Times New Roman" w:cs="Times New Roman"/>
      <w:b/>
      <w:sz w:val="20"/>
      <w:szCs w:val="24"/>
      <w:u w:val="single"/>
    </w:rPr>
  </w:style>
  <w:style w:type="paragraph" w:customStyle="1" w:styleId="BoldUnderlineChar2">
    <w:name w:val="BoldUnderline Char2"/>
    <w:link w:val="BoldUnderlineChar2Char"/>
    <w:qFormat/>
    <w:rsid w:val="00701B01"/>
    <w:rPr>
      <w:rFonts w:ascii="Times New Roman" w:eastAsia="Times New Roman" w:hAnsi="Times New Roman" w:cs="Times New Roman"/>
      <w:b/>
      <w:sz w:val="20"/>
      <w:szCs w:val="24"/>
      <w:u w:val="single"/>
    </w:rPr>
  </w:style>
  <w:style w:type="character" w:customStyle="1" w:styleId="UnderlineCardChar">
    <w:name w:val="UnderlineCard Char"/>
    <w:link w:val="UnderlineCard"/>
    <w:locked/>
    <w:rsid w:val="00701B01"/>
    <w:rPr>
      <w:rFonts w:eastAsia="Calibri" w:cs="Times New Roman"/>
      <w:bCs/>
      <w:sz w:val="20"/>
      <w:szCs w:val="20"/>
      <w:u w:val="single"/>
      <w:lang w:val="x-none" w:eastAsia="x-none"/>
    </w:rPr>
  </w:style>
  <w:style w:type="paragraph" w:customStyle="1" w:styleId="UnderlineCard">
    <w:name w:val="UnderlineCard"/>
    <w:basedOn w:val="Heading3"/>
    <w:link w:val="UnderlineCardChar"/>
    <w:qFormat/>
    <w:rsid w:val="00701B01"/>
    <w:pPr>
      <w:keepNext w:val="0"/>
      <w:keepLines w:val="0"/>
      <w:spacing w:before="0" w:line="256" w:lineRule="auto"/>
      <w:jc w:val="left"/>
      <w:outlineLvl w:val="9"/>
    </w:pPr>
    <w:rPr>
      <w:rFonts w:eastAsia="Calibri" w:cs="Times New Roman"/>
      <w:b w:val="0"/>
      <w:sz w:val="20"/>
      <w:szCs w:val="20"/>
      <w:lang w:val="x-none" w:eastAsia="x-none"/>
    </w:rPr>
  </w:style>
  <w:style w:type="paragraph" w:customStyle="1" w:styleId="Cardd">
    <w:name w:val="Cardd"/>
    <w:basedOn w:val="Normal"/>
    <w:uiPriority w:val="4"/>
    <w:qFormat/>
    <w:rsid w:val="00701B01"/>
    <w:pPr>
      <w:spacing w:line="256" w:lineRule="auto"/>
      <w:ind w:left="288" w:right="288"/>
    </w:pPr>
  </w:style>
  <w:style w:type="paragraph" w:customStyle="1" w:styleId="document0">
    <w:name w:val="document"/>
    <w:basedOn w:val="Normal"/>
    <w:uiPriority w:val="99"/>
    <w:qFormat/>
    <w:rsid w:val="00701B01"/>
    <w:pPr>
      <w:spacing w:before="100" w:beforeAutospacing="1" w:after="100" w:afterAutospacing="1" w:line="256" w:lineRule="auto"/>
    </w:pPr>
    <w:rPr>
      <w:rFonts w:eastAsia="Times New Roman"/>
    </w:rPr>
  </w:style>
  <w:style w:type="paragraph" w:customStyle="1" w:styleId="Shrink6">
    <w:name w:val="Shrink 6"/>
    <w:basedOn w:val="Normal"/>
    <w:uiPriority w:val="99"/>
    <w:qFormat/>
    <w:rsid w:val="00701B01"/>
    <w:pPr>
      <w:spacing w:line="256" w:lineRule="auto"/>
    </w:pPr>
    <w:rPr>
      <w:rFonts w:eastAsia="Calibri" w:cs="Times New Roman"/>
      <w:sz w:val="12"/>
    </w:rPr>
  </w:style>
  <w:style w:type="character" w:customStyle="1" w:styleId="BriefTitleWorksChar">
    <w:name w:val="Brief Title Works Char"/>
    <w:basedOn w:val="DefaultParagraphFont"/>
    <w:link w:val="BriefTitleWorks"/>
    <w:locked/>
    <w:rsid w:val="00701B01"/>
    <w:rPr>
      <w:rFonts w:eastAsia="Times New Roman" w:cs="Arial"/>
      <w:b/>
      <w:kern w:val="32"/>
      <w:sz w:val="24"/>
      <w:szCs w:val="32"/>
      <w:u w:val="single"/>
    </w:rPr>
  </w:style>
  <w:style w:type="paragraph" w:customStyle="1" w:styleId="BriefTitleWorks">
    <w:name w:val="Brief Title Works"/>
    <w:basedOn w:val="Heading1"/>
    <w:link w:val="BriefTitleWorksChar"/>
    <w:qFormat/>
    <w:rsid w:val="00701B01"/>
    <w:pPr>
      <w:keepLines w:val="0"/>
      <w:pageBreakBefore w:val="0"/>
      <w:pBdr>
        <w:top w:val="none" w:sz="0" w:space="0" w:color="auto"/>
        <w:left w:val="none" w:sz="0" w:space="0" w:color="auto"/>
        <w:bottom w:val="none" w:sz="0" w:space="0" w:color="auto"/>
        <w:right w:val="none" w:sz="0" w:space="0" w:color="auto"/>
      </w:pBdr>
      <w:spacing w:after="60" w:line="256" w:lineRule="auto"/>
    </w:pPr>
    <w:rPr>
      <w:rFonts w:eastAsia="Times New Roman" w:cs="Arial"/>
      <w:bCs w:val="0"/>
      <w:kern w:val="32"/>
      <w:sz w:val="24"/>
      <w:u w:val="single"/>
    </w:rPr>
  </w:style>
  <w:style w:type="paragraph" w:customStyle="1" w:styleId="conintrotext">
    <w:name w:val="conintrotext"/>
    <w:basedOn w:val="Normal"/>
    <w:uiPriority w:val="99"/>
    <w:qFormat/>
    <w:rsid w:val="00701B01"/>
    <w:pPr>
      <w:spacing w:before="100" w:beforeAutospacing="1" w:after="100" w:afterAutospacing="1" w:line="256" w:lineRule="auto"/>
    </w:pPr>
    <w:rPr>
      <w:rFonts w:eastAsia="Times New Roman"/>
      <w:sz w:val="24"/>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701B01"/>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01B01"/>
    <w:pPr>
      <w:spacing w:line="256" w:lineRule="auto"/>
    </w:pPr>
    <w:rPr>
      <w:rFonts w:ascii="MS Mincho" w:eastAsia="MS Mincho" w:hAnsi="MS Mincho"/>
      <w:b/>
      <w:u w:val="single"/>
    </w:rPr>
  </w:style>
  <w:style w:type="paragraph" w:customStyle="1" w:styleId="assert">
    <w:name w:val="assert"/>
    <w:basedOn w:val="Normal"/>
    <w:uiPriority w:val="99"/>
    <w:qFormat/>
    <w:rsid w:val="00701B01"/>
    <w:pPr>
      <w:spacing w:before="100" w:beforeAutospacing="1" w:after="100" w:afterAutospacing="1" w:line="256" w:lineRule="auto"/>
    </w:pPr>
    <w:rPr>
      <w:rFonts w:eastAsia="Times New Roman"/>
      <w:sz w:val="24"/>
    </w:rPr>
  </w:style>
  <w:style w:type="paragraph" w:customStyle="1" w:styleId="Default1">
    <w:name w:val="Default1"/>
    <w:basedOn w:val="Default"/>
    <w:next w:val="Default"/>
    <w:uiPriority w:val="99"/>
    <w:qFormat/>
    <w:rsid w:val="00701B01"/>
    <w:rPr>
      <w:color w:val="auto"/>
    </w:rPr>
  </w:style>
  <w:style w:type="paragraph" w:customStyle="1" w:styleId="center">
    <w:name w:val="center"/>
    <w:basedOn w:val="Normal"/>
    <w:uiPriority w:val="99"/>
    <w:qFormat/>
    <w:rsid w:val="00701B01"/>
    <w:pPr>
      <w:spacing w:before="100" w:beforeAutospacing="1" w:after="100" w:afterAutospacing="1" w:line="256" w:lineRule="auto"/>
    </w:pPr>
    <w:rPr>
      <w:rFonts w:eastAsia="Times New Roman"/>
      <w:sz w:val="24"/>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701B01"/>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01B01"/>
    <w:pPr>
      <w:spacing w:line="256" w:lineRule="auto"/>
    </w:pPr>
    <w:rPr>
      <w:rFonts w:ascii="MS Mincho" w:eastAsia="MS Mincho" w:hAnsi="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701B01"/>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01B01"/>
    <w:pPr>
      <w:spacing w:line="256" w:lineRule="auto"/>
    </w:pPr>
    <w:rPr>
      <w:rFonts w:ascii="MS Mincho" w:eastAsia="MS Mincho" w:hAnsi="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701B01"/>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01B01"/>
    <w:pPr>
      <w:spacing w:line="256" w:lineRule="auto"/>
    </w:pPr>
    <w:rPr>
      <w:rFonts w:ascii="MS Mincho" w:eastAsia="MS Mincho" w:hAnsi="MS Mincho"/>
      <w:b/>
      <w:u w:val="single"/>
    </w:rPr>
  </w:style>
  <w:style w:type="character" w:customStyle="1" w:styleId="CardBodyChar">
    <w:name w:val="Card Body Char"/>
    <w:link w:val="CardBody"/>
    <w:locked/>
    <w:rsid w:val="00701B01"/>
    <w:rPr>
      <w:rFonts w:eastAsia="Times New Roman" w:cs="Calibri"/>
    </w:rPr>
  </w:style>
  <w:style w:type="paragraph" w:customStyle="1" w:styleId="CardBody">
    <w:name w:val="Card Body"/>
    <w:basedOn w:val="Normal"/>
    <w:link w:val="CardBodyChar"/>
    <w:qFormat/>
    <w:rsid w:val="00701B01"/>
    <w:pPr>
      <w:spacing w:line="256" w:lineRule="auto"/>
    </w:pPr>
    <w:rPr>
      <w:rFonts w:eastAsia="Times New Roman" w:cs="Calibri"/>
    </w:rPr>
  </w:style>
  <w:style w:type="character" w:customStyle="1" w:styleId="StyleBoldandUnderlineChar11ptBorderSinglesolidlineChar">
    <w:name w:val="Style Bold and Underline Char + 11 pt Border: : (Single solid line... Char"/>
    <w:link w:val="StyleBoldandUnderlineChar11ptBorderSinglesolidline"/>
    <w:locked/>
    <w:rsid w:val="00701B01"/>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701B01"/>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701B01"/>
    <w:pPr>
      <w:spacing w:line="256" w:lineRule="auto"/>
      <w:ind w:left="288" w:right="288"/>
    </w:pPr>
  </w:style>
  <w:style w:type="character" w:customStyle="1" w:styleId="StyleStyle4ArialNarrow9ptChar">
    <w:name w:val="Style Style4 + Arial Narrow 9 pt Char"/>
    <w:link w:val="StyleStyle4ArialNarrow9pt"/>
    <w:locked/>
    <w:rsid w:val="00701B01"/>
    <w:rPr>
      <w:rFonts w:eastAsia="Times New Roman" w:cs="Calibri"/>
      <w:u w:val="single"/>
    </w:rPr>
  </w:style>
  <w:style w:type="paragraph" w:customStyle="1" w:styleId="StyleStyle4ArialNarrow9pt">
    <w:name w:val="Style Style4 + Arial Narrow 9 pt"/>
    <w:basedOn w:val="Normal"/>
    <w:link w:val="StyleStyle4ArialNarrow9ptChar"/>
    <w:qFormat/>
    <w:rsid w:val="00701B01"/>
    <w:pPr>
      <w:spacing w:line="256" w:lineRule="auto"/>
    </w:pPr>
    <w:rPr>
      <w:rFonts w:eastAsia="Times New Roman" w:cs="Calibri"/>
      <w:u w:val="single"/>
    </w:rPr>
  </w:style>
  <w:style w:type="character" w:customStyle="1" w:styleId="StyleStyle4ArialNarrow9ptBoldChar">
    <w:name w:val="Style Style4 + Arial Narrow 9 pt Bold Char"/>
    <w:link w:val="StyleStyle4ArialNarrow9ptBold"/>
    <w:locked/>
    <w:rsid w:val="00701B01"/>
    <w:rPr>
      <w:rFonts w:eastAsia="Times New Roman" w:cs="Calibri"/>
      <w:b/>
      <w:bCs/>
      <w:u w:val="single"/>
    </w:rPr>
  </w:style>
  <w:style w:type="paragraph" w:customStyle="1" w:styleId="StyleStyle4ArialNarrow9ptBold">
    <w:name w:val="Style Style4 + Arial Narrow 9 pt Bold"/>
    <w:basedOn w:val="Normal"/>
    <w:link w:val="StyleStyle4ArialNarrow9ptBoldChar"/>
    <w:qFormat/>
    <w:rsid w:val="00701B01"/>
    <w:pPr>
      <w:spacing w:line="256" w:lineRule="auto"/>
    </w:pPr>
    <w:rPr>
      <w:rFonts w:eastAsia="Times New Roman" w:cs="Calibri"/>
      <w:b/>
      <w:bCs/>
      <w:u w:val="single"/>
    </w:rPr>
  </w:style>
  <w:style w:type="character" w:customStyle="1" w:styleId="HiddenBlockHeaderChar">
    <w:name w:val="Hidden Block Header Char"/>
    <w:link w:val="HiddenBlockHeader"/>
    <w:locked/>
    <w:rsid w:val="00701B01"/>
    <w:rPr>
      <w:rFonts w:ascii="Times New Roman" w:eastAsia="Times New Roman" w:hAnsi="Times New Roman" w:cs="Times New Roman"/>
      <w:b/>
      <w:sz w:val="28"/>
      <w:szCs w:val="24"/>
    </w:rPr>
  </w:style>
  <w:style w:type="paragraph" w:customStyle="1" w:styleId="HiddenBlockHeader">
    <w:name w:val="Hidden Block Header"/>
    <w:basedOn w:val="BlockHeadings"/>
    <w:next w:val="Nothing"/>
    <w:link w:val="HiddenBlockHeaderChar"/>
    <w:qFormat/>
    <w:rsid w:val="00701B01"/>
    <w:pPr>
      <w:widowControl w:val="0"/>
      <w:autoSpaceDE/>
      <w:autoSpaceDN/>
      <w:adjustRightInd/>
      <w:outlineLvl w:val="9"/>
    </w:pPr>
    <w:rPr>
      <w:rFonts w:ascii="Times New Roman" w:hAnsi="Times New Roman"/>
      <w:sz w:val="28"/>
      <w:szCs w:val="24"/>
    </w:rPr>
  </w:style>
  <w:style w:type="character" w:customStyle="1" w:styleId="ThirdChar">
    <w:name w:val="Third Char"/>
    <w:link w:val="Third"/>
    <w:locked/>
    <w:rsid w:val="00701B01"/>
    <w:rPr>
      <w:rFonts w:eastAsia="Times New Roman" w:cs="Calibri"/>
      <w:b/>
      <w:u w:val="single"/>
      <w:lang w:val="x-none" w:eastAsia="x-none"/>
    </w:rPr>
  </w:style>
  <w:style w:type="paragraph" w:customStyle="1" w:styleId="Third">
    <w:name w:val="Third"/>
    <w:basedOn w:val="Normal"/>
    <w:link w:val="ThirdChar"/>
    <w:qFormat/>
    <w:rsid w:val="00701B01"/>
    <w:pPr>
      <w:spacing w:line="256" w:lineRule="auto"/>
    </w:pPr>
    <w:rPr>
      <w:rFonts w:eastAsia="Times New Roman" w:cs="Calibri"/>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701B01"/>
    <w:pPr>
      <w:widowControl w:val="0"/>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701B01"/>
    <w:rPr>
      <w:rFonts w:eastAsia="Times New Roman" w:cs="Calibri"/>
      <w:b/>
      <w:u w:val="thick"/>
    </w:rPr>
  </w:style>
  <w:style w:type="paragraph" w:customStyle="1" w:styleId="DebateUnderlineBoldChar">
    <w:name w:val="Debate Underline Bold Char"/>
    <w:basedOn w:val="Normal"/>
    <w:link w:val="DebateUnderlineBoldCharChar"/>
    <w:qFormat/>
    <w:rsid w:val="00701B01"/>
    <w:pPr>
      <w:spacing w:line="256" w:lineRule="auto"/>
      <w:jc w:val="both"/>
    </w:pPr>
    <w:rPr>
      <w:rFonts w:eastAsia="Times New Roman" w:cs="Calibri"/>
      <w:b/>
      <w:u w:val="thick"/>
    </w:rPr>
  </w:style>
  <w:style w:type="character" w:customStyle="1" w:styleId="bloctitlesChar">
    <w:name w:val="bloc titles Char"/>
    <w:link w:val="bloctitles"/>
    <w:locked/>
    <w:rsid w:val="00701B01"/>
    <w:rPr>
      <w:rFonts w:eastAsia="Malgun Gothic" w:cs="Arial"/>
      <w:b/>
      <w:sz w:val="28"/>
      <w:szCs w:val="32"/>
      <w:u w:val="single"/>
    </w:rPr>
  </w:style>
  <w:style w:type="paragraph" w:customStyle="1" w:styleId="bloctitles">
    <w:name w:val="bloc titles"/>
    <w:basedOn w:val="Heading1"/>
    <w:next w:val="Normal"/>
    <w:link w:val="bloctitlesChar"/>
    <w:autoRedefine/>
    <w:qFormat/>
    <w:rsid w:val="00701B01"/>
    <w:pPr>
      <w:keepNext w:val="0"/>
      <w:keepLines w:val="0"/>
      <w:pBdr>
        <w:top w:val="none" w:sz="0" w:space="0" w:color="auto"/>
        <w:left w:val="none" w:sz="0" w:space="0" w:color="auto"/>
        <w:bottom w:val="none" w:sz="0" w:space="0" w:color="auto"/>
        <w:right w:val="none" w:sz="0" w:space="0" w:color="auto"/>
      </w:pBdr>
      <w:spacing w:before="0" w:line="256" w:lineRule="auto"/>
      <w:contextualSpacing/>
    </w:pPr>
    <w:rPr>
      <w:rFonts w:eastAsia="Malgun Gothic" w:cs="Arial"/>
      <w:bCs w:val="0"/>
      <w:sz w:val="28"/>
      <w:u w:val="single"/>
    </w:rPr>
  </w:style>
  <w:style w:type="paragraph" w:customStyle="1" w:styleId="CiteSmallText">
    <w:name w:val="Cite Small Text"/>
    <w:basedOn w:val="Normal"/>
    <w:uiPriority w:val="99"/>
    <w:qFormat/>
    <w:rsid w:val="00701B01"/>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701B01"/>
    <w:rPr>
      <w:rFonts w:cs="Calibri"/>
      <w:lang w:val="x-none"/>
    </w:rPr>
  </w:style>
  <w:style w:type="paragraph" w:customStyle="1" w:styleId="Cards1CharChar">
    <w:name w:val="Cards1 Char Char"/>
    <w:basedOn w:val="Normal"/>
    <w:link w:val="Cards1CharCharChar"/>
    <w:qFormat/>
    <w:rsid w:val="00701B01"/>
    <w:pPr>
      <w:autoSpaceDE w:val="0"/>
      <w:autoSpaceDN w:val="0"/>
      <w:adjustRightInd w:val="0"/>
      <w:spacing w:line="256" w:lineRule="auto"/>
      <w:ind w:left="432" w:right="432"/>
      <w:jc w:val="both"/>
    </w:pPr>
    <w:rPr>
      <w:rFonts w:cs="Calibri"/>
      <w:lang w:val="x-none"/>
    </w:rPr>
  </w:style>
  <w:style w:type="character" w:customStyle="1" w:styleId="UnderlineCharCharCharCharCharCharCharChar">
    <w:name w:val="Underline Char Char Char Char Char Char Char Char"/>
    <w:link w:val="UnderlineCharCharCharCharCharCharChar"/>
    <w:locked/>
    <w:rsid w:val="00701B01"/>
    <w:rPr>
      <w:u w:val="single"/>
    </w:rPr>
  </w:style>
  <w:style w:type="paragraph" w:customStyle="1" w:styleId="UnderlineCharCharCharCharCharCharChar">
    <w:name w:val="Underline Char Char Char Char Char Char Char"/>
    <w:basedOn w:val="Normal"/>
    <w:link w:val="UnderlineCharCharCharCharCharCharCharChar"/>
    <w:qFormat/>
    <w:rsid w:val="00701B01"/>
    <w:pPr>
      <w:spacing w:line="256" w:lineRule="auto"/>
    </w:pPr>
    <w:rPr>
      <w:u w:val="single"/>
    </w:rPr>
  </w:style>
  <w:style w:type="character" w:customStyle="1" w:styleId="CitesCharCharChar">
    <w:name w:val="Cites Char Char Char"/>
    <w:link w:val="CitesCharChar"/>
    <w:locked/>
    <w:rsid w:val="00701B01"/>
    <w:rPr>
      <w:rFonts w:ascii="Times New Roman" w:eastAsia="Times New Roman" w:hAnsi="Times New Roman" w:cs="Times New Roman"/>
      <w:sz w:val="20"/>
      <w:szCs w:val="24"/>
    </w:rPr>
  </w:style>
  <w:style w:type="paragraph" w:customStyle="1" w:styleId="CitesCharChar">
    <w:name w:val="Cites Char Char"/>
    <w:next w:val="Normal"/>
    <w:link w:val="CitesCharCharChar"/>
    <w:qFormat/>
    <w:rsid w:val="00701B01"/>
    <w:pPr>
      <w:widowControl w:val="0"/>
      <w:jc w:val="both"/>
      <w:outlineLvl w:val="2"/>
    </w:pPr>
    <w:rPr>
      <w:rFonts w:ascii="Times New Roman" w:eastAsia="Times New Roman" w:hAnsi="Times New Roman" w:cs="Times New Roman"/>
      <w:sz w:val="20"/>
      <w:szCs w:val="24"/>
    </w:rPr>
  </w:style>
  <w:style w:type="character" w:customStyle="1" w:styleId="SwagChar">
    <w:name w:val="Swag Char"/>
    <w:link w:val="Swag"/>
    <w:locked/>
    <w:rsid w:val="00701B01"/>
    <w:rPr>
      <w:rFonts w:cs="Calibri"/>
      <w:color w:val="0000FF"/>
      <w:sz w:val="12"/>
      <w:u w:val="single"/>
    </w:rPr>
  </w:style>
  <w:style w:type="paragraph" w:customStyle="1" w:styleId="Swag">
    <w:name w:val="Swag"/>
    <w:basedOn w:val="Normal"/>
    <w:link w:val="SwagChar"/>
    <w:qFormat/>
    <w:rsid w:val="00701B01"/>
    <w:pPr>
      <w:spacing w:line="256" w:lineRule="auto"/>
    </w:pPr>
    <w:rPr>
      <w:rFonts w:cs="Calibri"/>
      <w:color w:val="0000FF"/>
      <w:sz w:val="12"/>
      <w:u w:val="single"/>
    </w:rPr>
  </w:style>
  <w:style w:type="character" w:customStyle="1" w:styleId="StyleUnderlineTimesNewRoman1Char">
    <w:name w:val="Style Underline + Times New Roman1 Char"/>
    <w:link w:val="StyleUnderlineTimesNewRoman1"/>
    <w:locked/>
    <w:rsid w:val="00701B01"/>
    <w:rPr>
      <w:rFonts w:eastAsia="Times New Roman" w:cs="Times New Roman"/>
      <w:szCs w:val="24"/>
      <w:u w:val="single"/>
    </w:rPr>
  </w:style>
  <w:style w:type="paragraph" w:customStyle="1" w:styleId="StyleUnderlineTimesNewRoman1">
    <w:name w:val="Style Underline + Times New Roman1"/>
    <w:link w:val="StyleUnderlineTimesNewRoman1Char"/>
    <w:qFormat/>
    <w:rsid w:val="00701B01"/>
    <w:pPr>
      <w:spacing w:after="200" w:line="276" w:lineRule="auto"/>
    </w:pPr>
    <w:rPr>
      <w:rFonts w:eastAsia="Times New Roman" w:cs="Times New Roman"/>
      <w:szCs w:val="24"/>
      <w:u w:val="single"/>
    </w:rPr>
  </w:style>
  <w:style w:type="character" w:customStyle="1" w:styleId="StyleUnderlineTimesNewRomanBold1Char">
    <w:name w:val="Style Underline + Times New Roman Bold1 Char"/>
    <w:link w:val="StyleUnderlineTimesNewRomanBold1"/>
    <w:locked/>
    <w:rsid w:val="00701B01"/>
    <w:rPr>
      <w:rFonts w:eastAsia="Times New Roman" w:cs="Times New Roman"/>
      <w:b/>
      <w:bCs/>
      <w:szCs w:val="24"/>
      <w:u w:val="single"/>
    </w:rPr>
  </w:style>
  <w:style w:type="paragraph" w:customStyle="1" w:styleId="StyleUnderlineTimesNewRomanBold1">
    <w:name w:val="Style Underline + Times New Roman Bold1"/>
    <w:link w:val="StyleUnderlineTimesNewRomanBold1Char"/>
    <w:qFormat/>
    <w:rsid w:val="00701B01"/>
    <w:pPr>
      <w:spacing w:after="200" w:line="276" w:lineRule="auto"/>
    </w:pPr>
    <w:rPr>
      <w:rFonts w:eastAsia="Times New Roman" w:cs="Times New Roman"/>
      <w:b/>
      <w:bCs/>
      <w:szCs w:val="24"/>
      <w:u w:val="single"/>
    </w:rPr>
  </w:style>
  <w:style w:type="character" w:customStyle="1" w:styleId="StyleStyleCardTextLeft-075Right0Char">
    <w:name w:val="Style Style Card Text + Left:  -0.75&quot; + Right:  0&quot; Char"/>
    <w:link w:val="StyleStyleCardTextLeft-075Right0"/>
    <w:locked/>
    <w:rsid w:val="00701B01"/>
    <w:rPr>
      <w:rFonts w:ascii="Garamond" w:eastAsia="MS Mincho" w:hAnsi="Garamond" w:cs="Calibri"/>
    </w:rPr>
  </w:style>
  <w:style w:type="paragraph" w:customStyle="1" w:styleId="StyleStyleCardTextLeft-075Right0">
    <w:name w:val="Style Style Card Text + Left:  -0.75&quot; + Right:  0&quot;"/>
    <w:basedOn w:val="Normal"/>
    <w:link w:val="StyleStyleCardTextLeft-075Right0Char"/>
    <w:autoRedefine/>
    <w:qFormat/>
    <w:rsid w:val="00701B01"/>
    <w:pPr>
      <w:spacing w:line="256" w:lineRule="auto"/>
    </w:pPr>
    <w:rPr>
      <w:rFonts w:ascii="Garamond" w:eastAsia="MS Mincho" w:hAnsi="Garamond" w:cs="Calibri"/>
    </w:rPr>
  </w:style>
  <w:style w:type="paragraph" w:customStyle="1" w:styleId="subhead10">
    <w:name w:val="subhead1"/>
    <w:basedOn w:val="Normal"/>
    <w:uiPriority w:val="99"/>
    <w:qFormat/>
    <w:rsid w:val="00701B01"/>
    <w:pPr>
      <w:spacing w:before="100" w:beforeAutospacing="1" w:after="100" w:afterAutospacing="1" w:line="256" w:lineRule="auto"/>
    </w:pPr>
    <w:rPr>
      <w:rFonts w:eastAsia="Times New Roman"/>
      <w:sz w:val="24"/>
    </w:rPr>
  </w:style>
  <w:style w:type="paragraph" w:customStyle="1" w:styleId="abstract">
    <w:name w:val="abstract"/>
    <w:basedOn w:val="Normal"/>
    <w:uiPriority w:val="99"/>
    <w:qFormat/>
    <w:rsid w:val="00701B01"/>
    <w:pPr>
      <w:spacing w:before="100" w:beforeAutospacing="1" w:after="100" w:afterAutospacing="1" w:line="256" w:lineRule="auto"/>
    </w:pPr>
    <w:rPr>
      <w:rFonts w:eastAsia="Times New Roman"/>
      <w:sz w:val="24"/>
    </w:rPr>
  </w:style>
  <w:style w:type="character" w:customStyle="1" w:styleId="StyleUnderlineChar11ptBold2Char">
    <w:name w:val="Style Underline Char + 11 pt Bold2 Char"/>
    <w:link w:val="StyleUnderlineChar11ptBold2"/>
    <w:locked/>
    <w:rsid w:val="00701B01"/>
    <w:rPr>
      <w:rFonts w:eastAsia="Times New Roman" w:cs="Calibri"/>
      <w:b/>
      <w:bCs/>
      <w:u w:val="single"/>
    </w:rPr>
  </w:style>
  <w:style w:type="paragraph" w:customStyle="1" w:styleId="StyleUnderlineChar11ptBold2">
    <w:name w:val="Style Underline Char + 11 pt Bold2"/>
    <w:basedOn w:val="Normal"/>
    <w:link w:val="StyleUnderlineChar11ptBold2Char"/>
    <w:qFormat/>
    <w:rsid w:val="00701B01"/>
    <w:pPr>
      <w:spacing w:line="256" w:lineRule="auto"/>
    </w:pPr>
    <w:rPr>
      <w:rFonts w:eastAsia="Times New Roman" w:cs="Calibri"/>
      <w:b/>
      <w:bCs/>
      <w:u w:val="single"/>
    </w:rPr>
  </w:style>
  <w:style w:type="character" w:customStyle="1" w:styleId="StyleStyleUnderlineTimesNewRoman11ptChar">
    <w:name w:val="Style Style Underline + Times New Roman + 11 pt Char"/>
    <w:link w:val="StyleStyleUnderlineTimesNewRoman11pt"/>
    <w:locked/>
    <w:rsid w:val="00701B01"/>
    <w:rPr>
      <w:rFonts w:eastAsia="Times New Roman" w:cs="Calibri"/>
      <w:u w:val="single"/>
    </w:rPr>
  </w:style>
  <w:style w:type="paragraph" w:customStyle="1" w:styleId="StyleStyleUnderlineTimesNewRoman11pt">
    <w:name w:val="Style Style Underline + Times New Roman + 11 pt"/>
    <w:basedOn w:val="Normal"/>
    <w:link w:val="StyleStyleUnderlineTimesNewRoman11ptChar"/>
    <w:qFormat/>
    <w:rsid w:val="00701B01"/>
    <w:pPr>
      <w:spacing w:line="256" w:lineRule="auto"/>
    </w:pPr>
    <w:rPr>
      <w:rFonts w:eastAsia="Times New Roman" w:cs="Calibri"/>
      <w:u w:val="single"/>
    </w:rPr>
  </w:style>
  <w:style w:type="character" w:customStyle="1" w:styleId="StyleStyleUnderlineTimesNewRomanBold11ptNotBoldChar">
    <w:name w:val="Style Style Underline + Times New Roman Bold + 11 pt Not Bold Char"/>
    <w:link w:val="StyleStyleUnderlineTimesNewRomanBold11ptNotBold"/>
    <w:locked/>
    <w:rsid w:val="00701B01"/>
    <w:rPr>
      <w:rFonts w:eastAsia="Times New Roman"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01B01"/>
    <w:pPr>
      <w:spacing w:line="256" w:lineRule="auto"/>
    </w:pPr>
    <w:rPr>
      <w:rFonts w:eastAsia="Times New Roman" w:cs="Calibri"/>
      <w:u w:val="single"/>
    </w:rPr>
  </w:style>
  <w:style w:type="character" w:customStyle="1" w:styleId="Citation1Char">
    <w:name w:val="Citation1 Char"/>
    <w:link w:val="Citation1"/>
    <w:locked/>
    <w:rsid w:val="00701B01"/>
    <w:rPr>
      <w:rFonts w:ascii="Georgia" w:hAnsi="Georgia"/>
      <w:b/>
      <w:u w:val="single"/>
    </w:rPr>
  </w:style>
  <w:style w:type="paragraph" w:customStyle="1" w:styleId="Citation1">
    <w:name w:val="Citation1"/>
    <w:basedOn w:val="Normal"/>
    <w:link w:val="Citation1Char"/>
    <w:qFormat/>
    <w:rsid w:val="00701B01"/>
    <w:pPr>
      <w:spacing w:line="256" w:lineRule="auto"/>
    </w:pPr>
    <w:rPr>
      <w:rFonts w:ascii="Georgia" w:hAnsi="Georgia"/>
      <w:b/>
      <w:u w:val="single"/>
    </w:rPr>
  </w:style>
  <w:style w:type="character" w:customStyle="1" w:styleId="TaglineChar">
    <w:name w:val="Tagline Char"/>
    <w:link w:val="Tagline0"/>
    <w:locked/>
    <w:rsid w:val="00701B01"/>
    <w:rPr>
      <w:rFonts w:ascii="Georgia" w:hAnsi="Georgia"/>
      <w:b/>
    </w:rPr>
  </w:style>
  <w:style w:type="paragraph" w:customStyle="1" w:styleId="Tagline0">
    <w:name w:val="Tagline"/>
    <w:basedOn w:val="Normal"/>
    <w:link w:val="TaglineChar"/>
    <w:qFormat/>
    <w:rsid w:val="00701B01"/>
    <w:pPr>
      <w:spacing w:line="256" w:lineRule="auto"/>
    </w:pPr>
    <w:rPr>
      <w:rFonts w:ascii="Georgia" w:hAnsi="Georgia"/>
      <w:b/>
    </w:rPr>
  </w:style>
  <w:style w:type="character" w:customStyle="1" w:styleId="NothingCharChar">
    <w:name w:val="Nothing Char Char"/>
    <w:link w:val="NothingCharCharChar"/>
    <w:locked/>
    <w:rsid w:val="00701B01"/>
  </w:style>
  <w:style w:type="paragraph" w:customStyle="1" w:styleId="NothingCharCharChar">
    <w:name w:val="Nothing Char Char Char"/>
    <w:link w:val="NothingCharChar"/>
    <w:qFormat/>
    <w:rsid w:val="00701B01"/>
    <w:pPr>
      <w:jc w:val="both"/>
    </w:pPr>
  </w:style>
  <w:style w:type="paragraph" w:customStyle="1" w:styleId="StyleLeft021">
    <w:name w:val="Style Left:  0.2&quot;1"/>
    <w:basedOn w:val="Normal"/>
    <w:uiPriority w:val="99"/>
    <w:qFormat/>
    <w:rsid w:val="00701B01"/>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701B01"/>
    <w:rPr>
      <w:rFonts w:eastAsia="Times New Roman" w:cs="Calibri"/>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01B01"/>
    <w:pPr>
      <w:pBdr>
        <w:top w:val="single" w:sz="4" w:space="0" w:color="auto"/>
        <w:left w:val="single" w:sz="4" w:space="0" w:color="auto"/>
        <w:bottom w:val="single" w:sz="4" w:space="0" w:color="auto"/>
        <w:right w:val="single" w:sz="4" w:space="0" w:color="auto"/>
      </w:pBdr>
      <w:spacing w:line="256" w:lineRule="auto"/>
    </w:pPr>
    <w:rPr>
      <w:rFonts w:eastAsia="Times New Roman" w:cs="Calibr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701B01"/>
    <w:rPr>
      <w:rFonts w:eastAsia="Times New Roman" w:cs="Calibri"/>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01B01"/>
    <w:pPr>
      <w:pBdr>
        <w:top w:val="single" w:sz="4" w:space="0" w:color="auto"/>
        <w:left w:val="single" w:sz="4" w:space="0" w:color="auto"/>
        <w:bottom w:val="single" w:sz="4" w:space="0" w:color="auto"/>
        <w:right w:val="single" w:sz="4" w:space="0" w:color="auto"/>
      </w:pBdr>
      <w:spacing w:line="256" w:lineRule="auto"/>
    </w:pPr>
    <w:rPr>
      <w:rFonts w:eastAsia="Times New Roman" w:cs="Calibri"/>
      <w:u w:val="single"/>
      <w:bdr w:val="single" w:sz="4" w:space="0" w:color="auto" w:frame="1"/>
    </w:rPr>
  </w:style>
  <w:style w:type="paragraph" w:customStyle="1" w:styleId="BlockTitle20">
    <w:name w:val="Block Title #2"/>
    <w:basedOn w:val="Normal"/>
    <w:uiPriority w:val="99"/>
    <w:qFormat/>
    <w:rsid w:val="00701B01"/>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701B01"/>
    <w:pPr>
      <w:spacing w:line="256" w:lineRule="auto"/>
    </w:pPr>
    <w:rPr>
      <w:b/>
    </w:rPr>
  </w:style>
  <w:style w:type="paragraph" w:customStyle="1" w:styleId="date-comments">
    <w:name w:val="date-comments"/>
    <w:basedOn w:val="Normal"/>
    <w:uiPriority w:val="99"/>
    <w:qFormat/>
    <w:rsid w:val="00701B01"/>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701B01"/>
    <w:pPr>
      <w:widowControl w:val="0"/>
      <w:jc w:val="both"/>
      <w:outlineLvl w:val="1"/>
    </w:pPr>
    <w:rPr>
      <w:rFonts w:ascii="Times New Roman" w:eastAsia="Times New Roman" w:hAnsi="Times New Roman" w:cs="Times New Roman"/>
      <w:b/>
      <w:sz w:val="24"/>
      <w:szCs w:val="24"/>
    </w:rPr>
  </w:style>
  <w:style w:type="paragraph" w:customStyle="1" w:styleId="003Cite">
    <w:name w:val="003Cite"/>
    <w:basedOn w:val="Normal"/>
    <w:uiPriority w:val="99"/>
    <w:qFormat/>
    <w:rsid w:val="00701B01"/>
    <w:pPr>
      <w:spacing w:line="256" w:lineRule="auto"/>
    </w:pPr>
    <w:rPr>
      <w:rFonts w:ascii="Times New Roman" w:eastAsia="Calibri" w:hAnsi="Times New Roman" w:cs="Times New Roman"/>
      <w:szCs w:val="16"/>
    </w:rPr>
  </w:style>
  <w:style w:type="character" w:customStyle="1" w:styleId="NormalBoldChar">
    <w:name w:val="Normal + Bold Char"/>
    <w:aliases w:val="Double Underline Char"/>
    <w:basedOn w:val="DefaultParagraphFont"/>
    <w:link w:val="NormalBold"/>
    <w:locked/>
    <w:rsid w:val="00701B01"/>
    <w:rPr>
      <w:rFonts w:cs="Calibri"/>
      <w:b/>
      <w:color w:val="000000"/>
      <w:u w:val="single"/>
    </w:rPr>
  </w:style>
  <w:style w:type="paragraph" w:customStyle="1" w:styleId="NormalBold">
    <w:name w:val="Normal + Bold"/>
    <w:aliases w:val="Double Underline"/>
    <w:basedOn w:val="Normal"/>
    <w:link w:val="NormalBoldChar"/>
    <w:qFormat/>
    <w:rsid w:val="00701B01"/>
    <w:pPr>
      <w:spacing w:line="256" w:lineRule="auto"/>
      <w:jc w:val="both"/>
    </w:pPr>
    <w:rPr>
      <w:rFonts w:cs="Calibri"/>
      <w:b/>
      <w:color w:val="000000"/>
      <w:u w:val="single"/>
    </w:rPr>
  </w:style>
  <w:style w:type="character" w:customStyle="1" w:styleId="StyleCards12ptThickunderlineChar2">
    <w:name w:val="Style Cards + 12 pt Thick underline Char2"/>
    <w:link w:val="StyleCards12ptThickunderline"/>
    <w:locked/>
    <w:rsid w:val="00701B01"/>
    <w:rPr>
      <w:rFonts w:ascii="Times New Roman" w:eastAsia="Times New Roman" w:hAnsi="Times New Roman" w:cs="Times New Roman"/>
      <w:sz w:val="24"/>
      <w:u w:val="thick"/>
      <w:lang w:val="x-none" w:eastAsia="x-none"/>
    </w:rPr>
  </w:style>
  <w:style w:type="paragraph" w:customStyle="1" w:styleId="StyleCards12ptThickunderline">
    <w:name w:val="Style Cards + 12 pt Thick underline"/>
    <w:basedOn w:val="Normal"/>
    <w:link w:val="StyleCards12ptThickunderlineChar2"/>
    <w:qFormat/>
    <w:rsid w:val="00701B01"/>
    <w:pPr>
      <w:autoSpaceDE w:val="0"/>
      <w:autoSpaceDN w:val="0"/>
      <w:adjustRightInd w:val="0"/>
      <w:spacing w:line="256" w:lineRule="auto"/>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701B01"/>
    <w:rPr>
      <w:rFonts w:ascii="Times New Roman" w:eastAsia="Times New Roman" w:hAnsi="Times New Roman" w:cs="Times New Roman"/>
      <w:b/>
      <w:sz w:val="24"/>
      <w:u w:val="single"/>
      <w:lang w:val="x-none" w:eastAsia="x-none"/>
    </w:rPr>
  </w:style>
  <w:style w:type="paragraph" w:customStyle="1" w:styleId="NormalUnderline0">
    <w:name w:val="Normal + Underline"/>
    <w:basedOn w:val="Normal"/>
    <w:link w:val="NormalUnderlineChar0"/>
    <w:qFormat/>
    <w:rsid w:val="00701B01"/>
    <w:pPr>
      <w:spacing w:line="256" w:lineRule="auto"/>
      <w:ind w:left="720"/>
    </w:pPr>
    <w:rPr>
      <w:rFonts w:ascii="Times New Roman" w:eastAsia="Times New Roman" w:hAnsi="Times New Roman" w:cs="Times New Roman"/>
      <w:b/>
      <w:sz w:val="24"/>
      <w:u w:val="single"/>
      <w:lang w:val="x-none" w:eastAsia="x-none"/>
    </w:rPr>
  </w:style>
  <w:style w:type="character" w:customStyle="1" w:styleId="DateTimeChar">
    <w:name w:val="DateTime Char"/>
    <w:basedOn w:val="DefaultParagraphFont"/>
    <w:link w:val="DateTime"/>
    <w:uiPriority w:val="4"/>
    <w:locked/>
    <w:rsid w:val="00701B01"/>
    <w:rPr>
      <w:rFonts w:cs="Calibri"/>
    </w:rPr>
  </w:style>
  <w:style w:type="paragraph" w:customStyle="1" w:styleId="DateTime">
    <w:name w:val="DateTime"/>
    <w:basedOn w:val="Normal"/>
    <w:link w:val="DateTimeChar"/>
    <w:autoRedefine/>
    <w:uiPriority w:val="4"/>
    <w:qFormat/>
    <w:rsid w:val="00701B01"/>
    <w:pPr>
      <w:spacing w:line="256" w:lineRule="auto"/>
    </w:pPr>
    <w:rPr>
      <w:rFonts w:cs="Calibri"/>
    </w:rPr>
  </w:style>
  <w:style w:type="character" w:customStyle="1" w:styleId="LectureChar">
    <w:name w:val="Lecture Char"/>
    <w:basedOn w:val="DateTimeChar"/>
    <w:link w:val="Lecture"/>
    <w:uiPriority w:val="4"/>
    <w:locked/>
    <w:rsid w:val="00701B01"/>
    <w:rPr>
      <w:rFonts w:ascii="Arial" w:hAnsi="Arial" w:cs="Arial"/>
      <w:spacing w:val="-10"/>
    </w:rPr>
  </w:style>
  <w:style w:type="paragraph" w:customStyle="1" w:styleId="Lecture">
    <w:name w:val="Lecture"/>
    <w:next w:val="BodyText"/>
    <w:link w:val="LectureChar"/>
    <w:autoRedefine/>
    <w:uiPriority w:val="4"/>
    <w:qFormat/>
    <w:rsid w:val="00701B01"/>
    <w:pPr>
      <w:spacing w:line="256" w:lineRule="auto"/>
      <w:outlineLvl w:val="5"/>
    </w:pPr>
    <w:rPr>
      <w:rFonts w:ascii="Arial" w:hAnsi="Arial" w:cs="Arial"/>
      <w:spacing w:val="-10"/>
    </w:rPr>
  </w:style>
  <w:style w:type="character" w:styleId="FootnoteReference">
    <w:name w:val="footnote reference"/>
    <w:semiHidden/>
    <w:unhideWhenUsed/>
    <w:rsid w:val="00701B01"/>
    <w:rPr>
      <w:vertAlign w:val="superscript"/>
    </w:rPr>
  </w:style>
  <w:style w:type="character" w:styleId="CommentReference">
    <w:name w:val="annotation reference"/>
    <w:basedOn w:val="DefaultParagraphFont"/>
    <w:uiPriority w:val="99"/>
    <w:semiHidden/>
    <w:unhideWhenUsed/>
    <w:rsid w:val="00701B01"/>
    <w:rPr>
      <w:sz w:val="16"/>
      <w:szCs w:val="16"/>
    </w:rPr>
  </w:style>
  <w:style w:type="character" w:styleId="EndnoteReference">
    <w:name w:val="endnote reference"/>
    <w:semiHidden/>
    <w:unhideWhenUsed/>
    <w:rsid w:val="00701B01"/>
    <w:rPr>
      <w:vertAlign w:val="baseline"/>
    </w:rPr>
  </w:style>
  <w:style w:type="character" w:styleId="PlaceholderText">
    <w:name w:val="Placeholder Text"/>
    <w:basedOn w:val="DefaultParagraphFont"/>
    <w:uiPriority w:val="99"/>
    <w:semiHidden/>
    <w:rsid w:val="00701B01"/>
    <w:rPr>
      <w:color w:val="808080"/>
    </w:rPr>
  </w:style>
  <w:style w:type="character" w:styleId="SubtleEmphasis">
    <w:name w:val="Subtle Emphasis"/>
    <w:uiPriority w:val="19"/>
    <w:qFormat/>
    <w:rsid w:val="00701B01"/>
    <w:rPr>
      <w:rFonts w:ascii="Georgia" w:hAnsi="Georgia" w:hint="default"/>
      <w:i/>
      <w:iCs/>
      <w:color w:val="808080"/>
    </w:rPr>
  </w:style>
  <w:style w:type="character" w:customStyle="1" w:styleId="Heading7Char1">
    <w:name w:val="Heading 7 Char1"/>
    <w:basedOn w:val="DefaultParagraphFont"/>
    <w:semiHidden/>
    <w:rsid w:val="00701B01"/>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701B0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01B01"/>
    <w:rPr>
      <w:rFonts w:asciiTheme="majorHAnsi" w:eastAsiaTheme="majorEastAsia" w:hAnsiTheme="majorHAnsi" w:cstheme="majorBidi" w:hint="default"/>
      <w:i/>
      <w:iCs/>
      <w:color w:val="272727" w:themeColor="text1" w:themeTint="D8"/>
      <w:sz w:val="21"/>
      <w:szCs w:val="21"/>
    </w:rPr>
  </w:style>
  <w:style w:type="character" w:customStyle="1" w:styleId="underline">
    <w:name w:val="underline"/>
    <w:basedOn w:val="DefaultParagraphFont"/>
    <w:qFormat/>
    <w:rsid w:val="00701B01"/>
    <w:rPr>
      <w:u w:val="single"/>
    </w:rPr>
  </w:style>
  <w:style w:type="character" w:customStyle="1" w:styleId="DocumentMapChar1">
    <w:name w:val="Document Map Char1"/>
    <w:basedOn w:val="DefaultParagraphFont"/>
    <w:uiPriority w:val="99"/>
    <w:semiHidden/>
    <w:rsid w:val="00701B01"/>
    <w:rPr>
      <w:rFonts w:ascii="Helvetica" w:eastAsiaTheme="minorEastAsia" w:hAnsi="Helvetica" w:cs="Calibri (Headings)"/>
      <w:sz w:val="26"/>
      <w:szCs w:val="26"/>
    </w:rPr>
  </w:style>
  <w:style w:type="paragraph" w:styleId="BalloonText">
    <w:name w:val="Balloon Text"/>
    <w:basedOn w:val="Normal"/>
    <w:link w:val="BalloonTextChar"/>
    <w:uiPriority w:val="99"/>
    <w:semiHidden/>
    <w:unhideWhenUsed/>
    <w:rsid w:val="00701B01"/>
    <w:pPr>
      <w:spacing w:line="256" w:lineRule="auto"/>
    </w:pPr>
    <w:rPr>
      <w:rFonts w:ascii="Tahoma" w:hAnsi="Tahoma" w:cs="Tahoma"/>
      <w:szCs w:val="16"/>
    </w:rPr>
  </w:style>
  <w:style w:type="character" w:customStyle="1" w:styleId="BalloonTextChar1">
    <w:name w:val="Balloon Text Char1"/>
    <w:basedOn w:val="DefaultParagraphFont"/>
    <w:uiPriority w:val="99"/>
    <w:semiHidden/>
    <w:rsid w:val="00701B01"/>
    <w:rPr>
      <w:rFonts w:ascii="Times New Roman" w:hAnsi="Times New Roman" w:cs="Times New Roman"/>
      <w:sz w:val="18"/>
      <w:szCs w:val="18"/>
    </w:rPr>
  </w:style>
  <w:style w:type="paragraph" w:styleId="Header">
    <w:name w:val="header"/>
    <w:basedOn w:val="Normal"/>
    <w:link w:val="HeaderChar"/>
    <w:uiPriority w:val="99"/>
    <w:semiHidden/>
    <w:unhideWhenUsed/>
    <w:qFormat/>
    <w:rsid w:val="00701B01"/>
    <w:pPr>
      <w:tabs>
        <w:tab w:val="center" w:pos="4680"/>
        <w:tab w:val="right" w:pos="9360"/>
      </w:tabs>
      <w:spacing w:line="256" w:lineRule="auto"/>
    </w:pPr>
    <w:rPr>
      <w:rFonts w:cs="Calibri"/>
    </w:rPr>
  </w:style>
  <w:style w:type="character" w:customStyle="1" w:styleId="HeaderChar1">
    <w:name w:val="Header Char1"/>
    <w:basedOn w:val="DefaultParagraphFont"/>
    <w:uiPriority w:val="99"/>
    <w:semiHidden/>
    <w:rsid w:val="00701B01"/>
  </w:style>
  <w:style w:type="paragraph" w:styleId="Footer">
    <w:name w:val="footer"/>
    <w:basedOn w:val="Normal"/>
    <w:link w:val="FooterChar"/>
    <w:uiPriority w:val="99"/>
    <w:semiHidden/>
    <w:unhideWhenUsed/>
    <w:rsid w:val="00701B01"/>
    <w:pPr>
      <w:tabs>
        <w:tab w:val="center" w:pos="4680"/>
        <w:tab w:val="right" w:pos="9360"/>
      </w:tabs>
      <w:spacing w:line="256" w:lineRule="auto"/>
    </w:pPr>
    <w:rPr>
      <w:rFonts w:cs="Calibri"/>
    </w:rPr>
  </w:style>
  <w:style w:type="character" w:customStyle="1" w:styleId="FooterChar1">
    <w:name w:val="Footer Char1"/>
    <w:basedOn w:val="DefaultParagraphFont"/>
    <w:uiPriority w:val="99"/>
    <w:semiHidden/>
    <w:rsid w:val="00701B01"/>
  </w:style>
  <w:style w:type="character" w:customStyle="1" w:styleId="m4841727538114946087gmail-styleunderline">
    <w:name w:val="m_4841727538114946087gmail-styleunderline"/>
    <w:basedOn w:val="DefaultParagraphFont"/>
    <w:rsid w:val="00701B01"/>
  </w:style>
  <w:style w:type="character" w:customStyle="1" w:styleId="Mention1">
    <w:name w:val="Mention1"/>
    <w:basedOn w:val="DefaultParagraphFont"/>
    <w:uiPriority w:val="99"/>
    <w:semiHidden/>
    <w:rsid w:val="00701B01"/>
    <w:rPr>
      <w:color w:val="2B579A"/>
      <w:shd w:val="clear" w:color="auto" w:fill="E6E6E6"/>
    </w:rPr>
  </w:style>
  <w:style w:type="character" w:customStyle="1" w:styleId="UnresolvedMention1">
    <w:name w:val="Unresolved Mention1"/>
    <w:basedOn w:val="DefaultParagraphFont"/>
    <w:uiPriority w:val="99"/>
    <w:rsid w:val="00701B01"/>
    <w:rPr>
      <w:color w:val="808080"/>
      <w:shd w:val="clear" w:color="auto" w:fill="E6E6E6"/>
    </w:rPr>
  </w:style>
  <w:style w:type="character" w:customStyle="1" w:styleId="Author-Date">
    <w:name w:val="Author-Date"/>
    <w:qFormat/>
    <w:rsid w:val="00701B01"/>
    <w:rPr>
      <w:b/>
      <w:bCs w:val="0"/>
      <w:sz w:val="24"/>
    </w:rPr>
  </w:style>
  <w:style w:type="character" w:customStyle="1" w:styleId="cardChar">
    <w:name w:val="card Char"/>
    <w:aliases w:val="Bold Cite Char Char,Speed Cite Char"/>
    <w:basedOn w:val="DefaultParagraphFont"/>
    <w:rsid w:val="00701B01"/>
    <w:rPr>
      <w:rFonts w:ascii="Calibri" w:hAnsi="Calibri" w:cs="Calibri" w:hint="default"/>
      <w:u w:val="single"/>
    </w:rPr>
  </w:style>
  <w:style w:type="character" w:customStyle="1" w:styleId="term">
    <w:name w:val="term"/>
    <w:basedOn w:val="DefaultParagraphFont"/>
    <w:rsid w:val="00701B01"/>
  </w:style>
  <w:style w:type="character" w:customStyle="1" w:styleId="Style1Char">
    <w:name w:val="Style1 Char"/>
    <w:rsid w:val="00701B01"/>
    <w:rPr>
      <w:rFonts w:ascii="Times New Roman" w:eastAsia="SimSun" w:hAnsi="Times New Roman" w:cs="Times New Roman" w:hint="default"/>
      <w:sz w:val="20"/>
      <w:szCs w:val="24"/>
      <w:u w:val="single"/>
      <w:lang w:eastAsia="zh-CN"/>
    </w:rPr>
  </w:style>
  <w:style w:type="character" w:customStyle="1" w:styleId="Styleunderline11pt">
    <w:name w:val="Style underline + 11 pt"/>
    <w:rsid w:val="00701B01"/>
    <w:rPr>
      <w:rFonts w:ascii="Times New Roman" w:hAnsi="Times New Roman" w:cs="Times New Roman" w:hint="default"/>
      <w:sz w:val="20"/>
      <w:u w:val="single"/>
    </w:rPr>
  </w:style>
  <w:style w:type="character" w:customStyle="1" w:styleId="byline">
    <w:name w:val="byline"/>
    <w:basedOn w:val="DefaultParagraphFont"/>
    <w:rsid w:val="00701B01"/>
  </w:style>
  <w:style w:type="character" w:customStyle="1" w:styleId="Style11ptUnderline">
    <w:name w:val="Style 11 pt Underline"/>
    <w:rsid w:val="00701B01"/>
    <w:rPr>
      <w:sz w:val="20"/>
      <w:u w:val="single"/>
    </w:rPr>
  </w:style>
  <w:style w:type="character" w:customStyle="1" w:styleId="Style11ptBoldUnderline">
    <w:name w:val="Style 11 pt Bold Underline"/>
    <w:rsid w:val="00701B01"/>
    <w:rPr>
      <w:b/>
      <w:bCs/>
      <w:sz w:val="20"/>
      <w:u w:val="single"/>
    </w:rPr>
  </w:style>
  <w:style w:type="character" w:customStyle="1" w:styleId="Style11pt">
    <w:name w:val="Style 11 pt"/>
    <w:rsid w:val="00701B01"/>
    <w:rPr>
      <w:sz w:val="20"/>
    </w:rPr>
  </w:style>
  <w:style w:type="character" w:customStyle="1" w:styleId="Emphasis2">
    <w:name w:val="Emphasis2"/>
    <w:basedOn w:val="DefaultParagraphFont"/>
    <w:rsid w:val="00701B01"/>
    <w:rPr>
      <w:rFonts w:ascii="Franklin Gothic Heavy" w:hAnsi="Franklin Gothic Heavy" w:hint="default"/>
      <w:iCs/>
      <w:u w:val="single"/>
    </w:rPr>
  </w:style>
  <w:style w:type="character" w:customStyle="1" w:styleId="CardsChar">
    <w:name w:val="Cards Char"/>
    <w:locked/>
    <w:rsid w:val="00701B01"/>
    <w:rPr>
      <w:rFonts w:ascii="Times New Roman" w:eastAsia="Times New Roman" w:hAnsi="Times New Roman" w:cs="Times New Roman" w:hint="default"/>
      <w:sz w:val="20"/>
      <w:szCs w:val="24"/>
    </w:rPr>
  </w:style>
  <w:style w:type="character" w:customStyle="1" w:styleId="pmterms1">
    <w:name w:val="pmterms1"/>
    <w:basedOn w:val="DefaultParagraphFont"/>
    <w:rsid w:val="00701B01"/>
  </w:style>
  <w:style w:type="character" w:customStyle="1" w:styleId="hilite1">
    <w:name w:val="hilite1"/>
    <w:basedOn w:val="DefaultParagraphFont"/>
    <w:rsid w:val="00701B01"/>
    <w:rPr>
      <w:rFonts w:ascii="Arial Narrow" w:hAnsi="Arial Narrow" w:hint="default"/>
      <w:sz w:val="20"/>
      <w:u w:val="single"/>
      <w:bdr w:val="none" w:sz="0" w:space="0" w:color="auto" w:frame="1"/>
      <w:shd w:val="clear" w:color="auto" w:fill="00FF00"/>
    </w:rPr>
  </w:style>
  <w:style w:type="character" w:customStyle="1" w:styleId="DebateUnderline">
    <w:name w:val="Debate Underline"/>
    <w:qFormat/>
    <w:rsid w:val="00701B01"/>
    <w:rPr>
      <w:rFonts w:ascii="Times New Roman" w:hAnsi="Times New Roman" w:cs="Times New Roman" w:hint="default"/>
      <w:sz w:val="20"/>
      <w:szCs w:val="24"/>
      <w:u w:val="thick"/>
    </w:rPr>
  </w:style>
  <w:style w:type="character" w:customStyle="1" w:styleId="blue">
    <w:name w:val="blue"/>
    <w:basedOn w:val="DefaultParagraphFont"/>
    <w:rsid w:val="00701B01"/>
    <w:rPr>
      <w:rFonts w:ascii="Times New Roman" w:hAnsi="Times New Roman" w:cs="Times New Roman" w:hint="default"/>
    </w:rPr>
  </w:style>
  <w:style w:type="character" w:customStyle="1" w:styleId="standardcontent">
    <w:name w:val="standardcontent"/>
    <w:basedOn w:val="DefaultParagraphFont"/>
    <w:rsid w:val="00701B01"/>
  </w:style>
  <w:style w:type="character" w:customStyle="1" w:styleId="storyby">
    <w:name w:val="storyby"/>
    <w:basedOn w:val="DefaultParagraphFont"/>
    <w:rsid w:val="00701B01"/>
  </w:style>
  <w:style w:type="character" w:customStyle="1" w:styleId="CiteCharChar">
    <w:name w:val="Cite Char Char"/>
    <w:basedOn w:val="DefaultParagraphFont"/>
    <w:rsid w:val="00701B01"/>
    <w:rPr>
      <w:rFonts w:ascii="Cambria" w:hAnsi="Cambria" w:cs="Times New Roman" w:hint="default"/>
      <w:b/>
      <w:bCs/>
      <w:sz w:val="26"/>
      <w:szCs w:val="26"/>
    </w:rPr>
  </w:style>
  <w:style w:type="character" w:customStyle="1" w:styleId="CardCharChar1">
    <w:name w:val="Card Char Char1"/>
    <w:basedOn w:val="DefaultParagraphFont"/>
    <w:rsid w:val="00701B01"/>
    <w:rPr>
      <w:rFonts w:ascii="Times New Roman" w:hAnsi="Times New Roman" w:cs="Times New Roman" w:hint="default"/>
      <w:b/>
      <w:bCs/>
      <w:sz w:val="28"/>
      <w:szCs w:val="28"/>
    </w:rPr>
  </w:style>
  <w:style w:type="character" w:customStyle="1" w:styleId="CitesChar">
    <w:name w:val="Cites Char"/>
    <w:locked/>
    <w:rsid w:val="00701B01"/>
    <w:rPr>
      <w:rFonts w:ascii="Times New Roman" w:eastAsia="Calibri" w:hAnsi="Times New Roman" w:cs="Times New Roman" w:hint="default"/>
      <w:sz w:val="24"/>
      <w:szCs w:val="24"/>
    </w:rPr>
  </w:style>
  <w:style w:type="character" w:customStyle="1" w:styleId="apple-converted-space">
    <w:name w:val="apple-converted-space"/>
    <w:basedOn w:val="DefaultParagraphFont"/>
    <w:rsid w:val="00701B01"/>
  </w:style>
  <w:style w:type="character" w:customStyle="1" w:styleId="hit">
    <w:name w:val="hit"/>
    <w:basedOn w:val="DefaultParagraphFont"/>
    <w:rsid w:val="00701B01"/>
    <w:rPr>
      <w:rFonts w:ascii="Times New Roman" w:hAnsi="Times New Roman" w:cs="Times New Roman" w:hint="default"/>
    </w:rPr>
  </w:style>
  <w:style w:type="character" w:customStyle="1" w:styleId="CircleChar1">
    <w:name w:val="Circle Char1"/>
    <w:basedOn w:val="DefaultParagraphFont"/>
    <w:rsid w:val="00701B01"/>
    <w:rPr>
      <w:rFonts w:ascii="Times New Roman" w:hAnsi="Times New Roman" w:cs="Times New Roman" w:hint="default"/>
      <w:b/>
      <w:bCs w:val="0"/>
      <w:i/>
      <w:iCs w:val="0"/>
      <w:sz w:val="18"/>
      <w:szCs w:val="18"/>
      <w:u w:val="single"/>
      <w:lang w:val="en-US" w:eastAsia="en-US" w:bidi="ar-SA"/>
    </w:rPr>
  </w:style>
  <w:style w:type="character" w:customStyle="1" w:styleId="verdana">
    <w:name w:val="verdana"/>
    <w:basedOn w:val="DefaultParagraphFont"/>
    <w:rsid w:val="00701B01"/>
  </w:style>
  <w:style w:type="character" w:customStyle="1" w:styleId="hit1">
    <w:name w:val="hit1"/>
    <w:basedOn w:val="DefaultParagraphFont"/>
    <w:rsid w:val="00701B01"/>
    <w:rPr>
      <w:b/>
      <w:bCs/>
      <w:color w:val="CC0033"/>
    </w:rPr>
  </w:style>
  <w:style w:type="character" w:customStyle="1" w:styleId="upper">
    <w:name w:val="upper"/>
    <w:basedOn w:val="DefaultParagraphFont"/>
    <w:rsid w:val="00701B01"/>
  </w:style>
  <w:style w:type="character" w:customStyle="1" w:styleId="Author">
    <w:name w:val="Author"/>
    <w:aliases w:val="Style Date"/>
    <w:basedOn w:val="DefaultParagraphFont"/>
    <w:qFormat/>
    <w:rsid w:val="00701B01"/>
    <w:rPr>
      <w:b/>
      <w:bCs w:val="0"/>
      <w:sz w:val="24"/>
    </w:rPr>
  </w:style>
  <w:style w:type="character" w:customStyle="1" w:styleId="SmallFont7pt">
    <w:name w:val="Small Font (7 pt)"/>
    <w:basedOn w:val="DefaultParagraphFont"/>
    <w:rsid w:val="00701B01"/>
    <w:rPr>
      <w:sz w:val="14"/>
    </w:rPr>
  </w:style>
  <w:style w:type="character" w:customStyle="1" w:styleId="SmallText-New">
    <w:name w:val="Small Text - New"/>
    <w:basedOn w:val="DefaultParagraphFont"/>
    <w:rsid w:val="00701B01"/>
    <w:rPr>
      <w:rFonts w:ascii="Arial Narrow" w:hAnsi="Arial Narrow" w:hint="default"/>
      <w:sz w:val="14"/>
    </w:rPr>
  </w:style>
  <w:style w:type="character" w:customStyle="1" w:styleId="Underlined-New">
    <w:name w:val="Underlined - New"/>
    <w:basedOn w:val="DefaultParagraphFont"/>
    <w:rsid w:val="00701B01"/>
    <w:rPr>
      <w:rFonts w:ascii="Arial Narrow" w:hAnsi="Arial Narrow" w:hint="default"/>
      <w:sz w:val="16"/>
      <w:u w:val="single"/>
    </w:rPr>
  </w:style>
  <w:style w:type="character" w:customStyle="1" w:styleId="Boxing">
    <w:name w:val="Boxing"/>
    <w:basedOn w:val="DefaultParagraphFont"/>
    <w:rsid w:val="00701B01"/>
    <w:rPr>
      <w:rFonts w:ascii="Arial Narrow" w:hAnsi="Arial Narrow" w:hint="default"/>
      <w:strike w:val="0"/>
      <w:dstrike w:val="0"/>
      <w:sz w:val="20"/>
      <w:u w:val="none"/>
      <w:effect w:val="none"/>
      <w:bdr w:val="single" w:sz="2" w:space="0" w:color="auto" w:frame="1"/>
      <w:vertAlign w:val="baseline"/>
    </w:rPr>
  </w:style>
  <w:style w:type="character" w:customStyle="1" w:styleId="style65">
    <w:name w:val="style65"/>
    <w:basedOn w:val="DefaultParagraphFont"/>
    <w:rsid w:val="00701B01"/>
    <w:rPr>
      <w:rFonts w:ascii="Times New Roman" w:hAnsi="Times New Roman" w:cs="Times New Roman" w:hint="default"/>
    </w:rPr>
  </w:style>
  <w:style w:type="character" w:customStyle="1" w:styleId="Heading3CharCharChar3">
    <w:name w:val="Heading 3 Char Char Char3"/>
    <w:aliases w:val="Char Char Char3,Heading 3 Char Char Char2,Char Char Char2"/>
    <w:basedOn w:val="DefaultParagraphFont"/>
    <w:rsid w:val="00701B01"/>
    <w:rPr>
      <w:rFonts w:ascii="Arial" w:hAnsi="Arial" w:cs="Arial" w:hint="default"/>
      <w:bCs/>
      <w:szCs w:val="26"/>
      <w:u w:val="single"/>
      <w:lang w:val="en-US" w:eastAsia="en-US" w:bidi="ar-SA"/>
    </w:rPr>
  </w:style>
  <w:style w:type="character" w:customStyle="1" w:styleId="qlabel">
    <w:name w:val="q_label"/>
    <w:basedOn w:val="DefaultParagraphFont"/>
    <w:rsid w:val="00701B01"/>
  </w:style>
  <w:style w:type="character" w:customStyle="1" w:styleId="alabel">
    <w:name w:val="a_label"/>
    <w:basedOn w:val="DefaultParagraphFont"/>
    <w:rsid w:val="00701B01"/>
  </w:style>
  <w:style w:type="character" w:customStyle="1" w:styleId="Style1Char1">
    <w:name w:val="Style1 Char1"/>
    <w:basedOn w:val="DefaultParagraphFont"/>
    <w:rsid w:val="00701B01"/>
    <w:rPr>
      <w:rFonts w:ascii="SimSun" w:eastAsia="SimSun" w:hAnsi="SimSun" w:hint="eastAsia"/>
      <w:sz w:val="20"/>
      <w:szCs w:val="24"/>
      <w:u w:val="single"/>
      <w:lang w:val="en-US" w:eastAsia="zh-CN" w:bidi="ar-SA"/>
    </w:rPr>
  </w:style>
  <w:style w:type="character" w:customStyle="1" w:styleId="UnderlineCharChar">
    <w:name w:val="Underline Char Char"/>
    <w:basedOn w:val="DefaultParagraphFont"/>
    <w:rsid w:val="00701B01"/>
    <w:rPr>
      <w:rFonts w:ascii="Arial Narrow" w:hAnsi="Arial Narrow" w:hint="default"/>
      <w:szCs w:val="24"/>
      <w:u w:val="single"/>
      <w:lang w:val="en-US" w:eastAsia="en-US" w:bidi="ar-SA"/>
    </w:rPr>
  </w:style>
  <w:style w:type="character" w:customStyle="1" w:styleId="BoldandUnderlineCharChar">
    <w:name w:val="Bold and Underline Char Char"/>
    <w:basedOn w:val="DefaultParagraphFont"/>
    <w:rsid w:val="00701B01"/>
    <w:rPr>
      <w:rFonts w:ascii="MS Mincho" w:eastAsia="MS Mincho" w:hAnsi="MS Mincho" w:hint="eastAsia"/>
      <w:b/>
      <w:bCs w:val="0"/>
      <w:u w:val="single"/>
      <w:lang w:val="en-US" w:eastAsia="en-US" w:bidi="ar-SA"/>
    </w:rPr>
  </w:style>
  <w:style w:type="character" w:customStyle="1" w:styleId="CardTextChar0">
    <w:name w:val="Card Text Char"/>
    <w:basedOn w:val="DefaultParagraphFont"/>
    <w:rsid w:val="00701B01"/>
    <w:rPr>
      <w:rFonts w:ascii="Times New Roman" w:eastAsia="Times New Roman" w:hAnsi="Times New Roman" w:cs="Times New Roman" w:hint="default"/>
      <w:szCs w:val="24"/>
    </w:rPr>
  </w:style>
  <w:style w:type="character" w:customStyle="1" w:styleId="reduce2">
    <w:name w:val="reduce2"/>
    <w:basedOn w:val="DefaultParagraphFont"/>
    <w:rsid w:val="00701B01"/>
    <w:rPr>
      <w:rFonts w:ascii="Arial" w:hAnsi="Arial" w:cs="Arial" w:hint="default"/>
      <w:color w:val="000000"/>
      <w:sz w:val="10"/>
      <w:szCs w:val="22"/>
    </w:rPr>
  </w:style>
  <w:style w:type="character" w:customStyle="1" w:styleId="Heading3CharCharCharChar2">
    <w:name w:val="Heading 3 Char Char Char Char2"/>
    <w:basedOn w:val="DefaultParagraphFont"/>
    <w:rsid w:val="00701B01"/>
    <w:rPr>
      <w:rFonts w:ascii="Arial" w:hAnsi="Arial" w:cs="Arial" w:hint="default"/>
      <w:bCs/>
      <w:szCs w:val="26"/>
      <w:u w:val="single"/>
      <w:lang w:val="en-US" w:eastAsia="en-US" w:bidi="ar-SA"/>
    </w:rPr>
  </w:style>
  <w:style w:type="character" w:customStyle="1" w:styleId="underline20">
    <w:name w:val="underline2"/>
    <w:basedOn w:val="DefaultParagraphFont"/>
    <w:rsid w:val="00701B01"/>
    <w:rPr>
      <w:u w:val="single"/>
    </w:rPr>
  </w:style>
  <w:style w:type="character" w:customStyle="1" w:styleId="Style11ptUnderlineBorderSinglesolidlineAuto05pt">
    <w:name w:val="Style 11 pt Underline Border: : (Single solid line Auto  0.5 pt..."/>
    <w:rsid w:val="00701B01"/>
    <w:rPr>
      <w:sz w:val="20"/>
      <w:u w:val="single"/>
      <w:bdr w:val="single" w:sz="4" w:space="0" w:color="auto" w:frame="1"/>
    </w:rPr>
  </w:style>
  <w:style w:type="character" w:customStyle="1" w:styleId="inside-head">
    <w:name w:val="inside-head"/>
    <w:basedOn w:val="DefaultParagraphFont"/>
    <w:rsid w:val="00701B01"/>
  </w:style>
  <w:style w:type="character" w:customStyle="1" w:styleId="7TimesNewRoman">
    <w:name w:val="7 Times New Roman"/>
    <w:rsid w:val="00701B01"/>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officialstitle-">
    <w:name w:val="official_s_title-"/>
    <w:basedOn w:val="DefaultParagraphFont"/>
    <w:rsid w:val="00701B01"/>
  </w:style>
  <w:style w:type="character" w:customStyle="1" w:styleId="officialsbureau">
    <w:name w:val="official_s_bureau"/>
    <w:basedOn w:val="DefaultParagraphFont"/>
    <w:rsid w:val="00701B01"/>
  </w:style>
  <w:style w:type="character" w:customStyle="1" w:styleId="StyleStyle11ptBoldUnderlineBorderSinglesolidlineAuto">
    <w:name w:val="Style Style 11 pt Bold Underline Border: : (Single solid line Auto ..."/>
    <w:basedOn w:val="DefaultParagraphFont"/>
    <w:rsid w:val="00701B01"/>
    <w:rPr>
      <w:rFonts w:ascii="Times New Roman" w:hAnsi="Times New Roman" w:cs="Times New Roman" w:hint="default"/>
      <w:b/>
      <w:bCs/>
      <w:strike w:val="0"/>
      <w:dstrike w:val="0"/>
      <w:sz w:val="20"/>
      <w:u w:val="none"/>
      <w:effect w:val="none"/>
      <w:bdr w:val="none" w:sz="0" w:space="0" w:color="auto" w:frame="1"/>
    </w:rPr>
  </w:style>
  <w:style w:type="paragraph" w:styleId="Quote">
    <w:name w:val="Quote"/>
    <w:basedOn w:val="Normal"/>
    <w:next w:val="Normal"/>
    <w:link w:val="QuoteChar"/>
    <w:uiPriority w:val="29"/>
    <w:qFormat/>
    <w:rsid w:val="00701B01"/>
    <w:pPr>
      <w:widowControl w:val="0"/>
      <w:spacing w:line="256" w:lineRule="auto"/>
    </w:pPr>
    <w:rPr>
      <w:rFonts w:eastAsia="Times New Roman" w:cs="Calibri"/>
      <w:iCs/>
      <w:color w:val="000000"/>
      <w:lang w:bidi="en-US"/>
    </w:rPr>
  </w:style>
  <w:style w:type="character" w:customStyle="1" w:styleId="QuoteChar1">
    <w:name w:val="Quote Char1"/>
    <w:basedOn w:val="DefaultParagraphFont"/>
    <w:uiPriority w:val="29"/>
    <w:rsid w:val="00701B01"/>
    <w:rPr>
      <w:i/>
      <w:iCs/>
      <w:color w:val="404040" w:themeColor="text1" w:themeTint="BF"/>
    </w:rPr>
  </w:style>
  <w:style w:type="character" w:customStyle="1" w:styleId="ital-inline">
    <w:name w:val="ital-inline"/>
    <w:basedOn w:val="DefaultParagraphFont"/>
    <w:rsid w:val="00701B01"/>
  </w:style>
  <w:style w:type="character" w:customStyle="1" w:styleId="underlineChar">
    <w:name w:val="underline Char"/>
    <w:basedOn w:val="DefaultParagraphFont"/>
    <w:rsid w:val="00701B01"/>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
    <w:rsid w:val="00701B01"/>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701B01"/>
    <w:rPr>
      <w:sz w:val="20"/>
      <w:u w:val="single"/>
    </w:rPr>
  </w:style>
  <w:style w:type="paragraph" w:styleId="BodyTextIndent2">
    <w:name w:val="Body Text Indent 2"/>
    <w:basedOn w:val="Normal"/>
    <w:link w:val="BodyTextIndent2Char"/>
    <w:semiHidden/>
    <w:unhideWhenUsed/>
    <w:rsid w:val="00701B01"/>
    <w:pPr>
      <w:spacing w:after="120" w:line="480" w:lineRule="auto"/>
      <w:ind w:left="360"/>
    </w:pPr>
    <w:rPr>
      <w:rFonts w:cs="Calibri"/>
    </w:rPr>
  </w:style>
  <w:style w:type="character" w:customStyle="1" w:styleId="BodyTextIndent2Char1">
    <w:name w:val="Body Text Indent 2 Char1"/>
    <w:basedOn w:val="DefaultParagraphFont"/>
    <w:semiHidden/>
    <w:rsid w:val="00701B01"/>
  </w:style>
  <w:style w:type="paragraph" w:styleId="BodyTextIndent3">
    <w:name w:val="Body Text Indent 3"/>
    <w:basedOn w:val="Normal"/>
    <w:link w:val="BodyTextIndent3Char"/>
    <w:uiPriority w:val="99"/>
    <w:semiHidden/>
    <w:unhideWhenUsed/>
    <w:rsid w:val="00701B01"/>
    <w:pPr>
      <w:spacing w:after="120" w:line="256" w:lineRule="auto"/>
      <w:ind w:left="360"/>
    </w:pPr>
    <w:rPr>
      <w:rFonts w:cs="Calibri"/>
      <w:szCs w:val="16"/>
    </w:rPr>
  </w:style>
  <w:style w:type="character" w:customStyle="1" w:styleId="BodyTextIndent3Char1">
    <w:name w:val="Body Text Indent 3 Char1"/>
    <w:basedOn w:val="DefaultParagraphFont"/>
    <w:uiPriority w:val="99"/>
    <w:semiHidden/>
    <w:rsid w:val="00701B01"/>
    <w:rPr>
      <w:sz w:val="16"/>
      <w:szCs w:val="16"/>
    </w:rPr>
  </w:style>
  <w:style w:type="paragraph" w:styleId="BodyText2">
    <w:name w:val="Body Text 2"/>
    <w:basedOn w:val="Normal"/>
    <w:link w:val="BodyText2Char"/>
    <w:semiHidden/>
    <w:unhideWhenUsed/>
    <w:rsid w:val="00701B01"/>
    <w:pPr>
      <w:spacing w:after="120" w:line="480" w:lineRule="auto"/>
    </w:pPr>
    <w:rPr>
      <w:rFonts w:cs="Calibri"/>
    </w:rPr>
  </w:style>
  <w:style w:type="character" w:customStyle="1" w:styleId="BodyText2Char1">
    <w:name w:val="Body Text 2 Char1"/>
    <w:basedOn w:val="DefaultParagraphFont"/>
    <w:semiHidden/>
    <w:rsid w:val="00701B01"/>
  </w:style>
  <w:style w:type="paragraph" w:styleId="BodyTextIndent">
    <w:name w:val="Body Text Indent"/>
    <w:basedOn w:val="Normal"/>
    <w:link w:val="BodyTextIndentChar"/>
    <w:uiPriority w:val="99"/>
    <w:semiHidden/>
    <w:unhideWhenUsed/>
    <w:rsid w:val="00701B01"/>
    <w:pPr>
      <w:spacing w:after="120" w:line="256" w:lineRule="auto"/>
      <w:ind w:left="360"/>
    </w:pPr>
    <w:rPr>
      <w:rFonts w:cs="Calibri"/>
    </w:rPr>
  </w:style>
  <w:style w:type="character" w:customStyle="1" w:styleId="BodyTextIndentChar1">
    <w:name w:val="Body Text Indent Char1"/>
    <w:basedOn w:val="DefaultParagraphFont"/>
    <w:uiPriority w:val="99"/>
    <w:semiHidden/>
    <w:rsid w:val="00701B01"/>
  </w:style>
  <w:style w:type="paragraph" w:styleId="BodyText3">
    <w:name w:val="Body Text 3"/>
    <w:basedOn w:val="Normal"/>
    <w:link w:val="BodyText3Char"/>
    <w:semiHidden/>
    <w:unhideWhenUsed/>
    <w:rsid w:val="00701B01"/>
    <w:pPr>
      <w:spacing w:after="120" w:line="256" w:lineRule="auto"/>
    </w:pPr>
    <w:rPr>
      <w:rFonts w:cs="Calibri"/>
      <w:szCs w:val="16"/>
    </w:rPr>
  </w:style>
  <w:style w:type="character" w:customStyle="1" w:styleId="BodyText3Char1">
    <w:name w:val="Body Text 3 Char1"/>
    <w:basedOn w:val="DefaultParagraphFont"/>
    <w:semiHidden/>
    <w:rsid w:val="00701B01"/>
    <w:rPr>
      <w:sz w:val="16"/>
      <w:szCs w:val="16"/>
    </w:rPr>
  </w:style>
  <w:style w:type="character" w:customStyle="1" w:styleId="StyleBold">
    <w:name w:val="Style Bold"/>
    <w:basedOn w:val="DefaultParagraphFont"/>
    <w:uiPriority w:val="9"/>
    <w:semiHidden/>
    <w:rsid w:val="00701B01"/>
    <w:rPr>
      <w:b/>
      <w:bCs/>
    </w:rPr>
  </w:style>
  <w:style w:type="character" w:customStyle="1" w:styleId="body-text">
    <w:name w:val="body-text"/>
    <w:basedOn w:val="DefaultParagraphFont"/>
    <w:rsid w:val="00701B01"/>
  </w:style>
  <w:style w:type="character" w:customStyle="1" w:styleId="globalcontentbody">
    <w:name w:val="globalcontentbody"/>
    <w:basedOn w:val="DefaultParagraphFont"/>
    <w:rsid w:val="00701B01"/>
  </w:style>
  <w:style w:type="character" w:customStyle="1" w:styleId="term1">
    <w:name w:val="term1"/>
    <w:basedOn w:val="DefaultParagraphFont"/>
    <w:rsid w:val="00701B01"/>
    <w:rPr>
      <w:b/>
      <w:bCs/>
    </w:rPr>
  </w:style>
  <w:style w:type="character" w:customStyle="1" w:styleId="Styleterm111ptUnderline">
    <w:name w:val="Style term1 + 11 pt Underline"/>
    <w:basedOn w:val="term1"/>
    <w:rsid w:val="00701B01"/>
    <w:rPr>
      <w:b/>
      <w:bCs/>
      <w:sz w:val="20"/>
      <w:u w:val="single"/>
    </w:rPr>
  </w:style>
  <w:style w:type="character" w:customStyle="1" w:styleId="Styleunderline11ptBold">
    <w:name w:val="Style underline + 11 pt Bold"/>
    <w:basedOn w:val="underline"/>
    <w:rsid w:val="00701B01"/>
    <w:rPr>
      <w:rFonts w:ascii="Times New Roman" w:hAnsi="Times New Roman" w:cs="Times New Roman" w:hint="default"/>
      <w:b/>
      <w:bCs/>
      <w:sz w:val="20"/>
      <w:u w:val="single"/>
    </w:rPr>
  </w:style>
  <w:style w:type="character" w:customStyle="1" w:styleId="Style9pt">
    <w:name w:val="Style 9 pt"/>
    <w:basedOn w:val="DefaultParagraphFont"/>
    <w:rsid w:val="00701B01"/>
    <w:rPr>
      <w:rFonts w:ascii="Times New Roman" w:hAnsi="Times New Roman" w:cs="Times New Roman" w:hint="default"/>
      <w:sz w:val="20"/>
    </w:rPr>
  </w:style>
  <w:style w:type="character" w:customStyle="1" w:styleId="CharChar11">
    <w:name w:val="Char Char11"/>
    <w:basedOn w:val="DefaultParagraphFont"/>
    <w:rsid w:val="00701B01"/>
    <w:rPr>
      <w:rFonts w:ascii="Arial" w:hAnsi="Arial" w:cs="Arial" w:hint="default"/>
      <w:bCs/>
      <w:szCs w:val="26"/>
      <w:u w:val="single"/>
      <w:lang w:val="en-US" w:eastAsia="en-US" w:bidi="ar-SA"/>
    </w:rPr>
  </w:style>
  <w:style w:type="character" w:customStyle="1" w:styleId="authorbio">
    <w:name w:val="authorbio"/>
    <w:basedOn w:val="DefaultParagraphFont"/>
    <w:rsid w:val="00701B01"/>
  </w:style>
  <w:style w:type="character" w:customStyle="1" w:styleId="a">
    <w:name w:val="a"/>
    <w:basedOn w:val="DefaultParagraphFont"/>
    <w:rsid w:val="00701B01"/>
  </w:style>
  <w:style w:type="character" w:customStyle="1" w:styleId="StyleStyleUnderline411pt">
    <w:name w:val="Style Style Underline4 + 11 pt"/>
    <w:basedOn w:val="DefaultParagraphFont"/>
    <w:rsid w:val="00701B01"/>
    <w:rPr>
      <w:sz w:val="20"/>
      <w:u w:val="single"/>
    </w:rPr>
  </w:style>
  <w:style w:type="character" w:customStyle="1" w:styleId="StyleStyleUnderline411ptBold">
    <w:name w:val="Style Style Underline4 + 11 pt Bold"/>
    <w:basedOn w:val="DefaultParagraphFont"/>
    <w:rsid w:val="00701B01"/>
    <w:rPr>
      <w:b/>
      <w:bCs/>
      <w:sz w:val="20"/>
      <w:u w:val="single"/>
    </w:rPr>
  </w:style>
  <w:style w:type="character" w:customStyle="1" w:styleId="StyleStyleUnderline311pt">
    <w:name w:val="Style Style Underline3 + 11 pt"/>
    <w:basedOn w:val="DefaultParagraphFont"/>
    <w:rsid w:val="00701B01"/>
    <w:rPr>
      <w:sz w:val="20"/>
      <w:u w:val="single"/>
    </w:rPr>
  </w:style>
  <w:style w:type="character" w:customStyle="1" w:styleId="StyleStyleUnderline311ptBold">
    <w:name w:val="Style Style Underline3 + 11 pt Bold"/>
    <w:basedOn w:val="DefaultParagraphFont"/>
    <w:rsid w:val="00701B01"/>
    <w:rPr>
      <w:b/>
      <w:bCs/>
      <w:sz w:val="20"/>
      <w:u w:val="single"/>
    </w:rPr>
  </w:style>
  <w:style w:type="character" w:customStyle="1" w:styleId="StyleUnderline3">
    <w:name w:val="Style Underline3"/>
    <w:basedOn w:val="DefaultParagraphFont"/>
    <w:rsid w:val="00701B01"/>
    <w:rPr>
      <w:u w:val="single"/>
    </w:rPr>
  </w:style>
  <w:style w:type="character" w:customStyle="1" w:styleId="StyleUnderline4">
    <w:name w:val="Style Underline4"/>
    <w:basedOn w:val="DefaultParagraphFont"/>
    <w:rsid w:val="00701B01"/>
    <w:rPr>
      <w:u w:val="single"/>
    </w:rPr>
  </w:style>
  <w:style w:type="character" w:customStyle="1" w:styleId="CardsFont12pt0">
    <w:name w:val="Cards + Font 12pt"/>
    <w:basedOn w:val="DefaultParagraphFont"/>
    <w:rsid w:val="00701B01"/>
    <w:rPr>
      <w:rFonts w:ascii="Times New Roman" w:eastAsia="Calibri" w:hAnsi="Times New Roman" w:cs="Times New Roman" w:hint="default"/>
      <w:sz w:val="24"/>
      <w:szCs w:val="20"/>
      <w:u w:val="single"/>
    </w:rPr>
  </w:style>
  <w:style w:type="character" w:customStyle="1" w:styleId="SmallTextChar0">
    <w:name w:val="Small Text Char"/>
    <w:basedOn w:val="CardTextChar0"/>
    <w:rsid w:val="00701B01"/>
    <w:rPr>
      <w:rFonts w:ascii="Times New Roman" w:eastAsia="MS Mincho" w:hAnsi="Times New Roman" w:cs="Times New Roman" w:hint="default"/>
      <w:sz w:val="15"/>
      <w:szCs w:val="24"/>
      <w:lang w:eastAsia="ja-JP"/>
    </w:rPr>
  </w:style>
  <w:style w:type="character" w:customStyle="1" w:styleId="UnderlinedChar0">
    <w:name w:val="Underlined Char"/>
    <w:basedOn w:val="CardTextChar0"/>
    <w:rsid w:val="00701B01"/>
    <w:rPr>
      <w:rFonts w:ascii="Times New Roman" w:eastAsia="MS Mincho" w:hAnsi="Times New Roman" w:cs="Times New Roman" w:hint="default"/>
      <w:szCs w:val="24"/>
      <w:u w:val="single"/>
      <w:lang w:val="en-US" w:eastAsia="ja-JP" w:bidi="ar-SA"/>
    </w:rPr>
  </w:style>
  <w:style w:type="character" w:customStyle="1" w:styleId="base">
    <w:name w:val="base"/>
    <w:basedOn w:val="DefaultParagraphFont"/>
    <w:rsid w:val="00701B01"/>
  </w:style>
  <w:style w:type="character" w:customStyle="1" w:styleId="part-of-speech">
    <w:name w:val="part-of-speech"/>
    <w:basedOn w:val="DefaultParagraphFont"/>
    <w:rsid w:val="00701B01"/>
  </w:style>
  <w:style w:type="character" w:customStyle="1" w:styleId="sep">
    <w:name w:val="sep"/>
    <w:basedOn w:val="DefaultParagraphFont"/>
    <w:rsid w:val="00701B01"/>
  </w:style>
  <w:style w:type="character" w:customStyle="1" w:styleId="pron">
    <w:name w:val="pron"/>
    <w:basedOn w:val="DefaultParagraphFont"/>
    <w:rsid w:val="00701B01"/>
  </w:style>
  <w:style w:type="character" w:customStyle="1" w:styleId="CharChar3">
    <w:name w:val="Char Char3"/>
    <w:basedOn w:val="DefaultParagraphFont"/>
    <w:rsid w:val="00701B01"/>
    <w:rPr>
      <w:rFonts w:ascii="Arial" w:hAnsi="Arial" w:cs="Arial" w:hint="default"/>
      <w:b/>
      <w:bCs/>
      <w:iCs/>
      <w:lang w:val="en-US" w:eastAsia="en-US" w:bidi="ar-SA"/>
    </w:rPr>
  </w:style>
  <w:style w:type="character" w:customStyle="1" w:styleId="BoldandUnderlineCharChar2">
    <w:name w:val="Bold and Underline Char Char2"/>
    <w:basedOn w:val="DefaultParagraphFont"/>
    <w:rsid w:val="00701B01"/>
    <w:rPr>
      <w:b/>
      <w:bCs w:val="0"/>
      <w:u w:val="single"/>
      <w:lang w:val="en-US" w:eastAsia="en-US" w:bidi="ar-SA"/>
    </w:rPr>
  </w:style>
  <w:style w:type="character" w:customStyle="1" w:styleId="StyleUnderlineCharChar111pt">
    <w:name w:val="Style Underline Char Char1 + 11 pt"/>
    <w:basedOn w:val="DefaultParagraphFont"/>
    <w:rsid w:val="00701B01"/>
    <w:rPr>
      <w:rFonts w:ascii="Times New Roman" w:eastAsia="Times New Roman" w:hAnsi="Times New Roman" w:cs="Times New Roman" w:hint="default"/>
      <w:b w:val="0"/>
      <w:bCs w:val="0"/>
      <w:sz w:val="20"/>
      <w:u w:val="single"/>
      <w:lang w:val="en-US" w:eastAsia="en-US" w:bidi="ar-SA"/>
    </w:rPr>
  </w:style>
  <w:style w:type="character" w:customStyle="1" w:styleId="Style9ptUnderline">
    <w:name w:val="Style 9 pt Underline"/>
    <w:basedOn w:val="DefaultParagraphFont"/>
    <w:rsid w:val="00701B01"/>
    <w:rPr>
      <w:sz w:val="22"/>
      <w:u w:val="single"/>
    </w:rPr>
  </w:style>
  <w:style w:type="character" w:customStyle="1" w:styleId="StyleUnderlineCharChar111ptBorderSinglesolidlineA">
    <w:name w:val="Style Underline Char Char1 + 11 pt Border: : (Single solid line A..."/>
    <w:basedOn w:val="DefaultParagraphFont"/>
    <w:rsid w:val="00701B01"/>
    <w:rPr>
      <w:rFonts w:ascii="Times New Roman" w:eastAsia="Times New Roman" w:hAnsi="Times New Roman" w:cs="Times New Roman" w:hint="default"/>
      <w:b w:val="0"/>
      <w:bCs w:val="0"/>
      <w:sz w:val="20"/>
      <w:u w:val="single"/>
      <w:bdr w:val="single" w:sz="4" w:space="0" w:color="auto" w:frame="1"/>
      <w:lang w:val="en-US" w:eastAsia="en-US" w:bidi="ar-SA"/>
    </w:rPr>
  </w:style>
  <w:style w:type="character" w:customStyle="1" w:styleId="StyleUnderlineChar9pt">
    <w:name w:val="Style Underline Char + 9 pt"/>
    <w:basedOn w:val="DefaultParagraphFont"/>
    <w:rsid w:val="00701B01"/>
    <w:rPr>
      <w:b w:val="0"/>
      <w:bCs/>
      <w:sz w:val="20"/>
      <w:u w:val="single"/>
      <w:lang w:val="en-US" w:eastAsia="en-US" w:bidi="ar-SA"/>
    </w:rPr>
  </w:style>
  <w:style w:type="character" w:customStyle="1" w:styleId="Styleunderline9pt0">
    <w:name w:val="Style underline + 9 pt"/>
    <w:basedOn w:val="underline"/>
    <w:rsid w:val="00701B01"/>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701B01"/>
    <w:rPr>
      <w:rFonts w:ascii="Times New Roman" w:hAnsi="Times New Roman" w:cs="Times New Roman" w:hint="default"/>
      <w:sz w:val="20"/>
    </w:rPr>
  </w:style>
  <w:style w:type="character" w:customStyle="1" w:styleId="Styleunderline9pt1">
    <w:name w:val="Style underline + 9 pt1"/>
    <w:basedOn w:val="underline"/>
    <w:rsid w:val="00701B01"/>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701B01"/>
    <w:rPr>
      <w:b/>
      <w:bCs/>
      <w:noProof w:val="0"/>
      <w:sz w:val="20"/>
      <w:u w:val="single"/>
      <w:lang w:val="en-US" w:eastAsia="en-US" w:bidi="ar-SA"/>
    </w:rPr>
  </w:style>
  <w:style w:type="character" w:customStyle="1" w:styleId="Hyperlink23">
    <w:name w:val="Hyperlink23"/>
    <w:basedOn w:val="DefaultParagraphFont"/>
    <w:rsid w:val="00701B01"/>
    <w:rPr>
      <w:color w:val="3300CC"/>
      <w:u w:val="single"/>
    </w:rPr>
  </w:style>
  <w:style w:type="character" w:customStyle="1" w:styleId="StyleunderlineArialNarrow9ptBold">
    <w:name w:val="Style underline + Arial Narrow 9 pt Bold"/>
    <w:basedOn w:val="underline"/>
    <w:rsid w:val="00701B01"/>
    <w:rPr>
      <w:rFonts w:ascii="Times New Roman" w:hAnsi="Times New Roman" w:cs="Times New Roman" w:hint="default"/>
      <w:b/>
      <w:bCs/>
      <w:sz w:val="20"/>
      <w:u w:val="single"/>
    </w:rPr>
  </w:style>
  <w:style w:type="character" w:customStyle="1" w:styleId="UnderlineCharCharChar">
    <w:name w:val="Underline Char Char Char"/>
    <w:basedOn w:val="DefaultParagraphFont"/>
    <w:rsid w:val="00701B01"/>
    <w:rPr>
      <w:noProof w:val="0"/>
      <w:u w:val="single"/>
      <w:lang w:val="en-US" w:eastAsia="en-US" w:bidi="ar-SA"/>
    </w:rPr>
  </w:style>
  <w:style w:type="character" w:customStyle="1" w:styleId="CardTextChar1">
    <w:name w:val="Card Text Char1"/>
    <w:basedOn w:val="DefaultParagraphFont"/>
    <w:rsid w:val="00701B01"/>
    <w:rPr>
      <w:rFonts w:ascii="Times New Roman" w:eastAsia="Times New Roman" w:hAnsi="Times New Roman" w:cs="Times New Roman" w:hint="default"/>
      <w:sz w:val="20"/>
      <w:szCs w:val="24"/>
    </w:rPr>
  </w:style>
  <w:style w:type="character" w:customStyle="1" w:styleId="StyleBoldandUnderlineCharCharCharChar9pt">
    <w:name w:val="Style Bold and Underline Char Char Char Char + 9 pt"/>
    <w:basedOn w:val="DefaultParagraphFont"/>
    <w:rsid w:val="00701B01"/>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UnderlineCharCharChar"/>
    <w:rsid w:val="00701B01"/>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01B01"/>
    <w:rPr>
      <w:rFonts w:ascii="Times New Roman" w:hAnsi="Times New Roman" w:cs="Times New Roman" w:hint="default"/>
      <w:noProof w:val="0"/>
      <w:sz w:val="20"/>
      <w:u w:val="single"/>
      <w:lang w:val="en-US" w:eastAsia="en-US" w:bidi="ar-SA"/>
    </w:rPr>
  </w:style>
  <w:style w:type="character" w:customStyle="1" w:styleId="CharChar111">
    <w:name w:val="Char Char111"/>
    <w:basedOn w:val="DefaultParagraphFont"/>
    <w:rsid w:val="00701B01"/>
    <w:rPr>
      <w:rFonts w:ascii="Arial" w:hAnsi="Arial" w:cs="Arial" w:hint="default"/>
      <w:bCs/>
      <w:szCs w:val="26"/>
      <w:u w:val="single"/>
      <w:lang w:val="en-US" w:eastAsia="en-US" w:bidi="ar-SA"/>
    </w:rPr>
  </w:style>
  <w:style w:type="character" w:customStyle="1" w:styleId="UnderlineBold">
    <w:name w:val="Underline + Bold"/>
    <w:uiPriority w:val="1"/>
    <w:qFormat/>
    <w:rsid w:val="00701B01"/>
    <w:rPr>
      <w:b/>
      <w:bCs w:val="0"/>
      <w:sz w:val="20"/>
      <w:u w:val="single"/>
    </w:rPr>
  </w:style>
  <w:style w:type="character" w:customStyle="1" w:styleId="AUnterdline">
    <w:name w:val="AUnterdline"/>
    <w:rsid w:val="00701B01"/>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701B01"/>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701B01"/>
  </w:style>
  <w:style w:type="character" w:customStyle="1" w:styleId="StyleUnderline1">
    <w:name w:val="Style Underline1"/>
    <w:basedOn w:val="DefaultParagraphFont"/>
    <w:rsid w:val="00701B01"/>
    <w:rPr>
      <w:rFonts w:ascii="Times New Roman" w:hAnsi="Times New Roman" w:cs="Times New Roman" w:hint="default"/>
      <w:sz w:val="20"/>
      <w:u w:val="single"/>
    </w:rPr>
  </w:style>
  <w:style w:type="character" w:customStyle="1" w:styleId="DontRead">
    <w:name w:val="Don't Read"/>
    <w:qFormat/>
    <w:rsid w:val="00701B01"/>
    <w:rPr>
      <w:rFonts w:ascii="Times New Roman" w:hAnsi="Times New Roman" w:cs="Times New Roman" w:hint="default"/>
      <w:sz w:val="16"/>
    </w:rPr>
  </w:style>
  <w:style w:type="character" w:customStyle="1" w:styleId="Style11ptUnderline3">
    <w:name w:val="Style 11 pt Underline3"/>
    <w:rsid w:val="00701B01"/>
    <w:rPr>
      <w:sz w:val="20"/>
      <w:u w:val="single"/>
    </w:rPr>
  </w:style>
  <w:style w:type="character" w:customStyle="1" w:styleId="27">
    <w:name w:val="27"/>
    <w:rsid w:val="00701B01"/>
    <w:rPr>
      <w:rFonts w:ascii="Arial" w:hAnsi="Arial" w:cs="Arial" w:hint="default"/>
      <w:bCs/>
      <w:sz w:val="20"/>
      <w:u w:val="single"/>
      <w:lang w:val="en-US" w:eastAsia="en-US" w:bidi="ar-SA"/>
    </w:rPr>
  </w:style>
  <w:style w:type="character" w:customStyle="1" w:styleId="2">
    <w:name w:val="2"/>
    <w:rsid w:val="00701B01"/>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701B01"/>
    <w:rPr>
      <w:sz w:val="20"/>
      <w:u w:val="single"/>
    </w:rPr>
  </w:style>
  <w:style w:type="character" w:customStyle="1" w:styleId="Style9ptBoldUnderline5">
    <w:name w:val="Style 9 pt Bold Underline5"/>
    <w:basedOn w:val="DefaultParagraphFont"/>
    <w:rsid w:val="00701B01"/>
    <w:rPr>
      <w:b/>
      <w:bCs/>
      <w:sz w:val="20"/>
      <w:u w:val="single"/>
    </w:rPr>
  </w:style>
  <w:style w:type="character" w:customStyle="1" w:styleId="CharChar114">
    <w:name w:val="Char Char114"/>
    <w:basedOn w:val="DefaultParagraphFont"/>
    <w:rsid w:val="00701B01"/>
    <w:rPr>
      <w:rFonts w:ascii="Arial" w:hAnsi="Arial" w:cs="Arial" w:hint="default"/>
      <w:bCs/>
      <w:szCs w:val="26"/>
      <w:u w:val="single"/>
      <w:lang w:val="en-US" w:eastAsia="en-US" w:bidi="ar-SA"/>
    </w:rPr>
  </w:style>
  <w:style w:type="character" w:customStyle="1" w:styleId="CharChar113">
    <w:name w:val="Char Char113"/>
    <w:basedOn w:val="DefaultParagraphFont"/>
    <w:rsid w:val="00701B01"/>
    <w:rPr>
      <w:rFonts w:ascii="Arial" w:hAnsi="Arial" w:cs="Arial" w:hint="default"/>
      <w:bCs/>
      <w:szCs w:val="26"/>
      <w:u w:val="single"/>
      <w:lang w:val="en-US" w:eastAsia="en-US" w:bidi="ar-SA"/>
    </w:rPr>
  </w:style>
  <w:style w:type="character" w:customStyle="1" w:styleId="CharChar112">
    <w:name w:val="Char Char112"/>
    <w:basedOn w:val="DefaultParagraphFont"/>
    <w:rsid w:val="00701B01"/>
    <w:rPr>
      <w:rFonts w:ascii="Arial" w:hAnsi="Arial" w:cs="Arial" w:hint="default"/>
      <w:bCs/>
      <w:szCs w:val="26"/>
      <w:u w:val="single"/>
      <w:lang w:val="en-US" w:eastAsia="en-US" w:bidi="ar-SA"/>
    </w:rPr>
  </w:style>
  <w:style w:type="character" w:customStyle="1" w:styleId="ssl0">
    <w:name w:val="ss_l0"/>
    <w:basedOn w:val="DefaultParagraphFont"/>
    <w:rsid w:val="00701B01"/>
  </w:style>
  <w:style w:type="paragraph" w:styleId="CommentSubject">
    <w:name w:val="annotation subject"/>
    <w:basedOn w:val="CommentText"/>
    <w:next w:val="CommentText"/>
    <w:link w:val="CommentSubjectChar"/>
    <w:semiHidden/>
    <w:unhideWhenUsed/>
    <w:rsid w:val="00701B01"/>
    <w:rPr>
      <w:rFonts w:ascii="Times New Roman" w:hAnsi="Times New Roman" w:cs="Times New Roman"/>
      <w:b/>
      <w:bCs/>
    </w:rPr>
  </w:style>
  <w:style w:type="character" w:customStyle="1" w:styleId="CommentSubjectChar1">
    <w:name w:val="Comment Subject Char1"/>
    <w:basedOn w:val="CommentTextChar1"/>
    <w:uiPriority w:val="99"/>
    <w:semiHidden/>
    <w:rsid w:val="00701B01"/>
    <w:rPr>
      <w:b/>
      <w:bCs/>
      <w:sz w:val="20"/>
      <w:szCs w:val="20"/>
    </w:rPr>
  </w:style>
  <w:style w:type="character" w:customStyle="1" w:styleId="zoomme">
    <w:name w:val="zoomme"/>
    <w:basedOn w:val="DefaultParagraphFont"/>
    <w:rsid w:val="00701B01"/>
  </w:style>
  <w:style w:type="character" w:customStyle="1" w:styleId="Date1">
    <w:name w:val="Date1"/>
    <w:basedOn w:val="DefaultParagraphFont"/>
    <w:rsid w:val="00701B01"/>
  </w:style>
  <w:style w:type="character" w:customStyle="1" w:styleId="classauthor">
    <w:name w:val="class=&quot;author&quot;"/>
    <w:basedOn w:val="DefaultParagraphFont"/>
    <w:rsid w:val="00701B01"/>
  </w:style>
  <w:style w:type="character" w:customStyle="1" w:styleId="BoldUnderlineChar0">
    <w:name w:val="Bold Underline Char"/>
    <w:rsid w:val="00701B01"/>
    <w:rPr>
      <w:rFonts w:ascii="Times New Roman" w:eastAsia="Times New Roman" w:hAnsi="Times New Roman" w:cs="Times New Roman" w:hint="default"/>
      <w:b/>
      <w:bCs/>
      <w:szCs w:val="24"/>
      <w:u w:val="single"/>
    </w:rPr>
  </w:style>
  <w:style w:type="character" w:customStyle="1" w:styleId="texto1">
    <w:name w:val="texto1"/>
    <w:rsid w:val="00701B01"/>
  </w:style>
  <w:style w:type="character" w:customStyle="1" w:styleId="apple-style-span">
    <w:name w:val="apple-style-span"/>
    <w:rsid w:val="00701B01"/>
  </w:style>
  <w:style w:type="character" w:customStyle="1" w:styleId="gray">
    <w:name w:val="gray"/>
    <w:basedOn w:val="DefaultParagraphFont"/>
    <w:rsid w:val="00701B01"/>
  </w:style>
  <w:style w:type="character" w:customStyle="1" w:styleId="Styleunderline11ptBorderSinglesolidlineAuto05p">
    <w:name w:val="Style underline + 11 pt Border: : (Single solid line Auto  0.5 p..."/>
    <w:rsid w:val="00701B01"/>
    <w:rPr>
      <w:sz w:val="20"/>
      <w:u w:val="single"/>
      <w:bdr w:val="single" w:sz="4" w:space="0" w:color="auto" w:frame="1"/>
    </w:rPr>
  </w:style>
  <w:style w:type="character" w:customStyle="1" w:styleId="CardText-Underlined">
    <w:name w:val="Card Text - Underlined"/>
    <w:rsid w:val="00701B01"/>
    <w:rPr>
      <w:b/>
      <w:bCs w:val="0"/>
      <w:sz w:val="20"/>
      <w:u w:val="single"/>
    </w:rPr>
  </w:style>
  <w:style w:type="character" w:customStyle="1" w:styleId="Style11ptItalicUnderline">
    <w:name w:val="Style 11 pt Italic Underline"/>
    <w:basedOn w:val="DefaultParagraphFont"/>
    <w:rsid w:val="00701B01"/>
    <w:rPr>
      <w:i/>
      <w:iCs/>
      <w:sz w:val="20"/>
      <w:u w:val="single"/>
    </w:rPr>
  </w:style>
  <w:style w:type="character" w:customStyle="1" w:styleId="Style11ptItalic">
    <w:name w:val="Style 11 pt Italic"/>
    <w:basedOn w:val="DefaultParagraphFont"/>
    <w:rsid w:val="00701B01"/>
    <w:rPr>
      <w:rFonts w:ascii="Times New Roman" w:hAnsi="Times New Roman" w:cs="Times New Roman" w:hint="default"/>
      <w:i/>
      <w:iCs/>
      <w:sz w:val="20"/>
    </w:rPr>
  </w:style>
  <w:style w:type="character" w:customStyle="1" w:styleId="hdr">
    <w:name w:val="hdr"/>
    <w:basedOn w:val="DefaultParagraphFont"/>
    <w:rsid w:val="00701B01"/>
  </w:style>
  <w:style w:type="character" w:customStyle="1" w:styleId="Style9ptUnderline6">
    <w:name w:val="Style 9 pt Underline6"/>
    <w:basedOn w:val="DefaultParagraphFont"/>
    <w:rsid w:val="00701B01"/>
    <w:rPr>
      <w:sz w:val="20"/>
      <w:u w:val="single"/>
    </w:rPr>
  </w:style>
  <w:style w:type="character" w:customStyle="1" w:styleId="ct-with-fmlt">
    <w:name w:val="ct-with-fmlt"/>
    <w:basedOn w:val="DefaultParagraphFont"/>
    <w:rsid w:val="00701B01"/>
  </w:style>
  <w:style w:type="character" w:customStyle="1" w:styleId="newscontent">
    <w:name w:val="newscontent"/>
    <w:rsid w:val="00701B01"/>
  </w:style>
  <w:style w:type="character" w:customStyle="1" w:styleId="StyleUnderlinePatternClearYellow">
    <w:name w:val="Style Underline Pattern: Clear (Yellow)"/>
    <w:basedOn w:val="DefaultParagraphFont"/>
    <w:rsid w:val="00701B01"/>
    <w:rPr>
      <w:u w:val="single"/>
      <w:shd w:val="clear" w:color="auto" w:fill="00FF00"/>
    </w:rPr>
  </w:style>
  <w:style w:type="character" w:customStyle="1" w:styleId="StyleBoldUnderline1">
    <w:name w:val="Style Bold Underline1"/>
    <w:basedOn w:val="DefaultParagraphFont"/>
    <w:rsid w:val="00701B01"/>
    <w:rPr>
      <w:b w:val="0"/>
      <w:bCs/>
      <w:u w:val="single"/>
    </w:rPr>
  </w:style>
  <w:style w:type="character" w:customStyle="1" w:styleId="date-display-single">
    <w:name w:val="date-display-single"/>
    <w:basedOn w:val="DefaultParagraphFont"/>
    <w:rsid w:val="00701B01"/>
  </w:style>
  <w:style w:type="character" w:customStyle="1" w:styleId="StyleunderlineBold">
    <w:name w:val="Style underline + Bold"/>
    <w:basedOn w:val="underline"/>
    <w:rsid w:val="00701B01"/>
    <w:rPr>
      <w:rFonts w:ascii="Times New Roman" w:hAnsi="Times New Roman" w:cs="Times New Roman" w:hint="default"/>
      <w:bCs/>
      <w:sz w:val="20"/>
      <w:u w:val="single"/>
    </w:rPr>
  </w:style>
  <w:style w:type="character" w:customStyle="1" w:styleId="Style10ptUnderline">
    <w:name w:val="Style 10 pt Underline"/>
    <w:basedOn w:val="DefaultParagraphFont"/>
    <w:rsid w:val="00701B01"/>
    <w:rPr>
      <w:sz w:val="20"/>
      <w:u w:val="single"/>
    </w:rPr>
  </w:style>
  <w:style w:type="character" w:customStyle="1" w:styleId="slug-pub-date">
    <w:name w:val="slug-pub-date"/>
    <w:basedOn w:val="DefaultParagraphFont"/>
    <w:rsid w:val="00701B01"/>
  </w:style>
  <w:style w:type="character" w:customStyle="1" w:styleId="slug-vol">
    <w:name w:val="slug-vol"/>
    <w:basedOn w:val="DefaultParagraphFont"/>
    <w:rsid w:val="00701B01"/>
  </w:style>
  <w:style w:type="character" w:customStyle="1" w:styleId="slug-issue">
    <w:name w:val="slug-issue"/>
    <w:basedOn w:val="DefaultParagraphFont"/>
    <w:rsid w:val="00701B01"/>
  </w:style>
  <w:style w:type="character" w:customStyle="1" w:styleId="slug-pages">
    <w:name w:val="slug-pages"/>
    <w:basedOn w:val="DefaultParagraphFont"/>
    <w:rsid w:val="00701B0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01B01"/>
    <w:rPr>
      <w:b/>
      <w:bCs/>
      <w:strike w:val="0"/>
      <w:dstrike w:val="0"/>
      <w:sz w:val="24"/>
      <w:u w:val="none"/>
      <w:effect w:val="none"/>
    </w:rPr>
  </w:style>
  <w:style w:type="character" w:customStyle="1" w:styleId="tagchar">
    <w:name w:val="tagchar"/>
    <w:basedOn w:val="DefaultParagraphFont"/>
    <w:rsid w:val="00701B01"/>
  </w:style>
  <w:style w:type="character" w:customStyle="1" w:styleId="pmterms11">
    <w:name w:val="pmterms11"/>
    <w:basedOn w:val="DefaultParagraphFont"/>
    <w:rsid w:val="00701B01"/>
    <w:rPr>
      <w:b/>
      <w:bCs/>
      <w:i w:val="0"/>
      <w:iCs w:val="0"/>
      <w:color w:val="000000"/>
    </w:rPr>
  </w:style>
  <w:style w:type="character" w:customStyle="1" w:styleId="StyleUnderlineChar9ptBold">
    <w:name w:val="Style Underline Char + 9 pt Bold"/>
    <w:basedOn w:val="DefaultParagraphFont"/>
    <w:rsid w:val="00701B01"/>
    <w:rPr>
      <w:rFonts w:ascii="Times New Roman" w:hAnsi="Times New Roman" w:cs="Times New Roman" w:hint="default"/>
      <w:b/>
      <w:bCs/>
      <w:sz w:val="20"/>
      <w:u w:val="single"/>
      <w:lang w:val="en-US" w:eastAsia="en-US" w:bidi="ar-SA"/>
    </w:rPr>
  </w:style>
  <w:style w:type="character" w:customStyle="1" w:styleId="Style8pt">
    <w:name w:val="Style 8 pt"/>
    <w:basedOn w:val="DefaultParagraphFont"/>
    <w:rsid w:val="00701B01"/>
    <w:rPr>
      <w:sz w:val="20"/>
    </w:rPr>
  </w:style>
  <w:style w:type="character" w:customStyle="1" w:styleId="UnderlineChar5Char">
    <w:name w:val="Underline Char5 Char"/>
    <w:basedOn w:val="DefaultParagraphFont"/>
    <w:rsid w:val="00701B01"/>
    <w:rPr>
      <w:szCs w:val="24"/>
      <w:u w:val="single"/>
      <w:lang w:val="en-US" w:eastAsia="en-US" w:bidi="ar-SA"/>
    </w:rPr>
  </w:style>
  <w:style w:type="character" w:customStyle="1" w:styleId="BoldandUnderlineChar2Char1">
    <w:name w:val="Bold and Underline Char2 Char1"/>
    <w:basedOn w:val="DefaultParagraphFont"/>
    <w:rsid w:val="00701B01"/>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01B01"/>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01B01"/>
    <w:rPr>
      <w:szCs w:val="24"/>
      <w:u w:val="single"/>
      <w:lang w:val="en-US" w:eastAsia="en-US" w:bidi="ar-SA"/>
    </w:rPr>
  </w:style>
  <w:style w:type="character" w:customStyle="1" w:styleId="UnderlineChar1">
    <w:name w:val="Underline Char1"/>
    <w:basedOn w:val="DefaultParagraphFont"/>
    <w:rsid w:val="00701B01"/>
    <w:rPr>
      <w:szCs w:val="24"/>
      <w:u w:val="single"/>
      <w:lang w:val="en-US" w:eastAsia="en-US" w:bidi="ar-SA"/>
    </w:rPr>
  </w:style>
  <w:style w:type="character" w:customStyle="1" w:styleId="BoldandUnderlineChar1Char2Char">
    <w:name w:val="Bold and Underline Char1 Char2 Char"/>
    <w:basedOn w:val="DefaultParagraphFont"/>
    <w:rsid w:val="00701B01"/>
    <w:rPr>
      <w:b/>
      <w:bCs w:val="0"/>
      <w:szCs w:val="24"/>
      <w:u w:val="single"/>
      <w:lang w:val="en-US" w:eastAsia="en-US" w:bidi="ar-SA"/>
    </w:rPr>
  </w:style>
  <w:style w:type="character" w:customStyle="1" w:styleId="Style12ptBoldUnderline1">
    <w:name w:val="Style 12 pt Bold Underline1"/>
    <w:basedOn w:val="DefaultParagraphFont"/>
    <w:rsid w:val="00701B01"/>
    <w:rPr>
      <w:b/>
      <w:bCs/>
      <w:sz w:val="24"/>
      <w:u w:val="single"/>
    </w:rPr>
  </w:style>
  <w:style w:type="character" w:customStyle="1" w:styleId="StyleEmphasisArial12ptBoldNotItalic">
    <w:name w:val="Style Emphasis + Arial 12 pt Bold Not Italic"/>
    <w:basedOn w:val="Emphasis"/>
    <w:rsid w:val="00701B01"/>
    <w:rPr>
      <w:rFonts w:ascii="Arial" w:hAnsi="Arial" w:cs="Times New Roman"/>
      <w:b w:val="0"/>
      <w:bCs/>
      <w:i/>
      <w:iCs w:val="0"/>
      <w:sz w:val="24"/>
      <w:u w:val="single"/>
      <w:bdr w:val="single" w:sz="8" w:space="0" w:color="auto" w:frame="1"/>
    </w:rPr>
  </w:style>
  <w:style w:type="character" w:customStyle="1" w:styleId="DebateHighlighted">
    <w:name w:val="Debate Highlighted"/>
    <w:qFormat/>
    <w:rsid w:val="00701B01"/>
    <w:rPr>
      <w:rFonts w:ascii="Times New Roman" w:hAnsi="Times New Roman" w:cs="Times New Roman" w:hint="default"/>
      <w:sz w:val="24"/>
      <w:u w:val="thick"/>
      <w:bdr w:val="none" w:sz="0" w:space="0" w:color="auto" w:frame="1"/>
      <w:shd w:val="clear" w:color="auto" w:fill="00FFFF"/>
    </w:rPr>
  </w:style>
  <w:style w:type="character" w:customStyle="1" w:styleId="CardsHighlight">
    <w:name w:val="Cards Highlight"/>
    <w:basedOn w:val="DefaultParagraphFont"/>
    <w:uiPriority w:val="1"/>
    <w:rsid w:val="00701B01"/>
    <w:rPr>
      <w:rFonts w:ascii="Times New Roman" w:hAnsi="Times New Roman" w:cs="Times New Roman" w:hint="default"/>
      <w:sz w:val="24"/>
      <w:u w:val="single"/>
      <w:bdr w:val="none" w:sz="0" w:space="0" w:color="auto" w:frame="1"/>
      <w:shd w:val="clear" w:color="auto" w:fill="00FFFF"/>
    </w:rPr>
  </w:style>
  <w:style w:type="character" w:customStyle="1" w:styleId="Highlightedunderline">
    <w:name w:val="Highlighted underline"/>
    <w:rsid w:val="00701B01"/>
    <w:rPr>
      <w:rFonts w:ascii="Times New Roman" w:hAnsi="Times New Roman" w:cs="Times New Roman" w:hint="default"/>
      <w:sz w:val="20"/>
      <w:u w:val="single"/>
      <w:bdr w:val="none" w:sz="0" w:space="0" w:color="auto" w:frame="1"/>
      <w:shd w:val="clear" w:color="auto" w:fill="C0C0C0"/>
    </w:rPr>
  </w:style>
  <w:style w:type="character" w:customStyle="1" w:styleId="smallChar">
    <w:name w:val="small Char"/>
    <w:rsid w:val="00701B01"/>
    <w:rPr>
      <w:rFonts w:ascii="Calibri" w:eastAsia="Calibri" w:hAnsi="Calibri" w:cs="Calibri" w:hint="default"/>
      <w:sz w:val="16"/>
      <w:szCs w:val="20"/>
      <w:lang w:val="x-none" w:eastAsia="x-none"/>
    </w:rPr>
  </w:style>
  <w:style w:type="character" w:customStyle="1" w:styleId="Heading2Char1CharCharCharCharCharC">
    <w:name w:val="Heading 2 Char1 Char Char Char Char Char C"/>
    <w:rsid w:val="00701B01"/>
    <w:rPr>
      <w:rFonts w:ascii="Arial" w:hAnsi="Arial" w:cs="Arial" w:hint="default"/>
      <w:b/>
      <w:bCs/>
      <w:iCs/>
      <w:sz w:val="24"/>
      <w:szCs w:val="28"/>
      <w:lang w:val="en-US" w:eastAsia="en-US" w:bidi="ar-SA"/>
    </w:rPr>
  </w:style>
  <w:style w:type="character" w:customStyle="1" w:styleId="underline1">
    <w:name w:val="underline1"/>
    <w:basedOn w:val="DefaultParagraphFont"/>
    <w:rsid w:val="00701B01"/>
    <w:rPr>
      <w:u w:val="single"/>
    </w:rPr>
  </w:style>
  <w:style w:type="character" w:customStyle="1" w:styleId="author0">
    <w:name w:val="author"/>
    <w:basedOn w:val="DefaultParagraphFont"/>
    <w:rsid w:val="00701B01"/>
    <w:rPr>
      <w:rFonts w:ascii="Times New Roman" w:hAnsi="Times New Roman" w:cs="Times New Roman" w:hint="default"/>
      <w:b/>
      <w:bCs w:val="0"/>
      <w:sz w:val="24"/>
    </w:rPr>
  </w:style>
  <w:style w:type="character" w:customStyle="1" w:styleId="FontStyle291">
    <w:name w:val="Font Style291"/>
    <w:basedOn w:val="DefaultParagraphFont"/>
    <w:uiPriority w:val="99"/>
    <w:rsid w:val="00701B01"/>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701B01"/>
    <w:rPr>
      <w:b/>
      <w:bCs/>
      <w:sz w:val="20"/>
      <w:u w:val="single"/>
      <w:bdr w:val="single" w:sz="4" w:space="0" w:color="auto" w:frame="1"/>
    </w:rPr>
  </w:style>
  <w:style w:type="character" w:customStyle="1" w:styleId="EmphasizeThis">
    <w:name w:val="EmphasizeThis"/>
    <w:rsid w:val="00701B01"/>
    <w:rPr>
      <w:rFonts w:ascii="Georgia" w:hAnsi="Georgia" w:hint="default"/>
      <w:b/>
      <w:bCs w:val="0"/>
      <w:iCs/>
      <w:sz w:val="24"/>
      <w:u w:val="thick"/>
    </w:rPr>
  </w:style>
  <w:style w:type="character" w:customStyle="1" w:styleId="bhl">
    <w:name w:val="bhl"/>
    <w:basedOn w:val="DefaultParagraphFont"/>
    <w:rsid w:val="00701B01"/>
  </w:style>
  <w:style w:type="character" w:customStyle="1" w:styleId="CardTextUnderlinedChar">
    <w:name w:val="Card Text Underlined Char"/>
    <w:basedOn w:val="DefaultParagraphFont"/>
    <w:rsid w:val="00701B01"/>
    <w:rPr>
      <w:rFonts w:ascii="Georgia" w:eastAsia="Times New Roman" w:hAnsi="Georgia" w:hint="default"/>
      <w:sz w:val="22"/>
      <w:u w:val="single"/>
      <w:lang w:eastAsia="zh-CN"/>
    </w:rPr>
  </w:style>
  <w:style w:type="character" w:customStyle="1" w:styleId="addmd">
    <w:name w:val="addmd"/>
    <w:basedOn w:val="DefaultParagraphFont"/>
    <w:rsid w:val="00701B01"/>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01B01"/>
    <w:rPr>
      <w:rFonts w:ascii="Arial" w:hAnsi="Arial" w:cs="Arial" w:hint="default"/>
      <w:b/>
      <w:bCs w:val="0"/>
      <w:sz w:val="26"/>
    </w:rPr>
  </w:style>
  <w:style w:type="paragraph" w:styleId="FootnoteText">
    <w:name w:val="footnote text"/>
    <w:basedOn w:val="Normal"/>
    <w:link w:val="FootnoteTextChar"/>
    <w:semiHidden/>
    <w:unhideWhenUsed/>
    <w:rsid w:val="00701B01"/>
    <w:pPr>
      <w:spacing w:line="256" w:lineRule="auto"/>
    </w:pPr>
    <w:rPr>
      <w:rFonts w:eastAsia="Calibri" w:cs="Calibri"/>
      <w:szCs w:val="20"/>
      <w:lang w:eastAsia="zh-CN"/>
    </w:rPr>
  </w:style>
  <w:style w:type="character" w:customStyle="1" w:styleId="FootnoteTextChar1">
    <w:name w:val="Footnote Text Char1"/>
    <w:basedOn w:val="DefaultParagraphFont"/>
    <w:semiHidden/>
    <w:rsid w:val="00701B01"/>
    <w:rPr>
      <w:sz w:val="20"/>
      <w:szCs w:val="20"/>
    </w:rPr>
  </w:style>
  <w:style w:type="character" w:customStyle="1" w:styleId="UnderlinedTextCharChar">
    <w:name w:val="Underlined Text Char Char"/>
    <w:basedOn w:val="DefaultParagraphFont"/>
    <w:rsid w:val="00701B01"/>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701B01"/>
    <w:rPr>
      <w:b/>
      <w:bCs/>
      <w:sz w:val="24"/>
    </w:rPr>
  </w:style>
  <w:style w:type="character" w:customStyle="1" w:styleId="CardText1Char">
    <w:name w:val="Card Text 1 Char"/>
    <w:rsid w:val="00701B01"/>
    <w:rPr>
      <w:rFonts w:ascii="Georgia" w:hAnsi="Georgia" w:hint="default"/>
      <w:color w:val="000000"/>
      <w:sz w:val="22"/>
      <w:szCs w:val="22"/>
      <w:u w:val="single"/>
    </w:rPr>
  </w:style>
  <w:style w:type="character" w:customStyle="1" w:styleId="BoldUnderlining">
    <w:name w:val="Bold Underlining"/>
    <w:rsid w:val="00701B01"/>
    <w:rPr>
      <w:u w:val="single"/>
    </w:rPr>
  </w:style>
  <w:style w:type="character" w:customStyle="1" w:styleId="Intemphasis">
    <w:name w:val="Intemphasis"/>
    <w:uiPriority w:val="1"/>
    <w:qFormat/>
    <w:rsid w:val="00701B01"/>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701B01"/>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701B01"/>
    <w:rPr>
      <w:color w:val="3300CC"/>
      <w:u w:val="single"/>
    </w:rPr>
  </w:style>
  <w:style w:type="character" w:customStyle="1" w:styleId="highlight2">
    <w:name w:val="highlight2"/>
    <w:rsid w:val="00701B01"/>
    <w:rPr>
      <w:rFonts w:ascii="Arial" w:hAnsi="Arial" w:cs="Arial" w:hint="default"/>
      <w:b/>
      <w:bCs w:val="0"/>
      <w:sz w:val="19"/>
      <w:u w:val="thick"/>
      <w:bdr w:val="none" w:sz="0" w:space="0" w:color="auto" w:frame="1"/>
    </w:rPr>
  </w:style>
  <w:style w:type="character" w:customStyle="1" w:styleId="citation">
    <w:name w:val="citation"/>
    <w:basedOn w:val="DefaultParagraphFont"/>
    <w:rsid w:val="00701B01"/>
  </w:style>
  <w:style w:type="character" w:customStyle="1" w:styleId="il">
    <w:name w:val="il"/>
    <w:basedOn w:val="DefaultParagraphFont"/>
    <w:rsid w:val="00701B01"/>
  </w:style>
  <w:style w:type="character" w:customStyle="1" w:styleId="commentstext">
    <w:name w:val="comments_text"/>
    <w:uiPriority w:val="99"/>
    <w:rsid w:val="00701B01"/>
    <w:rPr>
      <w:rFonts w:ascii="Times New Roman" w:hAnsi="Times New Roman" w:cs="Times New Roman" w:hint="default"/>
    </w:rPr>
  </w:style>
  <w:style w:type="character" w:customStyle="1" w:styleId="articletext">
    <w:name w:val="articletext"/>
    <w:basedOn w:val="DefaultParagraphFont"/>
    <w:rsid w:val="00701B01"/>
  </w:style>
  <w:style w:type="character" w:customStyle="1" w:styleId="grey10">
    <w:name w:val="grey10"/>
    <w:basedOn w:val="DefaultParagraphFont"/>
    <w:rsid w:val="00701B01"/>
  </w:style>
  <w:style w:type="character" w:customStyle="1" w:styleId="navy13bd">
    <w:name w:val="navy13bd"/>
    <w:basedOn w:val="DefaultParagraphFont"/>
    <w:rsid w:val="00701B01"/>
  </w:style>
  <w:style w:type="character" w:customStyle="1" w:styleId="Style9ptUnderline2">
    <w:name w:val="Style 9 pt Underline2"/>
    <w:basedOn w:val="DefaultParagraphFont"/>
    <w:rsid w:val="00701B01"/>
    <w:rPr>
      <w:sz w:val="20"/>
      <w:u w:val="single"/>
    </w:rPr>
  </w:style>
  <w:style w:type="character" w:customStyle="1" w:styleId="Style9ptBoldUnderline1">
    <w:name w:val="Style 9 pt Bold Underline1"/>
    <w:basedOn w:val="DefaultParagraphFont"/>
    <w:rsid w:val="00701B01"/>
    <w:rPr>
      <w:b/>
      <w:bCs/>
      <w:sz w:val="20"/>
      <w:u w:val="single"/>
    </w:rPr>
  </w:style>
  <w:style w:type="character" w:customStyle="1" w:styleId="TagsCharChar">
    <w:name w:val="Tags Char Char"/>
    <w:basedOn w:val="DefaultParagraphFont"/>
    <w:rsid w:val="00701B01"/>
    <w:rPr>
      <w:rFonts w:ascii="SimSun" w:eastAsia="SimSun" w:hAnsi="SimSun" w:hint="eastAsia"/>
      <w:b/>
      <w:bCs w:val="0"/>
      <w:sz w:val="24"/>
      <w:lang w:val="en-US" w:eastAsia="zh-CN" w:bidi="ar-SA"/>
    </w:rPr>
  </w:style>
  <w:style w:type="character" w:customStyle="1" w:styleId="Style11ptThickunderline">
    <w:name w:val="Style 11 pt Thick underline"/>
    <w:rsid w:val="00701B01"/>
    <w:rPr>
      <w:rFonts w:ascii="Times New Roman" w:hAnsi="Times New Roman" w:cs="Times New Roman" w:hint="default"/>
      <w:sz w:val="20"/>
      <w:u w:val="single"/>
    </w:rPr>
  </w:style>
  <w:style w:type="character" w:customStyle="1" w:styleId="Style11ptBoldThickunderline">
    <w:name w:val="Style 11 pt Bold Thick underline"/>
    <w:rsid w:val="00701B01"/>
    <w:rPr>
      <w:rFonts w:ascii="Times New Roman" w:hAnsi="Times New Roman" w:cs="Times New Roman" w:hint="default"/>
      <w:b/>
      <w:bCs/>
      <w:sz w:val="20"/>
      <w:u w:val="single"/>
    </w:rPr>
  </w:style>
  <w:style w:type="character" w:customStyle="1" w:styleId="CharChar5">
    <w:name w:val="Char Char5"/>
    <w:rsid w:val="00701B01"/>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701B01"/>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semiHidden/>
    <w:rsid w:val="00701B01"/>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701B01"/>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01B01"/>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701B01"/>
  </w:style>
  <w:style w:type="character" w:customStyle="1" w:styleId="CharChar4">
    <w:name w:val="Char Char4"/>
    <w:basedOn w:val="DefaultParagraphFont"/>
    <w:rsid w:val="00701B01"/>
    <w:rPr>
      <w:rFonts w:ascii="Arial" w:hAnsi="Arial" w:cs="Arial" w:hint="default"/>
      <w:b/>
      <w:bCs/>
      <w:iCs/>
      <w:szCs w:val="28"/>
      <w:lang w:val="en-US" w:eastAsia="en-US" w:bidi="ar-SA"/>
    </w:rPr>
  </w:style>
  <w:style w:type="character" w:customStyle="1" w:styleId="yshortcuts">
    <w:name w:val="yshortcuts"/>
    <w:basedOn w:val="DefaultParagraphFont"/>
    <w:rsid w:val="00701B01"/>
  </w:style>
  <w:style w:type="paragraph" w:styleId="PlainText">
    <w:name w:val="Plain Text"/>
    <w:basedOn w:val="Normal"/>
    <w:link w:val="PlainTextChar"/>
    <w:semiHidden/>
    <w:unhideWhenUsed/>
    <w:rsid w:val="00701B01"/>
    <w:pPr>
      <w:spacing w:line="256" w:lineRule="auto"/>
    </w:pPr>
    <w:rPr>
      <w:rFonts w:ascii="Courier New" w:eastAsia="Times New Roman" w:hAnsi="Courier New" w:cs="Courier New"/>
      <w:szCs w:val="20"/>
    </w:rPr>
  </w:style>
  <w:style w:type="character" w:customStyle="1" w:styleId="PlainTextChar1">
    <w:name w:val="Plain Text Char1"/>
    <w:basedOn w:val="DefaultParagraphFont"/>
    <w:semiHidden/>
    <w:rsid w:val="00701B01"/>
    <w:rPr>
      <w:rFonts w:ascii="Consolas" w:hAnsi="Consolas" w:cs="Consolas"/>
      <w:sz w:val="21"/>
      <w:szCs w:val="21"/>
    </w:rPr>
  </w:style>
  <w:style w:type="character" w:customStyle="1" w:styleId="senselabelstart">
    <w:name w:val="sense_label start"/>
    <w:basedOn w:val="DefaultParagraphFont"/>
    <w:rsid w:val="00701B01"/>
  </w:style>
  <w:style w:type="character" w:customStyle="1" w:styleId="sensecontent">
    <w:name w:val="sense_content"/>
    <w:basedOn w:val="DefaultParagraphFont"/>
    <w:rsid w:val="00701B01"/>
  </w:style>
  <w:style w:type="character" w:customStyle="1" w:styleId="vi">
    <w:name w:val="vi"/>
    <w:basedOn w:val="DefaultParagraphFont"/>
    <w:rsid w:val="00701B01"/>
  </w:style>
  <w:style w:type="character" w:customStyle="1" w:styleId="italic">
    <w:name w:val="italic"/>
    <w:basedOn w:val="DefaultParagraphFont"/>
    <w:rsid w:val="00701B01"/>
  </w:style>
  <w:style w:type="character" w:customStyle="1" w:styleId="st">
    <w:name w:val="st"/>
    <w:basedOn w:val="DefaultParagraphFont"/>
    <w:rsid w:val="00701B01"/>
  </w:style>
  <w:style w:type="character" w:customStyle="1" w:styleId="caps-label">
    <w:name w:val="caps-label"/>
    <w:basedOn w:val="DefaultParagraphFont"/>
    <w:rsid w:val="00701B01"/>
  </w:style>
  <w:style w:type="character" w:customStyle="1" w:styleId="wikiexternallink">
    <w:name w:val="wikiexternallink"/>
    <w:basedOn w:val="DefaultParagraphFont"/>
    <w:rsid w:val="00701B01"/>
  </w:style>
  <w:style w:type="character" w:customStyle="1" w:styleId="wikigeneratedlinkcontent">
    <w:name w:val="wikigeneratedlinkcontent"/>
    <w:basedOn w:val="DefaultParagraphFont"/>
    <w:rsid w:val="00701B01"/>
  </w:style>
  <w:style w:type="character" w:customStyle="1" w:styleId="aqj">
    <w:name w:val="aqj"/>
    <w:basedOn w:val="DefaultParagraphFont"/>
    <w:rsid w:val="00701B01"/>
  </w:style>
  <w:style w:type="character" w:customStyle="1" w:styleId="StyleStyleBoldUnderlineIntenseEmphasisUnderlineapple-style-s">
    <w:name w:val="Style Style Bold UnderlineIntense EmphasisUnderlineapple-style-s..."/>
    <w:basedOn w:val="DefaultParagraphFont"/>
    <w:rsid w:val="00701B01"/>
    <w:rPr>
      <w:b w:val="0"/>
      <w:bCs w:val="0"/>
      <w:sz w:val="22"/>
      <w:u w:val="single"/>
      <w:bdr w:val="none" w:sz="0" w:space="0" w:color="auto" w:frame="1"/>
    </w:rPr>
  </w:style>
  <w:style w:type="character" w:customStyle="1" w:styleId="Boxed">
    <w:name w:val="Boxed"/>
    <w:qFormat/>
    <w:rsid w:val="00701B01"/>
    <w:rPr>
      <w:rFonts w:ascii="Times New Roman" w:hAnsi="Times New Roman" w:cs="Times New Roman" w:hint="default"/>
      <w:sz w:val="20"/>
      <w:bdr w:val="single" w:sz="6" w:space="0" w:color="auto" w:frame="1"/>
    </w:rPr>
  </w:style>
  <w:style w:type="character" w:customStyle="1" w:styleId="UnderlineCard0">
    <w:name w:val="Underline Card"/>
    <w:uiPriority w:val="6"/>
    <w:qFormat/>
    <w:rsid w:val="00701B01"/>
    <w:rPr>
      <w:rFonts w:ascii="Arial" w:hAnsi="Arial" w:cs="Arial" w:hint="default"/>
      <w:b w:val="0"/>
      <w:bCs/>
      <w:sz w:val="20"/>
      <w:u w:val="single"/>
    </w:rPr>
  </w:style>
  <w:style w:type="character" w:customStyle="1" w:styleId="story-author">
    <w:name w:val="story-author"/>
    <w:basedOn w:val="DefaultParagraphFont"/>
    <w:rsid w:val="00701B01"/>
  </w:style>
  <w:style w:type="character" w:customStyle="1" w:styleId="institution">
    <w:name w:val="institution"/>
    <w:basedOn w:val="DefaultParagraphFont"/>
    <w:rsid w:val="00701B01"/>
  </w:style>
  <w:style w:type="character" w:customStyle="1" w:styleId="abodyblack3">
    <w:name w:val="abodyblack3"/>
    <w:basedOn w:val="DefaultParagraphFont"/>
    <w:rsid w:val="00701B01"/>
  </w:style>
  <w:style w:type="character" w:customStyle="1" w:styleId="CharacterStyle1">
    <w:name w:val="Character Style 1"/>
    <w:rsid w:val="00701B01"/>
    <w:rPr>
      <w:sz w:val="20"/>
      <w:szCs w:val="20"/>
    </w:rPr>
  </w:style>
  <w:style w:type="character" w:customStyle="1" w:styleId="FontStyle177">
    <w:name w:val="Font Style177"/>
    <w:basedOn w:val="DefaultParagraphFont"/>
    <w:uiPriority w:val="99"/>
    <w:rsid w:val="00701B01"/>
    <w:rPr>
      <w:rFonts w:ascii="Times New Roman" w:hAnsi="Times New Roman" w:cs="Times New Roman" w:hint="default"/>
      <w:sz w:val="20"/>
      <w:szCs w:val="20"/>
    </w:rPr>
  </w:style>
  <w:style w:type="character" w:customStyle="1" w:styleId="FontStyle173">
    <w:name w:val="Font Style173"/>
    <w:basedOn w:val="DefaultParagraphFont"/>
    <w:uiPriority w:val="99"/>
    <w:rsid w:val="00701B01"/>
    <w:rPr>
      <w:rFonts w:ascii="Times New Roman" w:hAnsi="Times New Roman" w:cs="Times New Roman" w:hint="default"/>
      <w:sz w:val="14"/>
      <w:szCs w:val="14"/>
    </w:rPr>
  </w:style>
  <w:style w:type="character" w:customStyle="1" w:styleId="FontStyle151">
    <w:name w:val="Font Style151"/>
    <w:basedOn w:val="DefaultParagraphFont"/>
    <w:uiPriority w:val="99"/>
    <w:rsid w:val="00701B01"/>
    <w:rPr>
      <w:rFonts w:ascii="Arial Narrow" w:hAnsi="Arial Narrow" w:cs="Arial Narrow" w:hint="default"/>
      <w:b/>
      <w:bCs/>
      <w:sz w:val="12"/>
      <w:szCs w:val="12"/>
    </w:rPr>
  </w:style>
  <w:style w:type="character" w:customStyle="1" w:styleId="FontStyle156">
    <w:name w:val="Font Style156"/>
    <w:basedOn w:val="DefaultParagraphFont"/>
    <w:uiPriority w:val="99"/>
    <w:rsid w:val="00701B01"/>
    <w:rPr>
      <w:rFonts w:ascii="Arial Narrow" w:hAnsi="Arial Narrow" w:cs="Arial Narrow" w:hint="default"/>
      <w:sz w:val="8"/>
      <w:szCs w:val="8"/>
    </w:rPr>
  </w:style>
  <w:style w:type="character" w:customStyle="1" w:styleId="FontStyle160">
    <w:name w:val="Font Style160"/>
    <w:basedOn w:val="DefaultParagraphFont"/>
    <w:uiPriority w:val="99"/>
    <w:rsid w:val="00701B01"/>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701B01"/>
    <w:rPr>
      <w:rFonts w:ascii="Times New Roman" w:hAnsi="Times New Roman" w:cs="Times New Roman" w:hint="default"/>
      <w:sz w:val="18"/>
      <w:szCs w:val="18"/>
    </w:rPr>
  </w:style>
  <w:style w:type="character" w:customStyle="1" w:styleId="FontStyle168">
    <w:name w:val="Font Style168"/>
    <w:basedOn w:val="DefaultParagraphFont"/>
    <w:uiPriority w:val="99"/>
    <w:rsid w:val="00701B01"/>
    <w:rPr>
      <w:rFonts w:ascii="Times New Roman" w:hAnsi="Times New Roman" w:cs="Times New Roman" w:hint="default"/>
      <w:sz w:val="12"/>
      <w:szCs w:val="12"/>
    </w:rPr>
  </w:style>
  <w:style w:type="character" w:customStyle="1" w:styleId="FontStyle176">
    <w:name w:val="Font Style176"/>
    <w:basedOn w:val="DefaultParagraphFont"/>
    <w:uiPriority w:val="99"/>
    <w:rsid w:val="00701B01"/>
    <w:rPr>
      <w:rFonts w:ascii="Times New Roman" w:hAnsi="Times New Roman" w:cs="Times New Roman" w:hint="default"/>
      <w:sz w:val="16"/>
      <w:szCs w:val="16"/>
    </w:rPr>
  </w:style>
  <w:style w:type="character" w:customStyle="1" w:styleId="f">
    <w:name w:val="f"/>
    <w:basedOn w:val="DefaultParagraphFont"/>
    <w:rsid w:val="00701B01"/>
  </w:style>
  <w:style w:type="character" w:customStyle="1" w:styleId="TagsChar2">
    <w:name w:val="Tags Char2"/>
    <w:rsid w:val="00701B01"/>
    <w:rPr>
      <w:b/>
      <w:bCs w:val="0"/>
      <w:sz w:val="24"/>
    </w:rPr>
  </w:style>
  <w:style w:type="character" w:customStyle="1" w:styleId="FontStyle172">
    <w:name w:val="Font Style172"/>
    <w:basedOn w:val="DefaultParagraphFont"/>
    <w:uiPriority w:val="99"/>
    <w:rsid w:val="00701B01"/>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701B01"/>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701B01"/>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701B01"/>
    <w:rPr>
      <w:rFonts w:ascii="Times New Roman" w:hAnsi="Times New Roman" w:cs="Times New Roman" w:hint="default"/>
      <w:sz w:val="10"/>
      <w:szCs w:val="10"/>
    </w:rPr>
  </w:style>
  <w:style w:type="character" w:customStyle="1" w:styleId="FontStyle174">
    <w:name w:val="Font Style174"/>
    <w:basedOn w:val="DefaultParagraphFont"/>
    <w:uiPriority w:val="99"/>
    <w:rsid w:val="00701B01"/>
    <w:rPr>
      <w:rFonts w:ascii="Arial Narrow" w:hAnsi="Arial Narrow" w:cs="Arial Narrow" w:hint="default"/>
      <w:b/>
      <w:bCs/>
      <w:sz w:val="18"/>
      <w:szCs w:val="18"/>
    </w:rPr>
  </w:style>
  <w:style w:type="character" w:customStyle="1" w:styleId="FontStyle169">
    <w:name w:val="Font Style169"/>
    <w:basedOn w:val="DefaultParagraphFont"/>
    <w:uiPriority w:val="99"/>
    <w:rsid w:val="00701B01"/>
    <w:rPr>
      <w:rFonts w:ascii="Times New Roman" w:hAnsi="Times New Roman" w:cs="Times New Roman" w:hint="default"/>
      <w:sz w:val="12"/>
      <w:szCs w:val="12"/>
    </w:rPr>
  </w:style>
  <w:style w:type="character" w:customStyle="1" w:styleId="FontStyle139">
    <w:name w:val="Font Style139"/>
    <w:basedOn w:val="DefaultParagraphFont"/>
    <w:uiPriority w:val="99"/>
    <w:rsid w:val="00701B01"/>
    <w:rPr>
      <w:rFonts w:ascii="Times New Roman" w:hAnsi="Times New Roman" w:cs="Times New Roman" w:hint="default"/>
      <w:b/>
      <w:bCs/>
      <w:sz w:val="18"/>
      <w:szCs w:val="18"/>
    </w:rPr>
  </w:style>
  <w:style w:type="character" w:customStyle="1" w:styleId="ssl01">
    <w:name w:val="ss_l01"/>
    <w:rsid w:val="00701B01"/>
    <w:rPr>
      <w:color w:val="000000"/>
      <w:sz w:val="32"/>
      <w:szCs w:val="32"/>
    </w:rPr>
  </w:style>
  <w:style w:type="character" w:customStyle="1" w:styleId="TitleChar2">
    <w:name w:val="Title Char2"/>
    <w:basedOn w:val="DefaultParagraphFont"/>
    <w:uiPriority w:val="10"/>
    <w:qFormat/>
    <w:locked/>
    <w:rsid w:val="00701B01"/>
    <w:rPr>
      <w:b/>
      <w:bCs/>
      <w:u w:val="single"/>
    </w:rPr>
  </w:style>
  <w:style w:type="character" w:customStyle="1" w:styleId="allocatoragentsleft">
    <w:name w:val="al_locatoragentsleft"/>
    <w:basedOn w:val="DefaultParagraphFont"/>
    <w:rsid w:val="00701B01"/>
  </w:style>
  <w:style w:type="character" w:customStyle="1" w:styleId="caps">
    <w:name w:val="caps"/>
    <w:basedOn w:val="DefaultParagraphFont"/>
    <w:rsid w:val="00701B01"/>
  </w:style>
  <w:style w:type="character" w:customStyle="1" w:styleId="UnderlinesCharChar">
    <w:name w:val="Underlines Char Char"/>
    <w:basedOn w:val="DefaultParagraphFont"/>
    <w:rsid w:val="00701B01"/>
    <w:rPr>
      <w:rFonts w:ascii="Arial" w:hAnsi="Arial" w:cs="Arial" w:hint="default"/>
      <w:b/>
      <w:bCs/>
      <w:noProof w:val="0"/>
      <w:sz w:val="22"/>
      <w:szCs w:val="26"/>
      <w:u w:val="single"/>
      <w:lang w:val="en-US" w:eastAsia="en-US" w:bidi="ar-SA"/>
    </w:rPr>
  </w:style>
  <w:style w:type="character" w:customStyle="1" w:styleId="aunderline">
    <w:name w:val="aunderline"/>
    <w:basedOn w:val="DefaultParagraphFont"/>
    <w:rsid w:val="00701B01"/>
    <w:rPr>
      <w:rFonts w:ascii="Times New Roman" w:hAnsi="Times New Roman" w:cs="Times New Roman" w:hint="default"/>
      <w:sz w:val="20"/>
      <w:szCs w:val="24"/>
      <w:u w:val="thick"/>
    </w:rPr>
  </w:style>
  <w:style w:type="character" w:customStyle="1" w:styleId="tagChar1">
    <w:name w:val="tag Char1"/>
    <w:basedOn w:val="DefaultParagraphFont"/>
    <w:rsid w:val="00701B01"/>
    <w:rPr>
      <w:b/>
      <w:bCs w:val="0"/>
      <w:noProof w:val="0"/>
      <w:sz w:val="24"/>
      <w:lang w:val="en-US" w:eastAsia="en-US" w:bidi="ar-SA"/>
    </w:rPr>
  </w:style>
  <w:style w:type="character" w:customStyle="1" w:styleId="tagChar2">
    <w:name w:val="tag Char2"/>
    <w:basedOn w:val="DefaultParagraphFont"/>
    <w:qFormat/>
    <w:rsid w:val="00701B01"/>
    <w:rPr>
      <w:b/>
      <w:bCs w:val="0"/>
      <w:noProof w:val="0"/>
      <w:sz w:val="24"/>
      <w:lang w:val="en-US" w:eastAsia="en-US" w:bidi="ar-SA"/>
    </w:rPr>
  </w:style>
  <w:style w:type="character" w:customStyle="1" w:styleId="Taggin-New">
    <w:name w:val="Taggin - New"/>
    <w:basedOn w:val="DefaultParagraphFont"/>
    <w:rsid w:val="00701B01"/>
    <w:rPr>
      <w:rFonts w:ascii="Arial Narrow" w:hAnsi="Arial Narrow" w:hint="default"/>
      <w:b/>
      <w:bCs w:val="0"/>
      <w:sz w:val="22"/>
    </w:rPr>
  </w:style>
  <w:style w:type="character" w:customStyle="1" w:styleId="Boxing-New">
    <w:name w:val="Boxing - New"/>
    <w:basedOn w:val="DefaultParagraphFont"/>
    <w:rsid w:val="00701B01"/>
    <w:rPr>
      <w:rFonts w:ascii="Arial Narrow" w:hAnsi="Arial Narrow" w:hint="default"/>
      <w:strike w:val="0"/>
      <w:dstrike w:val="0"/>
      <w:sz w:val="16"/>
      <w:u w:val="none"/>
      <w:effect w:val="none"/>
      <w:bdr w:val="single" w:sz="4" w:space="0" w:color="auto" w:frame="1"/>
    </w:rPr>
  </w:style>
  <w:style w:type="character" w:customStyle="1" w:styleId="ilad">
    <w:name w:val="il_ad"/>
    <w:rsid w:val="00701B01"/>
  </w:style>
  <w:style w:type="character" w:customStyle="1" w:styleId="CardUnderlined">
    <w:name w:val="Card Underlined"/>
    <w:basedOn w:val="DefaultParagraphFont"/>
    <w:rsid w:val="00701B01"/>
    <w:rPr>
      <w:rFonts w:ascii="Garamond" w:hAnsi="Garamond" w:hint="default"/>
      <w:sz w:val="22"/>
      <w:szCs w:val="24"/>
      <w:u w:val="single"/>
      <w:lang w:val="en-US" w:eastAsia="en-US" w:bidi="ar-SA"/>
    </w:rPr>
  </w:style>
  <w:style w:type="character" w:customStyle="1" w:styleId="pagetitle">
    <w:name w:val="pagetitle"/>
    <w:basedOn w:val="DefaultParagraphFont"/>
    <w:rsid w:val="00701B01"/>
  </w:style>
  <w:style w:type="character" w:customStyle="1" w:styleId="StyleUnderlineCharChar9ptBold1">
    <w:name w:val="Style Underline Char Char + 9 pt Bold1"/>
    <w:rsid w:val="00701B01"/>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701B01"/>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701B01"/>
    <w:rPr>
      <w:b/>
      <w:bCs/>
      <w:sz w:val="20"/>
      <w:u w:val="single"/>
    </w:rPr>
  </w:style>
  <w:style w:type="character" w:customStyle="1" w:styleId="StyleUnderlineChar1Bold">
    <w:name w:val="Style Underline Char1 + Bold"/>
    <w:rsid w:val="00701B01"/>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701B01"/>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basedOn w:val="DefaultParagraphFont"/>
    <w:rsid w:val="00701B01"/>
    <w:rPr>
      <w:color w:val="000000"/>
      <w:sz w:val="20"/>
      <w:u w:val="single"/>
    </w:rPr>
  </w:style>
  <w:style w:type="character" w:customStyle="1" w:styleId="Style11ptBlack">
    <w:name w:val="Style 11 pt Black"/>
    <w:basedOn w:val="DefaultParagraphFont"/>
    <w:rsid w:val="00701B01"/>
    <w:rPr>
      <w:color w:val="000000"/>
      <w:sz w:val="20"/>
    </w:rPr>
  </w:style>
  <w:style w:type="character" w:customStyle="1" w:styleId="StyleUnderlineCharTimesBold">
    <w:name w:val="Style Underline Char + Times Bold"/>
    <w:basedOn w:val="DefaultParagraphFont"/>
    <w:rsid w:val="00701B01"/>
    <w:rPr>
      <w:rFonts w:ascii="Times" w:hAnsi="Times" w:cs="Times" w:hint="default"/>
      <w:b w:val="0"/>
      <w:bCs/>
      <w:sz w:val="20"/>
      <w:u w:val="single"/>
    </w:rPr>
  </w:style>
  <w:style w:type="character" w:customStyle="1" w:styleId="blubigktbiz">
    <w:name w:val="blubigktbiz"/>
    <w:rsid w:val="00701B01"/>
  </w:style>
  <w:style w:type="character" w:customStyle="1" w:styleId="Style4CharChar">
    <w:name w:val="Style4 Char Char"/>
    <w:basedOn w:val="DefaultParagraphFont"/>
    <w:rsid w:val="00701B01"/>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701B01"/>
    <w:rPr>
      <w:rFonts w:ascii="Arial" w:hAnsi="Arial" w:cs="Arial" w:hint="default"/>
      <w:b/>
      <w:bCs/>
      <w:i/>
      <w:iCs/>
      <w:sz w:val="24"/>
    </w:rPr>
  </w:style>
  <w:style w:type="character" w:customStyle="1" w:styleId="super">
    <w:name w:val="super"/>
    <w:rsid w:val="00701B01"/>
  </w:style>
  <w:style w:type="character" w:customStyle="1" w:styleId="text30">
    <w:name w:val="text30"/>
    <w:rsid w:val="00701B01"/>
  </w:style>
  <w:style w:type="character" w:customStyle="1" w:styleId="uppercase">
    <w:name w:val="uppercase"/>
    <w:rsid w:val="00701B01"/>
  </w:style>
  <w:style w:type="character" w:customStyle="1" w:styleId="bodytext0">
    <w:name w:val="bodytext"/>
    <w:rsid w:val="00701B01"/>
  </w:style>
  <w:style w:type="character" w:customStyle="1" w:styleId="entry-title">
    <w:name w:val="entry-title"/>
    <w:rsid w:val="00701B01"/>
  </w:style>
  <w:style w:type="character" w:customStyle="1" w:styleId="Style6pt">
    <w:name w:val="Style 6 pt"/>
    <w:basedOn w:val="DefaultParagraphFont"/>
    <w:qFormat/>
    <w:rsid w:val="00701B01"/>
    <w:rPr>
      <w:sz w:val="12"/>
    </w:rPr>
  </w:style>
  <w:style w:type="character" w:customStyle="1" w:styleId="CiteCharCharCharCharCharChar">
    <w:name w:val="Cite Char Char Char Char Char Char"/>
    <w:basedOn w:val="DefaultParagraphFont"/>
    <w:rsid w:val="00701B01"/>
    <w:rPr>
      <w:b/>
      <w:bCs w:val="0"/>
      <w:noProof w:val="0"/>
      <w:sz w:val="22"/>
      <w:szCs w:val="24"/>
      <w:u w:val="single"/>
      <w:lang w:val="en-US" w:eastAsia="en-US" w:bidi="ar-SA"/>
    </w:rPr>
  </w:style>
  <w:style w:type="character" w:customStyle="1" w:styleId="mainbody1">
    <w:name w:val="mainbody1"/>
    <w:basedOn w:val="DefaultParagraphFont"/>
    <w:rsid w:val="00701B01"/>
    <w:rPr>
      <w:rFonts w:ascii="Verdana" w:hAnsi="Verdana" w:hint="default"/>
      <w:color w:val="000000"/>
      <w:sz w:val="22"/>
      <w:szCs w:val="22"/>
    </w:rPr>
  </w:style>
  <w:style w:type="character" w:customStyle="1" w:styleId="ssl4">
    <w:name w:val="ss_l4"/>
    <w:basedOn w:val="DefaultParagraphFont"/>
    <w:rsid w:val="00701B01"/>
  </w:style>
  <w:style w:type="character" w:customStyle="1" w:styleId="cit-first-element">
    <w:name w:val="cit-first-element"/>
    <w:basedOn w:val="DefaultParagraphFont"/>
    <w:rsid w:val="00701B01"/>
  </w:style>
  <w:style w:type="character" w:customStyle="1" w:styleId="title1">
    <w:name w:val="title1"/>
    <w:basedOn w:val="DefaultParagraphFont"/>
    <w:rsid w:val="00701B01"/>
  </w:style>
  <w:style w:type="character" w:customStyle="1" w:styleId="StyleThickunderline1">
    <w:name w:val="Style Thick underline1"/>
    <w:basedOn w:val="DefaultParagraphFont"/>
    <w:rsid w:val="00701B01"/>
    <w:rPr>
      <w:u w:val="single"/>
    </w:rPr>
  </w:style>
  <w:style w:type="character" w:customStyle="1" w:styleId="UnderlineBold0">
    <w:name w:val="Underline Bold"/>
    <w:uiPriority w:val="6"/>
    <w:qFormat/>
    <w:rsid w:val="00701B01"/>
    <w:rPr>
      <w:b/>
      <w:bCs w:val="0"/>
      <w:sz w:val="20"/>
      <w:u w:val="single"/>
    </w:rPr>
  </w:style>
  <w:style w:type="character" w:customStyle="1" w:styleId="UnderlineChar0">
    <w:name w:val="UnderlineChar"/>
    <w:rsid w:val="00701B01"/>
    <w:rPr>
      <w:sz w:val="24"/>
      <w:u w:val="single"/>
    </w:rPr>
  </w:style>
  <w:style w:type="character" w:customStyle="1" w:styleId="foreground">
    <w:name w:val="foreground"/>
    <w:basedOn w:val="DefaultParagraphFont"/>
    <w:rsid w:val="00701B01"/>
  </w:style>
  <w:style w:type="character" w:customStyle="1" w:styleId="postby">
    <w:name w:val="post_by"/>
    <w:basedOn w:val="DefaultParagraphFont"/>
    <w:rsid w:val="00701B01"/>
  </w:style>
  <w:style w:type="character" w:customStyle="1" w:styleId="Style11ptBorderSinglesolidlineAuto05ptLinewidth">
    <w:name w:val="Style 11 pt Border: : (Single solid line Auto  0.5 pt Line width)"/>
    <w:rsid w:val="00701B01"/>
    <w:rPr>
      <w:sz w:val="20"/>
      <w:bdr w:val="single" w:sz="4" w:space="0" w:color="auto" w:frame="1"/>
    </w:rPr>
  </w:style>
  <w:style w:type="character" w:customStyle="1" w:styleId="StyleUnderlineChar9ptBorderSinglesolidlineAuto0">
    <w:name w:val="Style Underline Char + 9 pt Border: : (Single solid line Auto  0..."/>
    <w:rsid w:val="00701B01"/>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01B0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01B0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01B0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01B01"/>
    <w:rPr>
      <w:sz w:val="20"/>
      <w:szCs w:val="24"/>
      <w:u w:val="single"/>
      <w:bdr w:val="single" w:sz="4" w:space="0" w:color="auto" w:frame="1"/>
      <w:lang w:val="en-US" w:eastAsia="en-US" w:bidi="ar-SA"/>
    </w:rPr>
  </w:style>
  <w:style w:type="character" w:customStyle="1" w:styleId="StyleLatinGaramondUnderline">
    <w:name w:val="Style (Latin) Garamond Underline"/>
    <w:rsid w:val="00701B01"/>
    <w:rPr>
      <w:rFonts w:ascii="Times New Roman" w:hAnsi="Times New Roman" w:cs="Times New Roman" w:hint="default"/>
      <w:sz w:val="20"/>
      <w:u w:val="single"/>
    </w:rPr>
  </w:style>
  <w:style w:type="character" w:customStyle="1" w:styleId="StyleLatinGaramond">
    <w:name w:val="Style (Latin) Garamond"/>
    <w:rsid w:val="00701B01"/>
    <w:rPr>
      <w:rFonts w:ascii="Times New Roman" w:hAnsi="Times New Roman" w:cs="Times New Roman" w:hint="default"/>
      <w:sz w:val="20"/>
    </w:rPr>
  </w:style>
  <w:style w:type="character" w:customStyle="1" w:styleId="styletimesnewroman12ptbold0">
    <w:name w:val="styletimesnewroman12ptbold"/>
    <w:basedOn w:val="DefaultParagraphFont"/>
    <w:rsid w:val="00701B01"/>
  </w:style>
  <w:style w:type="character" w:customStyle="1" w:styleId="CharCharCharCharChar">
    <w:name w:val="Char Char Char Char Char"/>
    <w:aliases w:val="Char Char Char Char,Char Char Char Char Char Char Char1,Heading 2 Char1 Char Char Char Char Char Char"/>
    <w:basedOn w:val="DefaultParagraphFont"/>
    <w:rsid w:val="00701B01"/>
    <w:rPr>
      <w:rFonts w:ascii="Arial" w:hAnsi="Arial" w:cs="Arial" w:hint="default"/>
      <w:b/>
      <w:bCs/>
      <w:iCs/>
      <w:sz w:val="24"/>
      <w:szCs w:val="28"/>
      <w:lang w:val="en-US" w:eastAsia="en-US" w:bidi="ar-SA"/>
    </w:rPr>
  </w:style>
  <w:style w:type="character" w:customStyle="1" w:styleId="mainheading">
    <w:name w:val="mainheading"/>
    <w:basedOn w:val="DefaultParagraphFont"/>
    <w:rsid w:val="00701B01"/>
  </w:style>
  <w:style w:type="character" w:customStyle="1" w:styleId="StyleUnderlineChar9ptChar">
    <w:name w:val="Style Underline Char + 9 pt Char"/>
    <w:basedOn w:val="UnderlineCharChar"/>
    <w:rsid w:val="00701B01"/>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701B01"/>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basedOn w:val="DefaultParagraphFont"/>
    <w:locked/>
    <w:rsid w:val="00701B01"/>
    <w:rPr>
      <w:rFonts w:ascii="Times New Roman" w:hAnsi="Times New Roman" w:cs="Times New Roman" w:hint="default"/>
      <w:b/>
      <w:bCs w:val="0"/>
      <w:sz w:val="20"/>
    </w:rPr>
  </w:style>
  <w:style w:type="character" w:customStyle="1" w:styleId="stylestylebold12pt">
    <w:name w:val="stylestylebold12pt"/>
    <w:basedOn w:val="DefaultParagraphFont"/>
    <w:rsid w:val="00701B01"/>
  </w:style>
  <w:style w:type="character" w:customStyle="1" w:styleId="styleboldunderline">
    <w:name w:val="styleboldunderline"/>
    <w:basedOn w:val="DefaultParagraphFont"/>
    <w:rsid w:val="00701B01"/>
  </w:style>
  <w:style w:type="character" w:customStyle="1" w:styleId="box">
    <w:name w:val="box"/>
    <w:basedOn w:val="DefaultParagraphFont"/>
    <w:rsid w:val="00701B0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01B01"/>
    <w:rPr>
      <w:rFonts w:ascii="Arial Narrow" w:hAnsi="Arial Narrow" w:cs="Arial Narrow" w:hint="default"/>
      <w:sz w:val="18"/>
      <w:szCs w:val="18"/>
    </w:rPr>
  </w:style>
  <w:style w:type="character" w:customStyle="1" w:styleId="FontStyle14">
    <w:name w:val="Font Style14"/>
    <w:basedOn w:val="DefaultParagraphFont"/>
    <w:uiPriority w:val="99"/>
    <w:rsid w:val="00701B0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01B01"/>
    <w:rPr>
      <w:rFonts w:ascii="Arial Narrow" w:hAnsi="Arial Narrow" w:cs="Arial Narrow" w:hint="default"/>
      <w:b/>
      <w:bCs/>
      <w:sz w:val="10"/>
      <w:szCs w:val="10"/>
    </w:rPr>
  </w:style>
  <w:style w:type="character" w:customStyle="1" w:styleId="CardTagandCiteChar">
    <w:name w:val="Card Tag and Cite Char"/>
    <w:basedOn w:val="DefaultParagraphFont"/>
    <w:rsid w:val="00701B01"/>
    <w:rPr>
      <w:rFonts w:ascii="Arial Narrow" w:hAnsi="Arial Narrow" w:hint="default"/>
      <w:b/>
      <w:bCs w:val="0"/>
      <w:noProof w:val="0"/>
      <w:sz w:val="26"/>
      <w:szCs w:val="24"/>
      <w:lang w:val="en-US" w:eastAsia="en-US" w:bidi="ar-SA"/>
    </w:rPr>
  </w:style>
  <w:style w:type="character" w:customStyle="1" w:styleId="SmallText0">
    <w:name w:val="SmallText"/>
    <w:rsid w:val="00701B01"/>
    <w:rPr>
      <w:color w:val="000000"/>
    </w:rPr>
  </w:style>
  <w:style w:type="character" w:customStyle="1" w:styleId="CitesChar1">
    <w:name w:val="Cites Char1"/>
    <w:basedOn w:val="DefaultParagraphFont"/>
    <w:rsid w:val="00701B01"/>
    <w:rPr>
      <w:b/>
      <w:bCs w:val="0"/>
      <w:szCs w:val="24"/>
      <w:u w:val="single"/>
      <w:lang w:val="en-US" w:eastAsia="en-US" w:bidi="ar-SA"/>
    </w:rPr>
  </w:style>
  <w:style w:type="character" w:customStyle="1" w:styleId="CardUnderlinedChar">
    <w:name w:val="Card Underlined Char"/>
    <w:basedOn w:val="DefaultParagraphFont"/>
    <w:rsid w:val="00701B01"/>
    <w:rPr>
      <w:rFonts w:ascii="Arial Narrow" w:hAnsi="Arial Narrow" w:hint="default"/>
      <w:sz w:val="22"/>
      <w:szCs w:val="24"/>
      <w:u w:val="single"/>
      <w:lang w:val="en-US" w:eastAsia="en-US" w:bidi="ar-SA"/>
    </w:rPr>
  </w:style>
  <w:style w:type="character" w:customStyle="1" w:styleId="underline3">
    <w:name w:val="underline3"/>
    <w:basedOn w:val="underline20"/>
    <w:rsid w:val="00701B01"/>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701B01"/>
  </w:style>
  <w:style w:type="character" w:customStyle="1" w:styleId="itxtrst">
    <w:name w:val="itxtrst"/>
    <w:rsid w:val="00701B01"/>
  </w:style>
  <w:style w:type="character" w:customStyle="1" w:styleId="A-Underlining">
    <w:name w:val="A-Underlining"/>
    <w:basedOn w:val="DefaultParagraphFont"/>
    <w:rsid w:val="00701B01"/>
    <w:rPr>
      <w:rFonts w:ascii="Garamond" w:hAnsi="Garamond" w:hint="default"/>
      <w:color w:val="auto"/>
      <w:sz w:val="24"/>
      <w:u w:val="single"/>
    </w:rPr>
  </w:style>
  <w:style w:type="character" w:customStyle="1" w:styleId="StyleUnderlineBold0">
    <w:name w:val="Style Underline + Bold"/>
    <w:rsid w:val="00701B01"/>
    <w:rPr>
      <w:b/>
      <w:bCs/>
      <w:u w:val="single"/>
    </w:rPr>
  </w:style>
  <w:style w:type="character" w:customStyle="1" w:styleId="Underline-Highlighted">
    <w:name w:val="Underline-Highlighted"/>
    <w:uiPriority w:val="1"/>
    <w:qFormat/>
    <w:rsid w:val="00701B0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01B01"/>
  </w:style>
  <w:style w:type="character" w:customStyle="1" w:styleId="newsmain">
    <w:name w:val="news_main"/>
    <w:basedOn w:val="DefaultParagraphFont"/>
    <w:rsid w:val="00701B01"/>
  </w:style>
  <w:style w:type="character" w:customStyle="1" w:styleId="vitstoryheadline">
    <w:name w:val="vitstoryheadline"/>
    <w:rsid w:val="00701B01"/>
  </w:style>
  <w:style w:type="character" w:customStyle="1" w:styleId="AuthorDate0">
    <w:name w:val="Author Date"/>
    <w:rsid w:val="00701B01"/>
    <w:rPr>
      <w:b/>
      <w:bCs w:val="0"/>
      <w:sz w:val="24"/>
      <w:u w:val="thick"/>
    </w:rPr>
  </w:style>
  <w:style w:type="character" w:customStyle="1" w:styleId="red">
    <w:name w:val="red"/>
    <w:basedOn w:val="DefaultParagraphFont"/>
    <w:rsid w:val="00701B01"/>
  </w:style>
  <w:style w:type="character" w:customStyle="1" w:styleId="at">
    <w:name w:val="at"/>
    <w:rsid w:val="00701B01"/>
  </w:style>
  <w:style w:type="character" w:customStyle="1" w:styleId="org">
    <w:name w:val="org"/>
    <w:rsid w:val="00701B01"/>
  </w:style>
  <w:style w:type="character" w:customStyle="1" w:styleId="pnumber">
    <w:name w:val="pnumber"/>
    <w:rsid w:val="00701B01"/>
  </w:style>
  <w:style w:type="character" w:customStyle="1" w:styleId="ital">
    <w:name w:val="ital"/>
    <w:rsid w:val="00701B01"/>
  </w:style>
  <w:style w:type="character" w:customStyle="1" w:styleId="orgdiv">
    <w:name w:val="orgdiv"/>
    <w:rsid w:val="00701B01"/>
  </w:style>
  <w:style w:type="character" w:customStyle="1" w:styleId="orgname">
    <w:name w:val="orgname"/>
    <w:rsid w:val="00701B01"/>
  </w:style>
  <w:style w:type="character" w:customStyle="1" w:styleId="city">
    <w:name w:val="city"/>
    <w:rsid w:val="00701B01"/>
  </w:style>
  <w:style w:type="character" w:customStyle="1" w:styleId="state">
    <w:name w:val="state"/>
    <w:rsid w:val="00701B01"/>
  </w:style>
  <w:style w:type="character" w:customStyle="1" w:styleId="country">
    <w:name w:val="country"/>
    <w:rsid w:val="00701B01"/>
  </w:style>
  <w:style w:type="character" w:customStyle="1" w:styleId="articletitle">
    <w:name w:val="articletitle"/>
    <w:rsid w:val="00701B01"/>
    <w:rPr>
      <w:rFonts w:ascii="Times New Roman" w:hAnsi="Times New Roman" w:cs="Times New Roman" w:hint="default"/>
    </w:rPr>
  </w:style>
  <w:style w:type="character" w:customStyle="1" w:styleId="6pointChar">
    <w:name w:val="6 point Char"/>
    <w:rsid w:val="00701B01"/>
    <w:rPr>
      <w:rFonts w:ascii="Times New Roman" w:hAnsi="Times New Roman" w:cs="Times New Roman" w:hint="default"/>
      <w:sz w:val="12"/>
      <w:lang w:val="en-US" w:eastAsia="en-US"/>
    </w:rPr>
  </w:style>
  <w:style w:type="character" w:customStyle="1" w:styleId="StyleThickunderline">
    <w:name w:val="Style Thick underline"/>
    <w:qFormat/>
    <w:rsid w:val="00701B01"/>
    <w:rPr>
      <w:u w:val="thick"/>
    </w:rPr>
  </w:style>
  <w:style w:type="character" w:customStyle="1" w:styleId="Box0">
    <w:name w:val="Box!"/>
    <w:rsid w:val="00701B01"/>
    <w:rPr>
      <w:rFonts w:ascii="Garamond" w:hAnsi="Garamond" w:hint="default"/>
      <w:sz w:val="24"/>
      <w:u w:val="single"/>
      <w:bdr w:val="single" w:sz="4" w:space="0" w:color="auto" w:frame="1"/>
    </w:rPr>
  </w:style>
  <w:style w:type="character" w:customStyle="1" w:styleId="citechar0">
    <w:name w:val="citechar"/>
    <w:basedOn w:val="DefaultParagraphFont"/>
    <w:rsid w:val="00701B01"/>
  </w:style>
  <w:style w:type="character" w:customStyle="1" w:styleId="underlinechar2">
    <w:name w:val="underlinechar"/>
    <w:basedOn w:val="DefaultParagraphFont"/>
    <w:rsid w:val="00701B01"/>
  </w:style>
  <w:style w:type="character" w:customStyle="1" w:styleId="CardUnderlineChar">
    <w:name w:val="Card Underline Char"/>
    <w:rsid w:val="00701B01"/>
    <w:rPr>
      <w:szCs w:val="24"/>
      <w:u w:val="single"/>
      <w:lang w:val="en-US" w:eastAsia="en-US" w:bidi="ar-SA"/>
    </w:rPr>
  </w:style>
  <w:style w:type="character" w:customStyle="1" w:styleId="tagciteChar0">
    <w:name w:val="tag/cite Char"/>
    <w:basedOn w:val="DefaultParagraphFont"/>
    <w:rsid w:val="00701B01"/>
    <w:rPr>
      <w:b/>
      <w:bCs w:val="0"/>
      <w:sz w:val="24"/>
      <w:lang w:val="en-US" w:eastAsia="en-US" w:bidi="ar-SA"/>
    </w:rPr>
  </w:style>
  <w:style w:type="character" w:customStyle="1" w:styleId="8pointChar">
    <w:name w:val="8 point Char"/>
    <w:basedOn w:val="DefaultParagraphFont"/>
    <w:rsid w:val="00701B01"/>
    <w:rPr>
      <w:sz w:val="16"/>
      <w:lang w:val="en-US" w:eastAsia="en-US" w:bidi="ar-SA"/>
    </w:rPr>
  </w:style>
  <w:style w:type="character" w:customStyle="1" w:styleId="BoldText12pt">
    <w:name w:val="Bold Text 12 pt"/>
    <w:rsid w:val="00701B0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01B01"/>
  </w:style>
  <w:style w:type="character" w:customStyle="1" w:styleId="tagCharChar">
    <w:name w:val="tag Char Char"/>
    <w:rsid w:val="00701B01"/>
    <w:rPr>
      <w:b/>
      <w:bCs w:val="0"/>
      <w:sz w:val="24"/>
      <w:lang w:val="en-US" w:eastAsia="en-US" w:bidi="ar-SA"/>
    </w:rPr>
  </w:style>
  <w:style w:type="character" w:customStyle="1" w:styleId="Mention11">
    <w:name w:val="Mention11"/>
    <w:basedOn w:val="DefaultParagraphFont"/>
    <w:uiPriority w:val="99"/>
    <w:semiHidden/>
    <w:rsid w:val="00701B01"/>
    <w:rPr>
      <w:color w:val="2B579A"/>
      <w:shd w:val="clear" w:color="auto" w:fill="E6E6E6"/>
    </w:rPr>
  </w:style>
  <w:style w:type="character" w:customStyle="1" w:styleId="Emph">
    <w:name w:val="Emph"/>
    <w:basedOn w:val="DefaultParagraphFont"/>
    <w:uiPriority w:val="1"/>
    <w:qFormat/>
    <w:rsid w:val="00701B01"/>
    <w:rPr>
      <w:rFonts w:ascii="Arial" w:hAnsi="Arial" w:cs="Arial" w:hint="default"/>
      <w:b/>
      <w:bCs w:val="0"/>
      <w:sz w:val="20"/>
      <w:u w:val="single"/>
      <w:bdr w:val="single" w:sz="8" w:space="0" w:color="auto" w:frame="1"/>
    </w:rPr>
  </w:style>
  <w:style w:type="character" w:customStyle="1" w:styleId="m6370699461968006786gmail-styleunderline">
    <w:name w:val="m_6370699461968006786gmail-styleunderline"/>
    <w:basedOn w:val="DefaultParagraphFont"/>
    <w:rsid w:val="00701B01"/>
  </w:style>
  <w:style w:type="character" w:customStyle="1" w:styleId="Mention2">
    <w:name w:val="Mention2"/>
    <w:basedOn w:val="DefaultParagraphFont"/>
    <w:uiPriority w:val="99"/>
    <w:semiHidden/>
    <w:rsid w:val="00701B01"/>
    <w:rPr>
      <w:color w:val="2B579A"/>
      <w:shd w:val="clear" w:color="auto" w:fill="E6E6E6"/>
    </w:rPr>
  </w:style>
  <w:style w:type="character" w:customStyle="1" w:styleId="m-8793234324905335251gmail-style13ptbold">
    <w:name w:val="m_-8793234324905335251gmail-style13ptbold"/>
    <w:basedOn w:val="DefaultParagraphFont"/>
    <w:rsid w:val="00701B01"/>
  </w:style>
  <w:style w:type="character" w:customStyle="1" w:styleId="m3965771245576658108gmail-styleunderline">
    <w:name w:val="m_3965771245576658108gmail-styleunderline"/>
    <w:basedOn w:val="DefaultParagraphFont"/>
    <w:rsid w:val="00701B01"/>
  </w:style>
  <w:style w:type="paragraph" w:styleId="EndnoteText">
    <w:name w:val="endnote text"/>
    <w:basedOn w:val="Normal"/>
    <w:link w:val="EndnoteTextChar"/>
    <w:semiHidden/>
    <w:unhideWhenUsed/>
    <w:rsid w:val="00701B01"/>
    <w:pPr>
      <w:spacing w:line="256" w:lineRule="auto"/>
    </w:pPr>
    <w:rPr>
      <w:rFonts w:ascii="Georgia" w:eastAsia="Times New Roman" w:hAnsi="Georgia"/>
      <w:szCs w:val="20"/>
    </w:rPr>
  </w:style>
  <w:style w:type="character" w:customStyle="1" w:styleId="EndnoteTextChar1">
    <w:name w:val="Endnote Text Char1"/>
    <w:basedOn w:val="DefaultParagraphFont"/>
    <w:semiHidden/>
    <w:rsid w:val="00701B01"/>
    <w:rPr>
      <w:sz w:val="20"/>
      <w:szCs w:val="20"/>
    </w:rPr>
  </w:style>
  <w:style w:type="paragraph" w:styleId="BodyTextFirstIndent">
    <w:name w:val="Body Text First Indent"/>
    <w:basedOn w:val="BodyText"/>
    <w:link w:val="BodyTextFirstIndentChar"/>
    <w:semiHidden/>
    <w:unhideWhenUsed/>
    <w:rsid w:val="00701B01"/>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1"/>
    <w:semiHidden/>
    <w:rsid w:val="00701B01"/>
  </w:style>
  <w:style w:type="character" w:customStyle="1" w:styleId="tagCharCharChar">
    <w:name w:val="tag Char Char Char"/>
    <w:locked/>
    <w:rsid w:val="00701B01"/>
    <w:rPr>
      <w:rFonts w:ascii="Arial" w:eastAsia="Times New Roman" w:hAnsi="Arial" w:cs="Arial" w:hint="default"/>
      <w:b/>
      <w:bCs w:val="0"/>
      <w:sz w:val="24"/>
    </w:rPr>
  </w:style>
  <w:style w:type="character" w:customStyle="1" w:styleId="cardchar00">
    <w:name w:val="cardchar0"/>
    <w:basedOn w:val="DefaultParagraphFont"/>
    <w:rsid w:val="00701B01"/>
  </w:style>
  <w:style w:type="character" w:customStyle="1" w:styleId="UnderlineNon-bold">
    <w:name w:val="Underline Non - bold"/>
    <w:rsid w:val="00701B01"/>
    <w:rPr>
      <w:rFonts w:ascii="Times New Roman" w:hAnsi="Times New Roman" w:cs="Times New Roman" w:hint="default"/>
      <w:iCs/>
      <w:sz w:val="22"/>
      <w:u w:val="single"/>
    </w:rPr>
  </w:style>
  <w:style w:type="character" w:customStyle="1" w:styleId="Heading5Char2">
    <w:name w:val="Heading 5 Char2"/>
    <w:rsid w:val="00701B01"/>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semiHidden/>
    <w:unhideWhenUsed/>
    <w:rsid w:val="00701B01"/>
    <w:pPr>
      <w:pBdr>
        <w:bottom w:val="single" w:sz="6" w:space="1" w:color="auto"/>
      </w:pBdr>
      <w:spacing w:after="0" w:line="25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01B01"/>
    <w:rPr>
      <w:rFonts w:ascii="Arial" w:hAnsi="Arial" w:cs="Arial"/>
      <w:vanish/>
      <w:sz w:val="16"/>
      <w:szCs w:val="16"/>
    </w:rPr>
  </w:style>
  <w:style w:type="character" w:customStyle="1" w:styleId="z-TopofFormChar1">
    <w:name w:val="z-Top of Form Char1"/>
    <w:basedOn w:val="DefaultParagraphFont"/>
    <w:uiPriority w:val="99"/>
    <w:rsid w:val="00701B01"/>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rsid w:val="00701B01"/>
    <w:pPr>
      <w:pBdr>
        <w:top w:val="single" w:sz="6" w:space="1" w:color="auto"/>
      </w:pBdr>
      <w:spacing w:after="0" w:line="25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01B01"/>
    <w:rPr>
      <w:rFonts w:ascii="Arial" w:hAnsi="Arial" w:cs="Arial"/>
      <w:vanish/>
      <w:sz w:val="16"/>
      <w:szCs w:val="16"/>
    </w:rPr>
  </w:style>
  <w:style w:type="character" w:customStyle="1" w:styleId="z-BottomofFormChar1">
    <w:name w:val="z-Bottom of Form Char1"/>
    <w:basedOn w:val="DefaultParagraphFont"/>
    <w:uiPriority w:val="99"/>
    <w:rsid w:val="00701B01"/>
    <w:rPr>
      <w:rFonts w:ascii="Arial" w:hAnsi="Arial" w:cs="Arial" w:hint="default"/>
      <w:vanish/>
      <w:webHidden w:val="0"/>
      <w:sz w:val="16"/>
      <w:szCs w:val="16"/>
      <w:specVanish w:val="0"/>
    </w:rPr>
  </w:style>
  <w:style w:type="character" w:customStyle="1" w:styleId="Style2CharChar">
    <w:name w:val="Style2 Char Char"/>
    <w:rsid w:val="00701B01"/>
    <w:rPr>
      <w:u w:val="thick"/>
      <w:lang w:val="en-US" w:eastAsia="en-US" w:bidi="ar-SA"/>
    </w:rPr>
  </w:style>
  <w:style w:type="character" w:customStyle="1" w:styleId="authordate1">
    <w:name w:val="authordate"/>
    <w:rsid w:val="00701B01"/>
  </w:style>
  <w:style w:type="character" w:customStyle="1" w:styleId="underline0">
    <w:name w:val="%underline"/>
    <w:rsid w:val="00701B01"/>
    <w:rPr>
      <w:rFonts w:ascii="Times New Roman" w:hAnsi="Times New Roman" w:cs="Times New Roman" w:hint="default"/>
      <w:strike w:val="0"/>
      <w:dstrike w:val="0"/>
      <w:sz w:val="16"/>
      <w:u w:val="none"/>
      <w:effect w:val="none"/>
    </w:rPr>
  </w:style>
  <w:style w:type="character" w:customStyle="1" w:styleId="AUNDERLINE0">
    <w:name w:val="AUNDERLINE"/>
    <w:qFormat/>
    <w:rsid w:val="00701B01"/>
    <w:rPr>
      <w:rFonts w:ascii="Times New Roman" w:hAnsi="Times New Roman" w:cs="Times New Roman" w:hint="default"/>
      <w:sz w:val="20"/>
      <w:u w:val="single"/>
    </w:rPr>
  </w:style>
  <w:style w:type="character" w:customStyle="1" w:styleId="UnderlinedCharChar">
    <w:name w:val="Underlined Char Char"/>
    <w:rsid w:val="00701B01"/>
    <w:rPr>
      <w:rFonts w:ascii="Garamond" w:hAnsi="Garamond" w:hint="default"/>
      <w:szCs w:val="28"/>
      <w:u w:val="single"/>
      <w:lang w:val="en-US" w:eastAsia="en-US" w:bidi="ar-SA"/>
    </w:rPr>
  </w:style>
  <w:style w:type="character" w:customStyle="1" w:styleId="slug-doi">
    <w:name w:val="slug-doi"/>
    <w:basedOn w:val="DefaultParagraphFont"/>
    <w:rsid w:val="00701B01"/>
  </w:style>
  <w:style w:type="character" w:customStyle="1" w:styleId="af">
    <w:name w:val="af"/>
    <w:basedOn w:val="DefaultParagraphFont"/>
    <w:rsid w:val="00701B01"/>
  </w:style>
  <w:style w:type="character" w:customStyle="1" w:styleId="ab">
    <w:name w:val="ab"/>
    <w:basedOn w:val="DefaultParagraphFont"/>
    <w:rsid w:val="00701B01"/>
  </w:style>
  <w:style w:type="character" w:customStyle="1" w:styleId="em">
    <w:name w:val="em"/>
    <w:basedOn w:val="DefaultParagraphFont"/>
    <w:rsid w:val="00701B01"/>
  </w:style>
  <w:style w:type="character" w:customStyle="1" w:styleId="au">
    <w:name w:val="au"/>
    <w:basedOn w:val="DefaultParagraphFont"/>
    <w:rsid w:val="00701B01"/>
  </w:style>
  <w:style w:type="character" w:customStyle="1" w:styleId="ti">
    <w:name w:val="ti"/>
    <w:basedOn w:val="DefaultParagraphFont"/>
    <w:rsid w:val="00701B01"/>
  </w:style>
  <w:style w:type="character" w:customStyle="1" w:styleId="subheadblue">
    <w:name w:val="subhead_blue"/>
    <w:basedOn w:val="DefaultParagraphFont"/>
    <w:rsid w:val="00701B01"/>
  </w:style>
  <w:style w:type="character" w:customStyle="1" w:styleId="affiliation">
    <w:name w:val="affiliation"/>
    <w:basedOn w:val="DefaultParagraphFont"/>
    <w:rsid w:val="00701B01"/>
  </w:style>
  <w:style w:type="character" w:customStyle="1" w:styleId="slug-doi-wrapper">
    <w:name w:val="slug-doi-wrapper"/>
    <w:basedOn w:val="DefaultParagraphFont"/>
    <w:rsid w:val="00701B01"/>
  </w:style>
  <w:style w:type="character" w:customStyle="1" w:styleId="slug-metadata-noteahead-of-print">
    <w:name w:val="slug-metadata-note ahead-of-print"/>
    <w:basedOn w:val="DefaultParagraphFont"/>
    <w:rsid w:val="00701B01"/>
  </w:style>
  <w:style w:type="character" w:customStyle="1" w:styleId="slug-ahead-of-print-date">
    <w:name w:val="slug-ahead-of-print-date"/>
    <w:basedOn w:val="DefaultParagraphFont"/>
    <w:rsid w:val="00701B01"/>
  </w:style>
  <w:style w:type="character" w:customStyle="1" w:styleId="medium-bold">
    <w:name w:val="medium-bold"/>
    <w:basedOn w:val="DefaultParagraphFont"/>
    <w:rsid w:val="00701B01"/>
  </w:style>
  <w:style w:type="character" w:customStyle="1" w:styleId="updated-short-citation">
    <w:name w:val="updated-short-citation"/>
    <w:basedOn w:val="DefaultParagraphFont"/>
    <w:rsid w:val="00701B01"/>
  </w:style>
  <w:style w:type="character" w:customStyle="1" w:styleId="goohl0">
    <w:name w:val="goohl0"/>
    <w:basedOn w:val="DefaultParagraphFont"/>
    <w:rsid w:val="00701B01"/>
  </w:style>
  <w:style w:type="character" w:customStyle="1" w:styleId="CharChar6">
    <w:name w:val="Char Char6"/>
    <w:rsid w:val="00701B01"/>
    <w:rPr>
      <w:rFonts w:ascii="Arial" w:hAnsi="Arial" w:cs="Arial" w:hint="default"/>
      <w:bCs/>
      <w:sz w:val="16"/>
      <w:szCs w:val="26"/>
      <w:lang w:val="en-US" w:eastAsia="en-US" w:bidi="ar-SA"/>
    </w:rPr>
  </w:style>
  <w:style w:type="character" w:customStyle="1" w:styleId="TagCharChar1">
    <w:name w:val="Tag Char Char1"/>
    <w:rsid w:val="00701B01"/>
    <w:rPr>
      <w:b/>
      <w:bCs w:val="0"/>
      <w:sz w:val="24"/>
      <w:szCs w:val="24"/>
      <w:lang w:val="en-US" w:eastAsia="en-US" w:bidi="ar-SA"/>
    </w:rPr>
  </w:style>
  <w:style w:type="character" w:customStyle="1" w:styleId="12TimesNewRoman">
    <w:name w:val="12 Times New Roman"/>
    <w:rsid w:val="00701B0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01B0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01B01"/>
    <w:rPr>
      <w:rFonts w:ascii="Times New Roman" w:hAnsi="Times New Roman" w:cs="Times New Roman" w:hint="default"/>
      <w:strike w:val="0"/>
      <w:dstrike w:val="0"/>
      <w:sz w:val="14"/>
      <w:u w:val="none"/>
      <w:effect w:val="none"/>
    </w:rPr>
  </w:style>
  <w:style w:type="character" w:customStyle="1" w:styleId="F8-UnderlineBold">
    <w:name w:val="F8 - Underline/Bold"/>
    <w:rsid w:val="00701B01"/>
    <w:rPr>
      <w:rFonts w:ascii="Times New Roman" w:hAnsi="Times New Roman" w:cs="Times New Roman" w:hint="default"/>
      <w:b/>
      <w:bCs w:val="0"/>
      <w:sz w:val="20"/>
      <w:u w:val="single"/>
    </w:rPr>
  </w:style>
  <w:style w:type="character" w:customStyle="1" w:styleId="F7-SmallFont">
    <w:name w:val="F7 - Small Font"/>
    <w:rsid w:val="00701B01"/>
    <w:rPr>
      <w:rFonts w:ascii="Times New Roman" w:hAnsi="Times New Roman" w:cs="Times New Roman" w:hint="default"/>
      <w:sz w:val="14"/>
    </w:rPr>
  </w:style>
  <w:style w:type="character" w:customStyle="1" w:styleId="Brief-Bold">
    <w:name w:val="Brief - Bold"/>
    <w:rsid w:val="00701B01"/>
    <w:rPr>
      <w:rFonts w:ascii="Times New Roman" w:hAnsi="Times New Roman" w:cs="Times New Roman" w:hint="default"/>
      <w:b/>
      <w:bCs w:val="0"/>
    </w:rPr>
  </w:style>
  <w:style w:type="character" w:customStyle="1" w:styleId="Card-Underline">
    <w:name w:val="Card - Underline"/>
    <w:rsid w:val="00701B01"/>
    <w:rPr>
      <w:rFonts w:ascii="Times New Roman" w:hAnsi="Times New Roman" w:cs="Times New Roman" w:hint="default"/>
      <w:u w:val="single"/>
    </w:rPr>
  </w:style>
  <w:style w:type="character" w:customStyle="1" w:styleId="beriefunderline">
    <w:name w:val="berief = underline"/>
    <w:rsid w:val="00701B01"/>
    <w:rPr>
      <w:rFonts w:ascii="Times New Roman" w:eastAsia="Times New Roman" w:hAnsi="Times New Roman" w:cs="Times New Roman" w:hint="default"/>
      <w:sz w:val="20"/>
      <w:u w:val="single"/>
    </w:rPr>
  </w:style>
  <w:style w:type="character" w:customStyle="1" w:styleId="BoldText10pt">
    <w:name w:val="Bold Text 10 pt"/>
    <w:rsid w:val="00701B0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701B01"/>
    <w:rPr>
      <w:i/>
      <w:iCs w:val="0"/>
    </w:rPr>
  </w:style>
  <w:style w:type="character" w:customStyle="1" w:styleId="eoeaheader">
    <w:name w:val="eoea_header"/>
    <w:basedOn w:val="DefaultParagraphFont"/>
    <w:rsid w:val="00701B01"/>
  </w:style>
  <w:style w:type="character" w:customStyle="1" w:styleId="SC4208902">
    <w:name w:val="SC.4.208902"/>
    <w:rsid w:val="00701B01"/>
    <w:rPr>
      <w:rFonts w:ascii="Century" w:hAnsi="Century" w:cs="Century" w:hint="default"/>
      <w:color w:val="000000"/>
      <w:sz w:val="22"/>
      <w:szCs w:val="22"/>
    </w:rPr>
  </w:style>
  <w:style w:type="character" w:customStyle="1" w:styleId="SC4208915">
    <w:name w:val="SC.4.208915"/>
    <w:rsid w:val="00701B01"/>
    <w:rPr>
      <w:rFonts w:ascii="Century" w:hAnsi="Century" w:cs="Century" w:hint="default"/>
      <w:color w:val="000000"/>
      <w:sz w:val="13"/>
      <w:szCs w:val="13"/>
    </w:rPr>
  </w:style>
  <w:style w:type="character" w:customStyle="1" w:styleId="SC273764">
    <w:name w:val="SC.2.73764"/>
    <w:rsid w:val="00701B01"/>
    <w:rPr>
      <w:rFonts w:ascii="Century" w:hAnsi="Century" w:cs="Century" w:hint="default"/>
      <w:color w:val="000000"/>
      <w:sz w:val="72"/>
      <w:szCs w:val="72"/>
    </w:rPr>
  </w:style>
  <w:style w:type="character" w:customStyle="1" w:styleId="SC273779">
    <w:name w:val="SC.2.73779"/>
    <w:rsid w:val="00701B01"/>
    <w:rPr>
      <w:rFonts w:ascii="Century" w:hAnsi="Century" w:cs="Century" w:hint="default"/>
      <w:color w:val="000000"/>
      <w:sz w:val="40"/>
      <w:szCs w:val="40"/>
    </w:rPr>
  </w:style>
  <w:style w:type="character" w:customStyle="1" w:styleId="SC273763">
    <w:name w:val="SC.2.73763"/>
    <w:rsid w:val="00701B01"/>
    <w:rPr>
      <w:rFonts w:ascii="Century" w:hAnsi="Century" w:cs="Century" w:hint="default"/>
      <w:b/>
      <w:bCs/>
      <w:color w:val="000000"/>
    </w:rPr>
  </w:style>
  <w:style w:type="character" w:customStyle="1" w:styleId="SC4208910">
    <w:name w:val="SC.4.208910"/>
    <w:rsid w:val="00701B01"/>
    <w:rPr>
      <w:rFonts w:ascii="Century" w:hAnsi="Century" w:cs="Century" w:hint="default"/>
      <w:color w:val="000000"/>
      <w:sz w:val="28"/>
      <w:szCs w:val="28"/>
    </w:rPr>
  </w:style>
  <w:style w:type="character" w:customStyle="1" w:styleId="SC4208911">
    <w:name w:val="SC.4.208911"/>
    <w:rsid w:val="00701B01"/>
    <w:rPr>
      <w:rFonts w:ascii="Century" w:hAnsi="Century" w:cs="Century" w:hint="default"/>
      <w:color w:val="000000"/>
    </w:rPr>
  </w:style>
  <w:style w:type="character" w:customStyle="1" w:styleId="articlesubtitle">
    <w:name w:val="article_sub_title"/>
    <w:basedOn w:val="DefaultParagraphFont"/>
    <w:rsid w:val="00701B01"/>
  </w:style>
  <w:style w:type="character" w:customStyle="1" w:styleId="newsdate2">
    <w:name w:val="news_date2"/>
    <w:basedOn w:val="DefaultParagraphFont"/>
    <w:rsid w:val="00701B01"/>
  </w:style>
  <w:style w:type="character" w:customStyle="1" w:styleId="readarticleheader">
    <w:name w:val="readarticleheader"/>
    <w:basedOn w:val="DefaultParagraphFont"/>
    <w:rsid w:val="00701B01"/>
  </w:style>
  <w:style w:type="character" w:customStyle="1" w:styleId="UnderlineChar20">
    <w:name w:val="Underline Char2"/>
    <w:rsid w:val="00701B01"/>
    <w:rPr>
      <w:rFonts w:ascii="Trebuchet MS" w:hAnsi="Trebuchet MS" w:hint="default"/>
      <w:u w:val="thick"/>
      <w:lang w:val="en-US" w:eastAsia="zh-CN" w:bidi="ar-SA"/>
    </w:rPr>
  </w:style>
  <w:style w:type="character" w:customStyle="1" w:styleId="BoldUnderliningChar">
    <w:name w:val="Bold Underlining Char"/>
    <w:rsid w:val="00701B01"/>
    <w:rPr>
      <w:rFonts w:ascii="Arial Narrow" w:eastAsia="Times New Roman" w:hAnsi="Arial Narrow" w:hint="default"/>
      <w:b/>
      <w:bCs w:val="0"/>
      <w:szCs w:val="24"/>
      <w:u w:val="single"/>
      <w:lang w:val="en-GB" w:eastAsia="en-US" w:bidi="ar-SA"/>
    </w:rPr>
  </w:style>
  <w:style w:type="character" w:customStyle="1" w:styleId="medium-normal1">
    <w:name w:val="medium-normal1"/>
    <w:rsid w:val="00701B01"/>
    <w:rPr>
      <w:rFonts w:ascii="Arial" w:hAnsi="Arial" w:cs="Arial" w:hint="default"/>
      <w:b w:val="0"/>
      <w:bCs w:val="0"/>
      <w:i w:val="0"/>
      <w:iCs w:val="0"/>
      <w:sz w:val="20"/>
      <w:szCs w:val="20"/>
    </w:rPr>
  </w:style>
  <w:style w:type="character" w:customStyle="1" w:styleId="UnderlinedCardChar0">
    <w:name w:val="Underlined Card Char"/>
    <w:rsid w:val="00701B01"/>
    <w:rPr>
      <w:rFonts w:ascii="Palatino Linotype" w:hAnsi="Palatino Linotype" w:hint="default"/>
      <w:u w:val="single"/>
      <w:lang w:val="en-US" w:eastAsia="en-US" w:bidi="ar-SA"/>
    </w:rPr>
  </w:style>
  <w:style w:type="character" w:customStyle="1" w:styleId="char">
    <w:name w:val="char"/>
    <w:basedOn w:val="DefaultParagraphFont"/>
    <w:rsid w:val="00701B01"/>
  </w:style>
  <w:style w:type="character" w:customStyle="1" w:styleId="UnderlineCharCharCharCharCharChar">
    <w:name w:val="Underline Char Char Char Char Char Char"/>
    <w:rsid w:val="00701B01"/>
    <w:rPr>
      <w:rFonts w:ascii="Arial Narrow" w:hAnsi="Arial Narrow" w:hint="default"/>
      <w:szCs w:val="24"/>
      <w:u w:val="single"/>
      <w:lang w:val="en-US" w:eastAsia="en-US" w:bidi="ar-SA"/>
    </w:rPr>
  </w:style>
  <w:style w:type="character" w:customStyle="1" w:styleId="klink">
    <w:name w:val="klink"/>
    <w:basedOn w:val="DefaultParagraphFont"/>
    <w:rsid w:val="00701B01"/>
  </w:style>
  <w:style w:type="character" w:customStyle="1" w:styleId="date10">
    <w:name w:val="date1"/>
    <w:basedOn w:val="DefaultParagraphFont"/>
    <w:rsid w:val="00701B01"/>
  </w:style>
  <w:style w:type="character" w:customStyle="1" w:styleId="bolding1">
    <w:name w:val="bolding1"/>
    <w:rsid w:val="00701B01"/>
    <w:rPr>
      <w:b/>
      <w:bCs/>
    </w:rPr>
  </w:style>
  <w:style w:type="character" w:customStyle="1" w:styleId="bookoptions1">
    <w:name w:val="book_options1"/>
    <w:rsid w:val="00701B01"/>
    <w:rPr>
      <w:b/>
      <w:bCs/>
      <w:color w:val="333366"/>
    </w:rPr>
  </w:style>
  <w:style w:type="character" w:customStyle="1" w:styleId="descriptionblock">
    <w:name w:val="description block"/>
    <w:basedOn w:val="DefaultParagraphFont"/>
    <w:rsid w:val="00701B01"/>
  </w:style>
  <w:style w:type="character" w:customStyle="1" w:styleId="detailsboxblock">
    <w:name w:val="detailsbox block"/>
    <w:basedOn w:val="DefaultParagraphFont"/>
    <w:rsid w:val="00701B01"/>
  </w:style>
  <w:style w:type="character" w:customStyle="1" w:styleId="Char3">
    <w:name w:val="Char3"/>
    <w:rsid w:val="00701B01"/>
    <w:rPr>
      <w:rFonts w:ascii="Arial" w:hAnsi="Arial" w:cs="Arial" w:hint="default"/>
      <w:bCs/>
      <w:u w:val="thick"/>
      <w:lang w:val="en-US" w:eastAsia="en-US" w:bidi="ar-SA"/>
    </w:rPr>
  </w:style>
  <w:style w:type="character" w:customStyle="1" w:styleId="texto11">
    <w:name w:val="texto11"/>
    <w:rsid w:val="00701B01"/>
    <w:rPr>
      <w:rFonts w:ascii="Arial" w:hAnsi="Arial" w:cs="Arial" w:hint="default"/>
      <w:b w:val="0"/>
      <w:bCs w:val="0"/>
      <w:i w:val="0"/>
      <w:iCs w:val="0"/>
      <w:caps w:val="0"/>
      <w:color w:val="000000"/>
      <w:sz w:val="26"/>
      <w:szCs w:val="26"/>
    </w:rPr>
  </w:style>
  <w:style w:type="character" w:customStyle="1" w:styleId="CardTagChar">
    <w:name w:val="Card Tag Char"/>
    <w:rsid w:val="00701B01"/>
    <w:rPr>
      <w:rFonts w:ascii="Arial Narrow" w:hAnsi="Arial Narrow" w:hint="default"/>
      <w:b/>
      <w:bCs w:val="0"/>
      <w:sz w:val="24"/>
      <w:szCs w:val="24"/>
      <w:lang w:val="en-US" w:eastAsia="en-US" w:bidi="ar-SA"/>
    </w:rPr>
  </w:style>
  <w:style w:type="character" w:customStyle="1" w:styleId="DebateCiteCharCharChar">
    <w:name w:val="Debate Cite Char Char Char"/>
    <w:rsid w:val="00701B01"/>
    <w:rPr>
      <w:b/>
      <w:bCs w:val="0"/>
      <w:sz w:val="32"/>
      <w:szCs w:val="32"/>
      <w:lang w:val="en-US" w:eastAsia="en-US" w:bidi="ar-SA"/>
    </w:rPr>
  </w:style>
  <w:style w:type="character" w:customStyle="1" w:styleId="TagChar3">
    <w:name w:val="Tag Char3"/>
    <w:rsid w:val="00701B01"/>
    <w:rPr>
      <w:rFonts w:ascii="Palatino Linotype" w:hAnsi="Palatino Linotype" w:hint="default"/>
      <w:b/>
      <w:bCs w:val="0"/>
      <w:sz w:val="24"/>
      <w:szCs w:val="24"/>
      <w:lang w:val="en-US" w:eastAsia="en-US" w:bidi="ar-SA"/>
    </w:rPr>
  </w:style>
  <w:style w:type="character" w:customStyle="1" w:styleId="Style10ptBold">
    <w:name w:val="Style 10 pt Bold"/>
    <w:rsid w:val="00701B01"/>
    <w:rPr>
      <w:b/>
      <w:bCs/>
      <w:sz w:val="20"/>
    </w:rPr>
  </w:style>
  <w:style w:type="character" w:customStyle="1" w:styleId="text9">
    <w:name w:val="text9"/>
    <w:basedOn w:val="DefaultParagraphFont"/>
    <w:rsid w:val="00701B01"/>
  </w:style>
  <w:style w:type="character" w:customStyle="1" w:styleId="text21">
    <w:name w:val="text21"/>
    <w:basedOn w:val="DefaultParagraphFont"/>
    <w:rsid w:val="00701B01"/>
  </w:style>
  <w:style w:type="character" w:customStyle="1" w:styleId="text19">
    <w:name w:val="text19"/>
    <w:basedOn w:val="DefaultParagraphFont"/>
    <w:rsid w:val="00701B01"/>
  </w:style>
  <w:style w:type="character" w:customStyle="1" w:styleId="term2">
    <w:name w:val="term2"/>
    <w:rsid w:val="00701B01"/>
    <w:rPr>
      <w:b/>
      <w:bCs/>
    </w:rPr>
  </w:style>
  <w:style w:type="character" w:customStyle="1" w:styleId="pmterms12">
    <w:name w:val="pmterms12"/>
    <w:rsid w:val="00701B01"/>
    <w:rPr>
      <w:b/>
      <w:bCs/>
      <w:i w:val="0"/>
      <w:iCs w:val="0"/>
      <w:color w:val="000000"/>
    </w:rPr>
  </w:style>
  <w:style w:type="character" w:customStyle="1" w:styleId="ToReadChar">
    <w:name w:val="To Read Char"/>
    <w:rsid w:val="00701B01"/>
    <w:rPr>
      <w:rFonts w:ascii="Verdana" w:hAnsi="Verdana" w:hint="default"/>
      <w:b/>
      <w:bCs w:val="0"/>
      <w:szCs w:val="24"/>
      <w:u w:val="single"/>
      <w:lang w:val="en-US" w:eastAsia="en-US" w:bidi="ar-SA"/>
    </w:rPr>
  </w:style>
  <w:style w:type="character" w:customStyle="1" w:styleId="ToReadCharChar">
    <w:name w:val="To Read Char Char"/>
    <w:rsid w:val="00701B01"/>
    <w:rPr>
      <w:rFonts w:ascii="Verdana" w:hAnsi="Verdana" w:hint="default"/>
      <w:b/>
      <w:bCs w:val="0"/>
      <w:szCs w:val="24"/>
      <w:u w:val="single"/>
      <w:lang w:val="en-US" w:eastAsia="en-US" w:bidi="ar-SA"/>
    </w:rPr>
  </w:style>
  <w:style w:type="character" w:customStyle="1" w:styleId="bio">
    <w:name w:val="bio"/>
    <w:basedOn w:val="DefaultParagraphFont"/>
    <w:rsid w:val="00701B01"/>
  </w:style>
  <w:style w:type="character" w:customStyle="1" w:styleId="storytextstyle">
    <w:name w:val="storytextstyle"/>
    <w:basedOn w:val="DefaultParagraphFont"/>
    <w:rsid w:val="00701B01"/>
  </w:style>
  <w:style w:type="character" w:customStyle="1" w:styleId="cardunderlinedCharChar">
    <w:name w:val="card underlined Char Char"/>
    <w:rsid w:val="00701B01"/>
    <w:rPr>
      <w:rFonts w:ascii="Arial" w:hAnsi="Arial" w:cs="Arial" w:hint="default"/>
      <w:sz w:val="22"/>
      <w:szCs w:val="24"/>
      <w:u w:val="single"/>
      <w:lang w:val="en-US" w:eastAsia="en-US" w:bidi="ar-SA"/>
    </w:rPr>
  </w:style>
  <w:style w:type="character" w:customStyle="1" w:styleId="Style2Char0">
    <w:name w:val="Style2 Char"/>
    <w:rsid w:val="00701B01"/>
    <w:rPr>
      <w:rFonts w:ascii="Book Antiqua" w:hAnsi="Book Antiqua" w:hint="default"/>
      <w:u w:val="thick"/>
      <w:lang w:val="en-US" w:eastAsia="en-US" w:bidi="ar-SA"/>
    </w:rPr>
  </w:style>
  <w:style w:type="character" w:customStyle="1" w:styleId="Style2Char1">
    <w:name w:val="Style2 Char1"/>
    <w:rsid w:val="00701B01"/>
    <w:rPr>
      <w:rFonts w:ascii="Book Antiqua" w:hAnsi="Book Antiqua" w:hint="default"/>
      <w:szCs w:val="24"/>
      <w:u w:val="thick"/>
      <w:lang w:val="en-US" w:eastAsia="en-US" w:bidi="ar-SA"/>
    </w:rPr>
  </w:style>
  <w:style w:type="character" w:customStyle="1" w:styleId="articlehead21">
    <w:name w:val="articlehead21"/>
    <w:rsid w:val="00701B01"/>
    <w:rPr>
      <w:rFonts w:ascii="Arial" w:hAnsi="Arial" w:cs="Arial" w:hint="default"/>
      <w:b/>
      <w:bCs/>
      <w:color w:val="660000"/>
      <w:sz w:val="20"/>
      <w:szCs w:val="20"/>
    </w:rPr>
  </w:style>
  <w:style w:type="character" w:customStyle="1" w:styleId="TagCiteChar1">
    <w:name w:val="Tag/Cite Char1"/>
    <w:rsid w:val="00701B01"/>
    <w:rPr>
      <w:b/>
      <w:bCs w:val="0"/>
      <w:lang w:val="en-US" w:eastAsia="en-US" w:bidi="ar-SA"/>
    </w:rPr>
  </w:style>
  <w:style w:type="character" w:customStyle="1" w:styleId="goohl2">
    <w:name w:val="goohl2"/>
    <w:basedOn w:val="DefaultParagraphFont"/>
    <w:rsid w:val="00701B01"/>
  </w:style>
  <w:style w:type="character" w:customStyle="1" w:styleId="CardCharChar0">
    <w:name w:val="Card Char Char"/>
    <w:rsid w:val="00701B01"/>
    <w:rPr>
      <w:lang w:val="en-US" w:eastAsia="en-US" w:bidi="ar-SA"/>
    </w:rPr>
  </w:style>
  <w:style w:type="character" w:customStyle="1" w:styleId="BriefTitle1Char">
    <w:name w:val="Brief Title 1 Char"/>
    <w:rsid w:val="00701B01"/>
    <w:rPr>
      <w:b/>
      <w:bCs w:val="0"/>
      <w:u w:val="single"/>
      <w:lang w:val="en-US" w:eastAsia="en-US" w:bidi="ar-SA"/>
    </w:rPr>
  </w:style>
  <w:style w:type="character" w:customStyle="1" w:styleId="TagCiteCharChar">
    <w:name w:val="Tag/Cite Char Char"/>
    <w:rsid w:val="00701B01"/>
    <w:rPr>
      <w:b/>
      <w:bCs w:val="0"/>
      <w:lang w:val="en-US" w:eastAsia="en-US" w:bidi="ar-SA"/>
    </w:rPr>
  </w:style>
  <w:style w:type="character" w:customStyle="1" w:styleId="btx">
    <w:name w:val="btx"/>
    <w:basedOn w:val="DefaultParagraphFont"/>
    <w:rsid w:val="00701B01"/>
  </w:style>
  <w:style w:type="character" w:customStyle="1" w:styleId="CardChar1">
    <w:name w:val="Card Char1"/>
    <w:rsid w:val="00701B01"/>
    <w:rPr>
      <w:lang w:val="en-US" w:eastAsia="en-US" w:bidi="ar-SA"/>
    </w:rPr>
  </w:style>
  <w:style w:type="character" w:customStyle="1" w:styleId="prodgeneral1">
    <w:name w:val="prodgeneral1"/>
    <w:rsid w:val="00701B01"/>
    <w:rPr>
      <w:rFonts w:ascii="Verdana" w:hAnsi="Verdana" w:hint="default"/>
      <w:b w:val="0"/>
      <w:bCs w:val="0"/>
      <w:caps w:val="0"/>
      <w:color w:val="000000"/>
      <w:spacing w:val="0"/>
      <w:sz w:val="16"/>
      <w:szCs w:val="16"/>
    </w:rPr>
  </w:style>
  <w:style w:type="character" w:customStyle="1" w:styleId="summary1">
    <w:name w:val="summary1"/>
    <w:rsid w:val="00701B01"/>
    <w:rPr>
      <w:rFonts w:ascii="Arial" w:hAnsi="Arial" w:cs="Arial" w:hint="default"/>
      <w:sz w:val="18"/>
      <w:szCs w:val="18"/>
    </w:rPr>
  </w:style>
  <w:style w:type="character" w:customStyle="1" w:styleId="text3">
    <w:name w:val="text3"/>
    <w:basedOn w:val="DefaultParagraphFont"/>
    <w:rsid w:val="00701B01"/>
  </w:style>
  <w:style w:type="character" w:customStyle="1" w:styleId="cardtextsmallChar">
    <w:name w:val="card text small Char"/>
    <w:rsid w:val="00701B01"/>
    <w:rPr>
      <w:rFonts w:ascii="Arial Narrow" w:hAnsi="Arial Narrow" w:hint="default"/>
      <w:sz w:val="16"/>
      <w:szCs w:val="24"/>
      <w:lang w:val="en-US" w:eastAsia="en-US" w:bidi="ar-SA"/>
    </w:rPr>
  </w:style>
  <w:style w:type="character" w:customStyle="1" w:styleId="countrytitle1">
    <w:name w:val="countrytitle1"/>
    <w:rsid w:val="00701B01"/>
    <w:rPr>
      <w:rFonts w:ascii="Verdana" w:hAnsi="Verdana" w:hint="default"/>
      <w:b/>
      <w:bCs/>
      <w:color w:val="293643"/>
      <w:sz w:val="24"/>
      <w:szCs w:val="24"/>
    </w:rPr>
  </w:style>
  <w:style w:type="character" w:customStyle="1" w:styleId="storyheader1">
    <w:name w:val="storyheader1"/>
    <w:rsid w:val="00701B01"/>
    <w:rPr>
      <w:rFonts w:ascii="Verdana" w:hAnsi="Verdana" w:hint="default"/>
      <w:b/>
      <w:bCs/>
      <w:color w:val="000000"/>
      <w:sz w:val="21"/>
      <w:szCs w:val="21"/>
    </w:rPr>
  </w:style>
  <w:style w:type="character" w:customStyle="1" w:styleId="cardunderlinedChar0">
    <w:name w:val="card underlined Char"/>
    <w:rsid w:val="00701B01"/>
    <w:rPr>
      <w:rFonts w:ascii="Arial" w:hAnsi="Arial" w:cs="Arial" w:hint="default"/>
      <w:sz w:val="22"/>
      <w:szCs w:val="24"/>
      <w:u w:val="single"/>
      <w:lang w:val="en-US" w:eastAsia="en-US" w:bidi="ar-SA"/>
    </w:rPr>
  </w:style>
  <w:style w:type="character" w:customStyle="1" w:styleId="article1">
    <w:name w:val="article1"/>
    <w:rsid w:val="00701B01"/>
    <w:rPr>
      <w:rFonts w:ascii="Verdana" w:hAnsi="Verdana" w:hint="default"/>
      <w:color w:val="333333"/>
      <w:sz w:val="16"/>
      <w:szCs w:val="16"/>
    </w:rPr>
  </w:style>
  <w:style w:type="character" w:customStyle="1" w:styleId="story-posted-date1">
    <w:name w:val="story-posted-date1"/>
    <w:rsid w:val="00701B0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01B0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01B01"/>
  </w:style>
  <w:style w:type="character" w:customStyle="1" w:styleId="textmedium">
    <w:name w:val="textmedium"/>
    <w:basedOn w:val="DefaultParagraphFont"/>
    <w:rsid w:val="00701B01"/>
  </w:style>
  <w:style w:type="character" w:customStyle="1" w:styleId="citation10">
    <w:name w:val="citation1"/>
    <w:rsid w:val="00701B01"/>
    <w:rPr>
      <w:rFonts w:ascii="Verdana" w:hAnsi="Verdana" w:hint="default"/>
      <w:sz w:val="17"/>
      <w:szCs w:val="17"/>
    </w:rPr>
  </w:style>
  <w:style w:type="character" w:customStyle="1" w:styleId="hithighlite">
    <w:name w:val="hithighlite"/>
    <w:basedOn w:val="DefaultParagraphFont"/>
    <w:rsid w:val="00701B01"/>
  </w:style>
  <w:style w:type="character" w:customStyle="1" w:styleId="articlecontent">
    <w:name w:val="articlecontent"/>
    <w:basedOn w:val="DefaultParagraphFont"/>
    <w:rsid w:val="00701B01"/>
  </w:style>
  <w:style w:type="character" w:customStyle="1" w:styleId="fource1">
    <w:name w:val="fource1"/>
    <w:rsid w:val="00701B01"/>
    <w:rPr>
      <w:sz w:val="34"/>
      <w:szCs w:val="34"/>
    </w:rPr>
  </w:style>
  <w:style w:type="character" w:customStyle="1" w:styleId="LanguageStrikeChar">
    <w:name w:val="Language Strike Char"/>
    <w:rsid w:val="00701B01"/>
    <w:rPr>
      <w:rFonts w:ascii="Arial Narrow" w:hAnsi="Arial Narrow" w:hint="default"/>
      <w:strike/>
      <w:szCs w:val="24"/>
      <w:lang w:val="en-US" w:eastAsia="en-US" w:bidi="ar-SA"/>
    </w:rPr>
  </w:style>
  <w:style w:type="character" w:customStyle="1" w:styleId="normal11">
    <w:name w:val="normal1"/>
    <w:basedOn w:val="DefaultParagraphFont"/>
    <w:rsid w:val="00701B01"/>
  </w:style>
  <w:style w:type="character" w:customStyle="1" w:styleId="ds">
    <w:name w:val="ds"/>
    <w:basedOn w:val="DefaultParagraphFont"/>
    <w:rsid w:val="00701B01"/>
  </w:style>
  <w:style w:type="character" w:customStyle="1" w:styleId="UnderliningChar1">
    <w:name w:val="Underlining Char1"/>
    <w:rsid w:val="00701B01"/>
    <w:rPr>
      <w:rFonts w:ascii="Arial Narrow" w:hAnsi="Arial Narrow" w:hint="default"/>
      <w:szCs w:val="24"/>
      <w:u w:val="single"/>
      <w:lang w:val="en-US" w:eastAsia="en-US" w:bidi="ar-SA"/>
    </w:rPr>
  </w:style>
  <w:style w:type="character" w:customStyle="1" w:styleId="UnderliningChar2">
    <w:name w:val="Underlining Char2"/>
    <w:rsid w:val="00701B01"/>
    <w:rPr>
      <w:rFonts w:ascii="Arial Narrow" w:hAnsi="Arial Narrow" w:hint="default"/>
      <w:szCs w:val="24"/>
      <w:u w:val="single"/>
      <w:lang w:val="en-US" w:eastAsia="en-US" w:bidi="ar-SA"/>
    </w:rPr>
  </w:style>
  <w:style w:type="character" w:customStyle="1" w:styleId="MicroTextChar1">
    <w:name w:val="MicroText Char1"/>
    <w:rsid w:val="00701B01"/>
    <w:rPr>
      <w:rFonts w:ascii="Arial Narrow" w:hAnsi="Arial Narrow" w:hint="default"/>
      <w:sz w:val="12"/>
      <w:szCs w:val="24"/>
      <w:lang w:val="en-US" w:eastAsia="en-US" w:bidi="ar-SA"/>
    </w:rPr>
  </w:style>
  <w:style w:type="character" w:customStyle="1" w:styleId="DefaultPara">
    <w:name w:val="Default Para"/>
    <w:rsid w:val="00701B01"/>
    <w:rPr>
      <w:sz w:val="20"/>
    </w:rPr>
  </w:style>
  <w:style w:type="character" w:customStyle="1" w:styleId="SYSHYPERTEXT">
    <w:name w:val="SYS_HYPERTEXT"/>
    <w:rsid w:val="00701B01"/>
    <w:rPr>
      <w:color w:val="0000FF"/>
      <w:u w:val="single"/>
    </w:rPr>
  </w:style>
  <w:style w:type="character" w:customStyle="1" w:styleId="Hyperlink1">
    <w:name w:val="Hyperlink1"/>
    <w:rsid w:val="00701B0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01B0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01B01"/>
    <w:rPr>
      <w:rFonts w:ascii="Arial Narrow" w:hAnsi="Arial Narrow" w:hint="default"/>
      <w:noProof w:val="0"/>
      <w:szCs w:val="24"/>
      <w:u w:val="single"/>
      <w:lang w:val="en-US" w:eastAsia="en-US" w:bidi="ar-SA"/>
    </w:rPr>
  </w:style>
  <w:style w:type="character" w:customStyle="1" w:styleId="BlockHeading1Char">
    <w:name w:val="Block Heading 1 Char"/>
    <w:rsid w:val="00701B0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01B01"/>
    <w:rPr>
      <w:b/>
      <w:bCs w:val="0"/>
      <w:sz w:val="24"/>
      <w:szCs w:val="24"/>
      <w:u w:val="single"/>
      <w:lang w:val="en-US" w:eastAsia="en-US" w:bidi="ar-SA"/>
    </w:rPr>
  </w:style>
  <w:style w:type="character" w:customStyle="1" w:styleId="StyleTagTimesNewRomanChar">
    <w:name w:val="Style Tag + Times New Roman Char"/>
    <w:rsid w:val="00701B0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01B01"/>
    <w:rPr>
      <w:rFonts w:ascii="Arial Narrow" w:hAnsi="Arial Narrow" w:cs="Arial" w:hint="default"/>
      <w:b/>
      <w:bCs/>
      <w:iCs/>
      <w:sz w:val="24"/>
      <w:szCs w:val="28"/>
      <w:lang w:val="en-US" w:eastAsia="en-US" w:bidi="ar-SA"/>
    </w:rPr>
  </w:style>
  <w:style w:type="character" w:customStyle="1" w:styleId="UnderliningCharChar">
    <w:name w:val="Underlining Char Char"/>
    <w:rsid w:val="00701B01"/>
    <w:rPr>
      <w:rFonts w:ascii="Arial Narrow" w:hAnsi="Arial Narrow" w:hint="default"/>
      <w:szCs w:val="24"/>
      <w:u w:val="single"/>
      <w:lang w:val="en-US" w:eastAsia="en-US" w:bidi="ar-SA"/>
    </w:rPr>
  </w:style>
  <w:style w:type="character" w:customStyle="1" w:styleId="StyleArialNarrow12ptBold">
    <w:name w:val="Style Arial Narrow 12 pt Bold"/>
    <w:rsid w:val="00701B01"/>
    <w:rPr>
      <w:rFonts w:ascii="Arial Narrow" w:hAnsi="Arial Narrow" w:hint="default"/>
      <w:b/>
      <w:bCs/>
      <w:sz w:val="24"/>
    </w:rPr>
  </w:style>
  <w:style w:type="character" w:customStyle="1" w:styleId="Style1CharChar">
    <w:name w:val="Style1 Char Char"/>
    <w:rsid w:val="00701B0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01B0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01B01"/>
    <w:rPr>
      <w:noProof w:val="0"/>
      <w:u w:val="single"/>
      <w:lang w:val="en-US" w:eastAsia="en-US" w:bidi="ar-SA"/>
    </w:rPr>
  </w:style>
  <w:style w:type="character" w:customStyle="1" w:styleId="UnderlinedCharChar1">
    <w:name w:val="Underlined Char Char1"/>
    <w:rsid w:val="00701B01"/>
    <w:rPr>
      <w:rFonts w:ascii="Bell MT" w:eastAsia="Times New Roman" w:hAnsi="Bell MT" w:hint="default"/>
      <w:bCs/>
      <w:iCs/>
      <w:sz w:val="22"/>
      <w:u w:val="single"/>
    </w:rPr>
  </w:style>
  <w:style w:type="character" w:customStyle="1" w:styleId="Heading2CharChar2">
    <w:name w:val="Heading 2 Char Char2"/>
    <w:rsid w:val="00701B01"/>
    <w:rPr>
      <w:rFonts w:ascii="Arial" w:hAnsi="Arial" w:cs="Arial" w:hint="default"/>
      <w:b/>
      <w:bCs/>
      <w:iCs/>
      <w:sz w:val="22"/>
      <w:szCs w:val="28"/>
      <w:lang w:val="en-US" w:eastAsia="en-US" w:bidi="ar-SA"/>
    </w:rPr>
  </w:style>
  <w:style w:type="character" w:customStyle="1" w:styleId="doctitle">
    <w:name w:val="doctitle"/>
    <w:rsid w:val="00701B01"/>
  </w:style>
  <w:style w:type="character" w:customStyle="1" w:styleId="cardtext-underlined0">
    <w:name w:val="card text- underlined"/>
    <w:rsid w:val="00701B01"/>
    <w:rPr>
      <w:rFonts w:ascii="Garamond" w:hAnsi="Garamond" w:hint="default"/>
      <w:u w:val="single"/>
    </w:rPr>
  </w:style>
  <w:style w:type="character" w:customStyle="1" w:styleId="BodyText1">
    <w:name w:val="Body Text1"/>
    <w:basedOn w:val="DefaultParagraphFont"/>
    <w:rsid w:val="00701B0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01B01"/>
  </w:style>
  <w:style w:type="character" w:customStyle="1" w:styleId="BriefTitleChar">
    <w:name w:val="Brief Title Char"/>
    <w:basedOn w:val="DefaultParagraphFont"/>
    <w:rsid w:val="00701B01"/>
    <w:rPr>
      <w:b/>
      <w:bCs w:val="0"/>
      <w:sz w:val="24"/>
      <w:szCs w:val="24"/>
      <w:u w:val="single"/>
      <w:lang w:val="en-US" w:eastAsia="en-US" w:bidi="ar-SA"/>
    </w:rPr>
  </w:style>
  <w:style w:type="character" w:customStyle="1" w:styleId="BriefTitle2Char">
    <w:name w:val="Brief Title 2 Char"/>
    <w:basedOn w:val="BriefTitleChar"/>
    <w:rsid w:val="00701B0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01B0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01B01"/>
    <w:rPr>
      <w:rFonts w:ascii="Georgia" w:hAnsi="Georgia" w:hint="default"/>
      <w:b/>
      <w:bCs w:val="0"/>
      <w:sz w:val="24"/>
    </w:rPr>
  </w:style>
  <w:style w:type="character" w:customStyle="1" w:styleId="Emphasis20">
    <w:name w:val="Emphasis 2"/>
    <w:uiPriority w:val="1"/>
    <w:qFormat/>
    <w:rsid w:val="00701B0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01B01"/>
    <w:rPr>
      <w:rFonts w:ascii="AGaramond" w:hAnsi="AGaramond" w:cs="AGaramond" w:hint="default"/>
      <w:color w:val="211D1E"/>
      <w:sz w:val="14"/>
      <w:szCs w:val="14"/>
    </w:rPr>
  </w:style>
  <w:style w:type="character" w:customStyle="1" w:styleId="CharacterStyle2">
    <w:name w:val="Character Style 2"/>
    <w:uiPriority w:val="99"/>
    <w:rsid w:val="00701B01"/>
    <w:rPr>
      <w:sz w:val="20"/>
      <w:szCs w:val="20"/>
    </w:rPr>
  </w:style>
  <w:style w:type="character" w:customStyle="1" w:styleId="cross-head">
    <w:name w:val="cross-head"/>
    <w:rsid w:val="00701B01"/>
  </w:style>
  <w:style w:type="character" w:customStyle="1" w:styleId="dateline">
    <w:name w:val="dateline"/>
    <w:rsid w:val="00701B01"/>
  </w:style>
  <w:style w:type="character" w:customStyle="1" w:styleId="Subtitle1">
    <w:name w:val="Subtitle1"/>
    <w:rsid w:val="00701B01"/>
  </w:style>
  <w:style w:type="character" w:customStyle="1" w:styleId="metaorigin">
    <w:name w:val="meta_origin"/>
    <w:rsid w:val="00701B01"/>
  </w:style>
  <w:style w:type="character" w:customStyle="1" w:styleId="mandelbrotrefrag">
    <w:name w:val="mandelbrot_refrag"/>
    <w:rsid w:val="00701B01"/>
  </w:style>
  <w:style w:type="character" w:customStyle="1" w:styleId="eminfo">
    <w:name w:val="eminfo"/>
    <w:rsid w:val="00701B01"/>
  </w:style>
  <w:style w:type="character" w:customStyle="1" w:styleId="emhighlight">
    <w:name w:val="emhighlight"/>
    <w:rsid w:val="00701B01"/>
  </w:style>
  <w:style w:type="character" w:customStyle="1" w:styleId="name">
    <w:name w:val="name"/>
    <w:rsid w:val="00701B01"/>
  </w:style>
  <w:style w:type="character" w:customStyle="1" w:styleId="tkrname">
    <w:name w:val="tkrname"/>
    <w:rsid w:val="00701B01"/>
  </w:style>
  <w:style w:type="character" w:customStyle="1" w:styleId="tkrchange">
    <w:name w:val="tkrchange"/>
    <w:rsid w:val="00701B01"/>
  </w:style>
  <w:style w:type="character" w:customStyle="1" w:styleId="source-org">
    <w:name w:val="source-org"/>
    <w:rsid w:val="00701B01"/>
  </w:style>
  <w:style w:type="character" w:customStyle="1" w:styleId="updated">
    <w:name w:val="updated"/>
    <w:rsid w:val="00701B01"/>
  </w:style>
  <w:style w:type="character" w:customStyle="1" w:styleId="last">
    <w:name w:val="last"/>
    <w:rsid w:val="00701B01"/>
  </w:style>
  <w:style w:type="character" w:customStyle="1" w:styleId="Style11ptBoldUnderline1">
    <w:name w:val="Style 11 pt Bold Underline1"/>
    <w:rsid w:val="00701B01"/>
    <w:rPr>
      <w:b/>
      <w:bCs/>
      <w:sz w:val="20"/>
      <w:u w:val="single"/>
    </w:rPr>
  </w:style>
  <w:style w:type="character" w:customStyle="1" w:styleId="StyleStyleunderlineBold11pt">
    <w:name w:val="Style Style underline + Bold + 11 pt"/>
    <w:rsid w:val="00701B01"/>
    <w:rPr>
      <w:bCs/>
      <w:sz w:val="20"/>
      <w:u w:val="single"/>
    </w:rPr>
  </w:style>
  <w:style w:type="character" w:customStyle="1" w:styleId="StyleunderlineAsianTimesNewRomanBold">
    <w:name w:val="Style underline + (Asian) Times New Roman Bold"/>
    <w:rsid w:val="00701B0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01B01"/>
    <w:rPr>
      <w:b/>
      <w:bCs/>
      <w:sz w:val="20"/>
      <w:u w:val="single"/>
      <w:bdr w:val="single" w:sz="4" w:space="0" w:color="auto" w:frame="1"/>
    </w:rPr>
  </w:style>
  <w:style w:type="character" w:customStyle="1" w:styleId="A5">
    <w:name w:val="A5"/>
    <w:uiPriority w:val="99"/>
    <w:rsid w:val="00701B01"/>
    <w:rPr>
      <w:rFonts w:ascii="Times New Roman" w:hAnsi="Times New Roman" w:cs="Times New Roman" w:hint="default"/>
      <w:color w:val="000000"/>
      <w:sz w:val="13"/>
      <w:szCs w:val="13"/>
    </w:rPr>
  </w:style>
  <w:style w:type="character" w:customStyle="1" w:styleId="quotepeekbase">
    <w:name w:val="quotepeekbase"/>
    <w:rsid w:val="00701B01"/>
  </w:style>
  <w:style w:type="character" w:customStyle="1" w:styleId="cardChar10">
    <w:name w:val="card Char1"/>
    <w:rsid w:val="00701B01"/>
    <w:rPr>
      <w:rFonts w:ascii="Calibri" w:eastAsia="Calibri" w:hAnsi="Calibri" w:cs="Calibri" w:hint="default"/>
      <w:sz w:val="24"/>
      <w:szCs w:val="22"/>
      <w:lang w:val="x-none" w:eastAsia="x-none"/>
    </w:rPr>
  </w:style>
  <w:style w:type="character" w:customStyle="1" w:styleId="NormalCard">
    <w:name w:val="Normal Card"/>
    <w:uiPriority w:val="1"/>
    <w:qFormat/>
    <w:rsid w:val="00701B01"/>
    <w:rPr>
      <w:rFonts w:ascii="Times New Roman" w:hAnsi="Times New Roman" w:cs="Times New Roman" w:hint="default"/>
      <w:sz w:val="24"/>
    </w:rPr>
  </w:style>
  <w:style w:type="character" w:customStyle="1" w:styleId="HighlightedUnderline0">
    <w:name w:val="Highlighted Underline"/>
    <w:uiPriority w:val="1"/>
    <w:qFormat/>
    <w:rsid w:val="00701B0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01B01"/>
    <w:rPr>
      <w:rFonts w:ascii="Times New Roman" w:hAnsi="Times New Roman" w:cs="Times New Roman" w:hint="default"/>
      <w:sz w:val="16"/>
      <w:szCs w:val="16"/>
    </w:rPr>
  </w:style>
  <w:style w:type="character" w:customStyle="1" w:styleId="timebox">
    <w:name w:val="timebox"/>
    <w:rsid w:val="00701B01"/>
  </w:style>
  <w:style w:type="character" w:customStyle="1" w:styleId="Heading2Subtext">
    <w:name w:val="Heading 2 Subtext"/>
    <w:rsid w:val="00701B01"/>
    <w:rPr>
      <w:rFonts w:ascii="Times New Roman" w:hAnsi="Times New Roman" w:cs="Times New Roman" w:hint="default"/>
      <w:sz w:val="16"/>
    </w:rPr>
  </w:style>
  <w:style w:type="character" w:customStyle="1" w:styleId="-SmallText-">
    <w:name w:val="-Small Text-"/>
    <w:rsid w:val="00701B01"/>
    <w:rPr>
      <w:rFonts w:ascii="Garamond" w:hAnsi="Garamond" w:hint="default"/>
      <w:sz w:val="16"/>
    </w:rPr>
  </w:style>
  <w:style w:type="character" w:customStyle="1" w:styleId="label">
    <w:name w:val="label"/>
    <w:rsid w:val="00701B01"/>
  </w:style>
  <w:style w:type="character" w:customStyle="1" w:styleId="BoldUnderlineCharChar">
    <w:name w:val="BoldUnderline Char Char"/>
    <w:rsid w:val="00701B0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01B01"/>
  </w:style>
  <w:style w:type="character" w:customStyle="1" w:styleId="FontStyle477">
    <w:name w:val="Font Style477"/>
    <w:basedOn w:val="DefaultParagraphFont"/>
    <w:uiPriority w:val="99"/>
    <w:rsid w:val="00701B01"/>
    <w:rPr>
      <w:rFonts w:ascii="Times New Roman" w:hAnsi="Times New Roman" w:cs="Times New Roman" w:hint="default"/>
      <w:sz w:val="18"/>
      <w:szCs w:val="18"/>
    </w:rPr>
  </w:style>
  <w:style w:type="character" w:customStyle="1" w:styleId="FontStyle505">
    <w:name w:val="Font Style505"/>
    <w:basedOn w:val="DefaultParagraphFont"/>
    <w:uiPriority w:val="99"/>
    <w:rsid w:val="00701B01"/>
    <w:rPr>
      <w:rFonts w:ascii="Times New Roman" w:hAnsi="Times New Roman" w:cs="Times New Roman" w:hint="default"/>
      <w:sz w:val="18"/>
      <w:szCs w:val="18"/>
    </w:rPr>
  </w:style>
  <w:style w:type="character" w:customStyle="1" w:styleId="FontStyle514">
    <w:name w:val="Font Style514"/>
    <w:basedOn w:val="DefaultParagraphFont"/>
    <w:uiPriority w:val="99"/>
    <w:rsid w:val="00701B01"/>
    <w:rPr>
      <w:rFonts w:ascii="Times New Roman" w:hAnsi="Times New Roman" w:cs="Times New Roman" w:hint="default"/>
      <w:sz w:val="14"/>
      <w:szCs w:val="14"/>
    </w:rPr>
  </w:style>
  <w:style w:type="character" w:customStyle="1" w:styleId="FontStyle500">
    <w:name w:val="Font Style500"/>
    <w:basedOn w:val="DefaultParagraphFont"/>
    <w:uiPriority w:val="99"/>
    <w:rsid w:val="00701B01"/>
    <w:rPr>
      <w:rFonts w:ascii="Times New Roman" w:hAnsi="Times New Roman" w:cs="Times New Roman" w:hint="default"/>
      <w:b/>
      <w:bCs/>
      <w:sz w:val="16"/>
      <w:szCs w:val="16"/>
    </w:rPr>
  </w:style>
  <w:style w:type="character" w:customStyle="1" w:styleId="CardCite1">
    <w:name w:val="CardCite1"/>
    <w:qFormat/>
    <w:rsid w:val="00701B0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01B0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01B01"/>
    <w:rPr>
      <w:rFonts w:ascii="Times New Roman" w:hAnsi="Times New Roman" w:cs="Times New Roman" w:hint="default"/>
      <w:b/>
      <w:bCs/>
      <w:sz w:val="22"/>
      <w:szCs w:val="22"/>
    </w:rPr>
  </w:style>
  <w:style w:type="character" w:customStyle="1" w:styleId="CharacterStyle3">
    <w:name w:val="Character Style 3"/>
    <w:uiPriority w:val="99"/>
    <w:rsid w:val="00701B01"/>
    <w:rPr>
      <w:rFonts w:ascii="Bookman Old Style" w:hAnsi="Bookman Old Style" w:cs="Bookman Old Style" w:hint="default"/>
      <w:spacing w:val="-5"/>
      <w:sz w:val="18"/>
      <w:szCs w:val="18"/>
    </w:rPr>
  </w:style>
  <w:style w:type="character" w:customStyle="1" w:styleId="Style8pt1">
    <w:name w:val="Style 8 pt1"/>
    <w:rsid w:val="00701B01"/>
    <w:rPr>
      <w:rFonts w:ascii="Georgia" w:hAnsi="Georgia" w:hint="default"/>
      <w:sz w:val="16"/>
    </w:rPr>
  </w:style>
  <w:style w:type="character" w:customStyle="1" w:styleId="UnderlineStyleChar7">
    <w:name w:val="Underline Style Char7"/>
    <w:rsid w:val="00701B01"/>
    <w:rPr>
      <w:rFonts w:ascii="Garamond" w:hAnsi="Garamond" w:hint="default"/>
      <w:sz w:val="22"/>
      <w:szCs w:val="24"/>
      <w:u w:val="single"/>
      <w:lang w:val="en-US" w:eastAsia="en-US" w:bidi="ar-SA"/>
    </w:rPr>
  </w:style>
  <w:style w:type="character" w:customStyle="1" w:styleId="StyleArial6ptBold">
    <w:name w:val="Style Arial 6 pt Bold"/>
    <w:rsid w:val="00701B01"/>
    <w:rPr>
      <w:rFonts w:ascii="Arial" w:hAnsi="Arial" w:cs="Arial" w:hint="default"/>
      <w:bCs/>
      <w:sz w:val="12"/>
    </w:rPr>
  </w:style>
  <w:style w:type="character" w:customStyle="1" w:styleId="Heading2Char5">
    <w:name w:val="Heading 2 Char5"/>
    <w:rsid w:val="00701B01"/>
    <w:rPr>
      <w:rFonts w:ascii="Garamond" w:hAnsi="Garamond" w:cs="Arial" w:hint="default"/>
      <w:b/>
      <w:bCs/>
      <w:iCs/>
      <w:sz w:val="24"/>
      <w:szCs w:val="28"/>
      <w:lang w:val="en-US" w:eastAsia="en-US" w:bidi="ar-SA"/>
    </w:rPr>
  </w:style>
  <w:style w:type="character" w:customStyle="1" w:styleId="TagGreg">
    <w:name w:val="TagGreg"/>
    <w:uiPriority w:val="1"/>
    <w:qFormat/>
    <w:rsid w:val="00701B01"/>
    <w:rPr>
      <w:b/>
      <w:bCs w:val="0"/>
      <w:sz w:val="24"/>
    </w:rPr>
  </w:style>
  <w:style w:type="character" w:customStyle="1" w:styleId="StyleDebateUnderline10pt">
    <w:name w:val="Style Debate Underline + 10 pt"/>
    <w:rsid w:val="00701B01"/>
    <w:rPr>
      <w:rFonts w:ascii="Times New Roman" w:hAnsi="Times New Roman" w:cs="Times New Roman" w:hint="default"/>
      <w:sz w:val="20"/>
      <w:szCs w:val="20"/>
      <w:u w:val="single"/>
    </w:rPr>
  </w:style>
  <w:style w:type="character" w:customStyle="1" w:styleId="underlinedCharChar0">
    <w:name w:val="underlined Char Char"/>
    <w:locked/>
    <w:rsid w:val="00701B01"/>
    <w:rPr>
      <w:u w:val="single"/>
    </w:rPr>
  </w:style>
  <w:style w:type="character" w:customStyle="1" w:styleId="SourceBold">
    <w:name w:val="Source Bold"/>
    <w:rsid w:val="00701B01"/>
    <w:rPr>
      <w:rFonts w:ascii="Arial Narrow" w:hAnsi="Arial Narrow" w:hint="default"/>
      <w:b/>
      <w:bCs w:val="0"/>
      <w:strike w:val="0"/>
      <w:dstrike w:val="0"/>
      <w:sz w:val="24"/>
      <w:u w:val="none"/>
      <w:effect w:val="none"/>
    </w:rPr>
  </w:style>
  <w:style w:type="character" w:customStyle="1" w:styleId="2xBoldUnderline">
    <w:name w:val="2x_Bold_Underline"/>
    <w:rsid w:val="00701B01"/>
    <w:rPr>
      <w:b/>
      <w:bCs/>
      <w:sz w:val="24"/>
      <w:u w:val="thick"/>
    </w:rPr>
  </w:style>
  <w:style w:type="character" w:customStyle="1" w:styleId="Dottedunderline">
    <w:name w:val="Dotted underline"/>
    <w:rsid w:val="00701B01"/>
    <w:rPr>
      <w:u w:val="dotted"/>
    </w:rPr>
  </w:style>
  <w:style w:type="character" w:customStyle="1" w:styleId="readChar">
    <w:name w:val="read Char"/>
    <w:rsid w:val="00701B01"/>
    <w:rPr>
      <w:szCs w:val="22"/>
      <w:u w:val="single"/>
      <w:lang w:val="en-US" w:eastAsia="en-US" w:bidi="ar-SA"/>
    </w:rPr>
  </w:style>
  <w:style w:type="character" w:customStyle="1" w:styleId="underlining0">
    <w:name w:val="underlining"/>
    <w:rsid w:val="00701B01"/>
    <w:rPr>
      <w:u w:val="single"/>
    </w:rPr>
  </w:style>
  <w:style w:type="character" w:customStyle="1" w:styleId="btitle">
    <w:name w:val="btitle"/>
    <w:rsid w:val="00701B01"/>
  </w:style>
  <w:style w:type="character" w:customStyle="1" w:styleId="green">
    <w:name w:val="green"/>
    <w:rsid w:val="00701B01"/>
  </w:style>
  <w:style w:type="character" w:customStyle="1" w:styleId="BodyText20">
    <w:name w:val="Body Text2"/>
    <w:rsid w:val="00701B0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01B0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01B0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01B0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01B0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01B0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01B0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01B01"/>
    <w:rPr>
      <w:rFonts w:ascii="Sylfaen" w:hAnsi="Sylfaen" w:cs="Sylfaen" w:hint="default"/>
      <w:i/>
      <w:iCs/>
      <w:strike w:val="0"/>
      <w:dstrike w:val="0"/>
      <w:sz w:val="19"/>
      <w:szCs w:val="19"/>
      <w:u w:val="none"/>
      <w:effect w:val="none"/>
      <w:shd w:val="clear" w:color="auto" w:fill="FFFFFF"/>
    </w:rPr>
  </w:style>
  <w:style w:type="character" w:customStyle="1" w:styleId="1">
    <w:name w:val="1"/>
    <w:rsid w:val="00701B01"/>
    <w:rPr>
      <w:rFonts w:ascii="Arial" w:hAnsi="Arial" w:cs="Arial" w:hint="default"/>
      <w:bCs/>
      <w:sz w:val="20"/>
      <w:u w:val="single"/>
      <w:lang w:val="en-US" w:eastAsia="en-US" w:bidi="ar-SA"/>
    </w:rPr>
  </w:style>
  <w:style w:type="character" w:customStyle="1" w:styleId="CharChar31">
    <w:name w:val="Char Char31"/>
    <w:rsid w:val="00701B01"/>
    <w:rPr>
      <w:rFonts w:ascii="Arial" w:hAnsi="Arial" w:cs="Arial" w:hint="default"/>
      <w:b/>
      <w:bCs/>
      <w:iCs/>
      <w:lang w:val="en-US" w:eastAsia="en-US" w:bidi="ar-SA"/>
    </w:rPr>
  </w:style>
  <w:style w:type="character" w:customStyle="1" w:styleId="Subtitle2">
    <w:name w:val="Subtitle2"/>
    <w:rsid w:val="00701B01"/>
  </w:style>
  <w:style w:type="character" w:customStyle="1" w:styleId="drop">
    <w:name w:val="drop"/>
    <w:rsid w:val="00701B01"/>
  </w:style>
  <w:style w:type="character" w:customStyle="1" w:styleId="bioline">
    <w:name w:val="bioline"/>
    <w:rsid w:val="00701B01"/>
  </w:style>
  <w:style w:type="character" w:customStyle="1" w:styleId="articletitle0">
    <w:name w:val="article_title"/>
    <w:rsid w:val="00701B01"/>
  </w:style>
  <w:style w:type="character" w:customStyle="1" w:styleId="A4">
    <w:name w:val="A4"/>
    <w:uiPriority w:val="99"/>
    <w:rsid w:val="00701B01"/>
    <w:rPr>
      <w:color w:val="000000"/>
    </w:rPr>
  </w:style>
  <w:style w:type="character" w:customStyle="1" w:styleId="s2">
    <w:name w:val="s2"/>
    <w:rsid w:val="00701B01"/>
  </w:style>
  <w:style w:type="character" w:customStyle="1" w:styleId="s4">
    <w:name w:val="s4"/>
    <w:rsid w:val="00701B01"/>
  </w:style>
  <w:style w:type="character" w:customStyle="1" w:styleId="s5">
    <w:name w:val="s5"/>
    <w:rsid w:val="00701B01"/>
  </w:style>
  <w:style w:type="character" w:customStyle="1" w:styleId="cap">
    <w:name w:val="cap"/>
    <w:rsid w:val="00701B01"/>
  </w:style>
  <w:style w:type="character" w:customStyle="1" w:styleId="rightsnotice">
    <w:name w:val="rightsnotice"/>
    <w:rsid w:val="00701B01"/>
  </w:style>
  <w:style w:type="character" w:customStyle="1" w:styleId="Caption1">
    <w:name w:val="Caption1"/>
    <w:rsid w:val="00701B01"/>
  </w:style>
  <w:style w:type="character" w:customStyle="1" w:styleId="credit">
    <w:name w:val="credit"/>
    <w:rsid w:val="00701B01"/>
  </w:style>
  <w:style w:type="character" w:customStyle="1" w:styleId="scaps">
    <w:name w:val="scaps"/>
    <w:rsid w:val="00701B01"/>
  </w:style>
  <w:style w:type="character" w:customStyle="1" w:styleId="current-article">
    <w:name w:val="current-article"/>
    <w:rsid w:val="00701B01"/>
  </w:style>
  <w:style w:type="character" w:customStyle="1" w:styleId="related-current-indicator">
    <w:name w:val="related-current-indicator"/>
    <w:rsid w:val="00701B01"/>
  </w:style>
  <w:style w:type="character" w:customStyle="1" w:styleId="bylclear">
    <w:name w:val="bylclear"/>
    <w:rsid w:val="00701B01"/>
  </w:style>
  <w:style w:type="character" w:customStyle="1" w:styleId="timestamp">
    <w:name w:val="timestamp"/>
    <w:rsid w:val="00701B01"/>
  </w:style>
  <w:style w:type="character" w:customStyle="1" w:styleId="comments">
    <w:name w:val="comments"/>
    <w:rsid w:val="00701B01"/>
  </w:style>
  <w:style w:type="character" w:customStyle="1" w:styleId="essaytext">
    <w:name w:val="essaytext"/>
    <w:rsid w:val="00701B01"/>
  </w:style>
  <w:style w:type="character" w:customStyle="1" w:styleId="username">
    <w:name w:val="username"/>
    <w:rsid w:val="00701B01"/>
  </w:style>
  <w:style w:type="character" w:customStyle="1" w:styleId="toplinks">
    <w:name w:val="toplinks"/>
    <w:rsid w:val="00701B01"/>
  </w:style>
  <w:style w:type="character" w:customStyle="1" w:styleId="A3">
    <w:name w:val="A3"/>
    <w:uiPriority w:val="99"/>
    <w:rsid w:val="00701B01"/>
    <w:rPr>
      <w:rFonts w:ascii="Perpetua" w:hAnsi="Perpetua" w:cs="Perpetua" w:hint="default"/>
      <w:color w:val="000000"/>
      <w:sz w:val="15"/>
      <w:szCs w:val="15"/>
    </w:rPr>
  </w:style>
  <w:style w:type="character" w:customStyle="1" w:styleId="see">
    <w:name w:val="see"/>
    <w:rsid w:val="00701B01"/>
  </w:style>
  <w:style w:type="character" w:customStyle="1" w:styleId="first-letter">
    <w:name w:val="first-letter"/>
    <w:rsid w:val="00701B01"/>
  </w:style>
  <w:style w:type="character" w:customStyle="1" w:styleId="focusparagraph">
    <w:name w:val="focusparagraph"/>
    <w:rsid w:val="00701B01"/>
  </w:style>
  <w:style w:type="character" w:customStyle="1" w:styleId="lightblue">
    <w:name w:val="lightblue"/>
    <w:rsid w:val="00701B01"/>
  </w:style>
  <w:style w:type="character" w:customStyle="1" w:styleId="StyleUnderlineCharChar9pt">
    <w:name w:val="Style Underline Char Char + 9 pt"/>
    <w:rsid w:val="00701B0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01B01"/>
  </w:style>
  <w:style w:type="character" w:customStyle="1" w:styleId="Title10">
    <w:name w:val="Title1"/>
    <w:rsid w:val="00701B01"/>
  </w:style>
  <w:style w:type="character" w:customStyle="1" w:styleId="BoldandUnderlineCharCharCharChar">
    <w:name w:val="Bold and Underline Char Char Char Char"/>
    <w:rsid w:val="00701B01"/>
    <w:rPr>
      <w:b/>
      <w:bCs w:val="0"/>
      <w:noProof w:val="0"/>
      <w:u w:val="single"/>
      <w:lang w:val="en-US" w:eastAsia="en-US" w:bidi="ar-SA"/>
    </w:rPr>
  </w:style>
  <w:style w:type="character" w:customStyle="1" w:styleId="FontStyle29">
    <w:name w:val="Font Style29"/>
    <w:uiPriority w:val="99"/>
    <w:rsid w:val="00701B01"/>
    <w:rPr>
      <w:rFonts w:ascii="Arial" w:hAnsi="Arial" w:cs="Arial" w:hint="default"/>
      <w:sz w:val="14"/>
      <w:szCs w:val="14"/>
    </w:rPr>
  </w:style>
  <w:style w:type="character" w:customStyle="1" w:styleId="CardsUnderlined">
    <w:name w:val="Cards Underlined"/>
    <w:rsid w:val="00701B01"/>
    <w:rPr>
      <w:rFonts w:ascii="Helvetica" w:hAnsi="Helvetica" w:cs="Helvetica" w:hint="default"/>
      <w:sz w:val="22"/>
      <w:szCs w:val="24"/>
      <w:u w:val="thick"/>
    </w:rPr>
  </w:style>
  <w:style w:type="character" w:customStyle="1" w:styleId="titles">
    <w:name w:val="titles"/>
    <w:rsid w:val="00701B01"/>
  </w:style>
  <w:style w:type="character" w:customStyle="1" w:styleId="articletext0">
    <w:name w:val="article_text"/>
    <w:rsid w:val="00701B01"/>
  </w:style>
  <w:style w:type="character" w:customStyle="1" w:styleId="contentauthor">
    <w:name w:val="contentauthor"/>
    <w:rsid w:val="00701B01"/>
  </w:style>
  <w:style w:type="character" w:customStyle="1" w:styleId="subarticleheader">
    <w:name w:val="subarticleheader"/>
    <w:rsid w:val="00701B01"/>
  </w:style>
  <w:style w:type="character" w:customStyle="1" w:styleId="spelle">
    <w:name w:val="spelle"/>
    <w:rsid w:val="00701B01"/>
  </w:style>
  <w:style w:type="character" w:customStyle="1" w:styleId="grame">
    <w:name w:val="grame"/>
    <w:rsid w:val="00701B01"/>
  </w:style>
  <w:style w:type="character" w:customStyle="1" w:styleId="newstitle1">
    <w:name w:val="newstitle1"/>
    <w:rsid w:val="00701B01"/>
  </w:style>
  <w:style w:type="character" w:customStyle="1" w:styleId="copy">
    <w:name w:val="copy"/>
    <w:rsid w:val="00701B01"/>
  </w:style>
  <w:style w:type="character" w:customStyle="1" w:styleId="topheadline">
    <w:name w:val="topheadline"/>
    <w:rsid w:val="00701B01"/>
  </w:style>
  <w:style w:type="character" w:customStyle="1" w:styleId="Stylereduce27pt">
    <w:name w:val="Style reduce2 + 7 pt"/>
    <w:rsid w:val="00701B01"/>
    <w:rPr>
      <w:rFonts w:ascii="Times New Roman" w:hAnsi="Times New Roman" w:cs="Arial" w:hint="default"/>
      <w:color w:val="000000"/>
      <w:sz w:val="14"/>
      <w:szCs w:val="22"/>
    </w:rPr>
  </w:style>
  <w:style w:type="character" w:customStyle="1" w:styleId="srtitle">
    <w:name w:val="srtitle"/>
    <w:rsid w:val="00701B01"/>
  </w:style>
  <w:style w:type="character" w:customStyle="1" w:styleId="st1">
    <w:name w:val="st1"/>
    <w:rsid w:val="00701B01"/>
  </w:style>
  <w:style w:type="character" w:customStyle="1" w:styleId="StyleStyleGaramond">
    <w:name w:val="Style Style Garamond +"/>
    <w:rsid w:val="00701B01"/>
    <w:rPr>
      <w:rFonts w:ascii="Garamond" w:hAnsi="Garamond" w:cs="Times New Roman" w:hint="default"/>
      <w:sz w:val="20"/>
    </w:rPr>
  </w:style>
  <w:style w:type="character" w:customStyle="1" w:styleId="quotechar0">
    <w:name w:val="quotechar"/>
    <w:rsid w:val="00701B01"/>
  </w:style>
  <w:style w:type="character" w:customStyle="1" w:styleId="boldunderline0">
    <w:name w:val="boldunderline"/>
    <w:rsid w:val="00701B01"/>
  </w:style>
  <w:style w:type="character" w:customStyle="1" w:styleId="A8">
    <w:name w:val="A8"/>
    <w:rsid w:val="00701B01"/>
    <w:rPr>
      <w:rFonts w:ascii="Scala" w:hAnsi="Scala" w:cs="Scala" w:hint="default"/>
      <w:color w:val="000000"/>
      <w:sz w:val="15"/>
      <w:szCs w:val="15"/>
    </w:rPr>
  </w:style>
  <w:style w:type="character" w:customStyle="1" w:styleId="A0">
    <w:name w:val="A0"/>
    <w:uiPriority w:val="99"/>
    <w:rsid w:val="00701B01"/>
    <w:rPr>
      <w:rFonts w:ascii="Scala" w:hAnsi="Scala" w:cs="Scala" w:hint="default"/>
      <w:color w:val="000000"/>
      <w:sz w:val="16"/>
      <w:szCs w:val="16"/>
    </w:rPr>
  </w:style>
  <w:style w:type="character" w:customStyle="1" w:styleId="Date11">
    <w:name w:val="Date11"/>
    <w:rsid w:val="00701B01"/>
  </w:style>
  <w:style w:type="character" w:customStyle="1" w:styleId="Boxout">
    <w:name w:val="Box out"/>
    <w:uiPriority w:val="1"/>
    <w:qFormat/>
    <w:rsid w:val="00701B01"/>
    <w:rPr>
      <w:rFonts w:ascii="Tahoma" w:hAnsi="Tahoma" w:cs="Tahoma" w:hint="default"/>
      <w:b/>
      <w:bCs w:val="0"/>
      <w:sz w:val="20"/>
      <w:u w:val="single"/>
      <w:bdr w:val="none" w:sz="0" w:space="0" w:color="auto" w:frame="1"/>
      <w:shd w:val="clear" w:color="auto" w:fill="A9E8F5"/>
    </w:rPr>
  </w:style>
  <w:style w:type="character" w:customStyle="1" w:styleId="metad">
    <w:name w:val="metad"/>
    <w:rsid w:val="00701B01"/>
  </w:style>
  <w:style w:type="character" w:customStyle="1" w:styleId="sifr-alternate">
    <w:name w:val="sifr-alternate"/>
    <w:rsid w:val="00701B01"/>
  </w:style>
  <w:style w:type="character" w:customStyle="1" w:styleId="justify1">
    <w:name w:val="justify1"/>
    <w:rsid w:val="00701B01"/>
  </w:style>
  <w:style w:type="character" w:customStyle="1" w:styleId="artbody1">
    <w:name w:val="art_body1"/>
    <w:rsid w:val="00701B01"/>
    <w:rPr>
      <w:rFonts w:ascii="Arial" w:hAnsi="Arial" w:cs="Arial" w:hint="default"/>
    </w:rPr>
  </w:style>
  <w:style w:type="character" w:customStyle="1" w:styleId="A1">
    <w:name w:val="A1"/>
    <w:uiPriority w:val="99"/>
    <w:rsid w:val="00701B01"/>
    <w:rPr>
      <w:rFonts w:ascii="Book Antiqua" w:hAnsi="Book Antiqua" w:cs="Book Antiqua" w:hint="default"/>
      <w:color w:val="221E1F"/>
      <w:sz w:val="22"/>
      <w:szCs w:val="22"/>
    </w:rPr>
  </w:style>
  <w:style w:type="character" w:customStyle="1" w:styleId="reality">
    <w:name w:val="reality"/>
    <w:rsid w:val="00701B01"/>
  </w:style>
  <w:style w:type="character" w:customStyle="1" w:styleId="text2">
    <w:name w:val="text2"/>
    <w:rsid w:val="00701B01"/>
  </w:style>
  <w:style w:type="character" w:customStyle="1" w:styleId="StyleUnderlineChar2CharChar11pt">
    <w:name w:val="Style Underline Char2 Char Char + 11 pt"/>
    <w:rsid w:val="00701B01"/>
    <w:rPr>
      <w:rFonts w:ascii="Times New Roman" w:hAnsi="Times New Roman" w:cs="Times New Roman" w:hint="default"/>
      <w:sz w:val="20"/>
      <w:u w:val="single"/>
    </w:rPr>
  </w:style>
  <w:style w:type="character" w:customStyle="1" w:styleId="StyleStyleBoldUnderline11pt">
    <w:name w:val="Style Style Bold Underline + 11 pt"/>
    <w:rsid w:val="00701B01"/>
    <w:rPr>
      <w:b/>
      <w:bCs/>
      <w:sz w:val="20"/>
      <w:u w:val="single"/>
    </w:rPr>
  </w:style>
  <w:style w:type="character" w:customStyle="1" w:styleId="articlehead2">
    <w:name w:val="articlehead2"/>
    <w:rsid w:val="00701B01"/>
  </w:style>
  <w:style w:type="character" w:customStyle="1" w:styleId="pronset">
    <w:name w:val="pronset"/>
    <w:rsid w:val="00701B01"/>
  </w:style>
  <w:style w:type="character" w:customStyle="1" w:styleId="prondelim">
    <w:name w:val="prondelim"/>
    <w:rsid w:val="00701B01"/>
  </w:style>
  <w:style w:type="character" w:customStyle="1" w:styleId="prontoggle">
    <w:name w:val="pron_toggle"/>
    <w:rsid w:val="00701B01"/>
  </w:style>
  <w:style w:type="character" w:customStyle="1" w:styleId="boldface">
    <w:name w:val="boldface"/>
    <w:rsid w:val="00701B01"/>
  </w:style>
  <w:style w:type="character" w:customStyle="1" w:styleId="secondary-bf">
    <w:name w:val="secondary-bf"/>
    <w:rsid w:val="00701B01"/>
  </w:style>
  <w:style w:type="table" w:styleId="ColorfulGrid-Accent1">
    <w:name w:val="Colorful Grid Accent 1"/>
    <w:basedOn w:val="TableNormal"/>
    <w:link w:val="ColorfulGrid-Accent1Char"/>
    <w:uiPriority w:val="29"/>
    <w:semiHidden/>
    <w:unhideWhenUsed/>
    <w:rsid w:val="00701B01"/>
    <w:rPr>
      <w:rFonts w:ascii="Times New Roman" w:hAnsi="Times New Roman" w:cs="Times New Roman"/>
      <w:iCs/>
      <w:color w:val="000000"/>
      <w:sz w:val="16"/>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semiHidden/>
    <w:locked/>
    <w:rsid w:val="00701B01"/>
    <w:rPr>
      <w:rFonts w:ascii="Times New Roman" w:hAnsi="Times New Roman" w:cs="Times New Roman" w:hint="default"/>
      <w:iCs/>
      <w:color w:val="000000"/>
      <w:sz w:val="16"/>
    </w:rPr>
  </w:style>
  <w:style w:type="character" w:customStyle="1" w:styleId="Boxout0">
    <w:name w:val="Boxout"/>
    <w:uiPriority w:val="1"/>
    <w:qFormat/>
    <w:rsid w:val="00701B0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01B01"/>
  </w:style>
  <w:style w:type="character" w:customStyle="1" w:styleId="pg">
    <w:name w:val="pg"/>
    <w:rsid w:val="00701B01"/>
  </w:style>
  <w:style w:type="character" w:customStyle="1" w:styleId="detailtitle">
    <w:name w:val="detailtitle"/>
    <w:rsid w:val="00701B01"/>
  </w:style>
  <w:style w:type="character" w:customStyle="1" w:styleId="storydate">
    <w:name w:val="storydate"/>
    <w:rsid w:val="00701B01"/>
  </w:style>
  <w:style w:type="character" w:customStyle="1" w:styleId="preloadwrap">
    <w:name w:val="preloadwrap"/>
    <w:rsid w:val="00701B01"/>
  </w:style>
  <w:style w:type="character" w:customStyle="1" w:styleId="creditwrap">
    <w:name w:val="creditwrap"/>
    <w:rsid w:val="00701B01"/>
  </w:style>
  <w:style w:type="character" w:customStyle="1" w:styleId="DefaultChar1">
    <w:name w:val="Default Char1"/>
    <w:rsid w:val="00701B01"/>
    <w:rPr>
      <w:noProof w:val="0"/>
      <w:color w:val="000000"/>
      <w:lang w:val="en-US" w:eastAsia="en-US" w:bidi="ar-SA"/>
    </w:rPr>
  </w:style>
  <w:style w:type="character" w:customStyle="1" w:styleId="textunderlineChar0">
    <w:name w:val="text underline Char"/>
    <w:rsid w:val="00701B01"/>
    <w:rPr>
      <w:sz w:val="24"/>
      <w:szCs w:val="22"/>
      <w:u w:val="thick"/>
      <w:lang w:val="en-US" w:eastAsia="en-US" w:bidi="ar-SA"/>
    </w:rPr>
  </w:style>
  <w:style w:type="character" w:customStyle="1" w:styleId="BoldChar">
    <w:name w:val="Bold Char"/>
    <w:rsid w:val="00701B01"/>
    <w:rPr>
      <w:rFonts w:ascii="Times New Roman" w:eastAsia="Times New Roman" w:hAnsi="Times New Roman" w:cs="Times New Roman" w:hint="default"/>
      <w:b/>
      <w:bCs w:val="0"/>
      <w:szCs w:val="24"/>
    </w:rPr>
  </w:style>
  <w:style w:type="character" w:customStyle="1" w:styleId="pmterms31">
    <w:name w:val="pmterms31"/>
    <w:rsid w:val="00701B01"/>
    <w:rPr>
      <w:b/>
      <w:bCs/>
      <w:i w:val="0"/>
      <w:iCs w:val="0"/>
      <w:color w:val="000000"/>
    </w:rPr>
  </w:style>
  <w:style w:type="character" w:customStyle="1" w:styleId="copyrightdescription">
    <w:name w:val="copyrightdescription"/>
    <w:rsid w:val="00701B01"/>
  </w:style>
  <w:style w:type="character" w:customStyle="1" w:styleId="ft01">
    <w:name w:val="ft01"/>
    <w:rsid w:val="00701B01"/>
    <w:rPr>
      <w:rFonts w:ascii="Times" w:hAnsi="Times" w:cs="Times" w:hint="default"/>
      <w:color w:val="000000"/>
      <w:sz w:val="14"/>
      <w:szCs w:val="14"/>
    </w:rPr>
  </w:style>
  <w:style w:type="character" w:customStyle="1" w:styleId="ft11">
    <w:name w:val="ft11"/>
    <w:rsid w:val="00701B01"/>
    <w:rPr>
      <w:rFonts w:ascii="Times" w:hAnsi="Times" w:cs="Times" w:hint="default"/>
      <w:color w:val="000000"/>
      <w:sz w:val="17"/>
      <w:szCs w:val="17"/>
    </w:rPr>
  </w:style>
  <w:style w:type="character" w:customStyle="1" w:styleId="ft21">
    <w:name w:val="ft21"/>
    <w:rsid w:val="00701B01"/>
    <w:rPr>
      <w:rFonts w:ascii="Times" w:hAnsi="Times" w:cs="Times" w:hint="default"/>
      <w:color w:val="000000"/>
      <w:sz w:val="15"/>
      <w:szCs w:val="15"/>
    </w:rPr>
  </w:style>
  <w:style w:type="character" w:customStyle="1" w:styleId="ft31">
    <w:name w:val="ft31"/>
    <w:rsid w:val="00701B01"/>
    <w:rPr>
      <w:rFonts w:ascii="Times" w:hAnsi="Times" w:cs="Times" w:hint="default"/>
      <w:color w:val="000000"/>
      <w:sz w:val="15"/>
      <w:szCs w:val="15"/>
    </w:rPr>
  </w:style>
  <w:style w:type="character" w:customStyle="1" w:styleId="dquo">
    <w:name w:val="dquo"/>
    <w:rsid w:val="00701B01"/>
  </w:style>
  <w:style w:type="character" w:customStyle="1" w:styleId="caps2">
    <w:name w:val="caps2"/>
    <w:rsid w:val="00701B01"/>
  </w:style>
  <w:style w:type="character" w:customStyle="1" w:styleId="CardsFont12ptCharCharCharChar">
    <w:name w:val="Cards + Font: 12 pt Char Char Char Char"/>
    <w:rsid w:val="00701B01"/>
    <w:rPr>
      <w:sz w:val="24"/>
      <w:szCs w:val="24"/>
      <w:u w:val="thick"/>
      <w:lang w:val="en-US" w:eastAsia="en-US" w:bidi="ar-SA"/>
    </w:rPr>
  </w:style>
  <w:style w:type="character" w:customStyle="1" w:styleId="ccs">
    <w:name w:val="c cs"/>
    <w:rsid w:val="00701B01"/>
  </w:style>
  <w:style w:type="character" w:customStyle="1" w:styleId="UnderlinedEvChar">
    <w:name w:val="Underlined Ev Char"/>
    <w:rsid w:val="00701B01"/>
    <w:rPr>
      <w:rFonts w:ascii="Times New Roman" w:eastAsia="Times New Roman" w:hAnsi="Times New Roman" w:cs="Times New Roman" w:hint="default"/>
      <w:szCs w:val="24"/>
      <w:u w:val="single"/>
    </w:rPr>
  </w:style>
  <w:style w:type="character" w:customStyle="1" w:styleId="dropshadow">
    <w:name w:val="dropshadow"/>
    <w:rsid w:val="00701B01"/>
  </w:style>
  <w:style w:type="character" w:customStyle="1" w:styleId="d05ws">
    <w:name w:val="d05ws"/>
    <w:rsid w:val="00701B01"/>
  </w:style>
  <w:style w:type="character" w:customStyle="1" w:styleId="rzibod">
    <w:name w:val="rzibod"/>
    <w:rsid w:val="00701B01"/>
  </w:style>
  <w:style w:type="character" w:customStyle="1" w:styleId="StyleBold1">
    <w:name w:val="Style Bold1"/>
    <w:rsid w:val="00701B01"/>
    <w:rPr>
      <w:rFonts w:ascii="Georgia" w:hAnsi="Georgia" w:hint="default"/>
      <w:b/>
      <w:bCs/>
      <w:sz w:val="22"/>
    </w:rPr>
  </w:style>
  <w:style w:type="character" w:customStyle="1" w:styleId="headertext">
    <w:name w:val="headertext"/>
    <w:rsid w:val="00701B01"/>
  </w:style>
  <w:style w:type="character" w:customStyle="1" w:styleId="endnote-reference">
    <w:name w:val="endnote-reference"/>
    <w:rsid w:val="00701B01"/>
  </w:style>
  <w:style w:type="character" w:customStyle="1" w:styleId="officialsname">
    <w:name w:val="official_s_name"/>
    <w:rsid w:val="00701B01"/>
  </w:style>
  <w:style w:type="character" w:customStyle="1" w:styleId="audience">
    <w:name w:val="audience"/>
    <w:rsid w:val="00701B01"/>
  </w:style>
  <w:style w:type="character" w:customStyle="1" w:styleId="A7">
    <w:name w:val="A7"/>
    <w:uiPriority w:val="99"/>
    <w:rsid w:val="00701B01"/>
    <w:rPr>
      <w:rFonts w:ascii="Myriad Pro" w:hAnsi="Myriad Pro" w:cs="Myriad Pro" w:hint="default"/>
      <w:color w:val="0066B1"/>
      <w:sz w:val="22"/>
      <w:szCs w:val="22"/>
    </w:rPr>
  </w:style>
  <w:style w:type="character" w:customStyle="1" w:styleId="normalchar">
    <w:name w:val="normal__char"/>
    <w:rsid w:val="00701B01"/>
  </w:style>
  <w:style w:type="character" w:customStyle="1" w:styleId="hyperlink002cheading0020100200028block0020title0029char">
    <w:name w:val="hyperlink_002cheading_00201_0020_0028block_0020title_0029__char"/>
    <w:rsid w:val="00701B01"/>
  </w:style>
  <w:style w:type="character" w:customStyle="1" w:styleId="underline002cstyle0020bold0020underlinechar">
    <w:name w:val="underline_002cstyle_0020bold_0020underline__char"/>
    <w:rsid w:val="00701B01"/>
  </w:style>
  <w:style w:type="character" w:customStyle="1" w:styleId="copyboldblack">
    <w:name w:val="copyboldblack"/>
    <w:rsid w:val="00701B01"/>
  </w:style>
  <w:style w:type="character" w:customStyle="1" w:styleId="copybold">
    <w:name w:val="copybold"/>
    <w:rsid w:val="00701B01"/>
  </w:style>
  <w:style w:type="character" w:customStyle="1" w:styleId="author-date0">
    <w:name w:val="author-date"/>
    <w:rsid w:val="00701B01"/>
  </w:style>
  <w:style w:type="character" w:customStyle="1" w:styleId="hidden">
    <w:name w:val="hidden"/>
    <w:rsid w:val="00701B01"/>
  </w:style>
  <w:style w:type="character" w:customStyle="1" w:styleId="articlebegin">
    <w:name w:val="articlebegin"/>
    <w:rsid w:val="00701B01"/>
  </w:style>
  <w:style w:type="character" w:customStyle="1" w:styleId="mediaoverlay">
    <w:name w:val="mediaoverlay"/>
    <w:rsid w:val="00701B01"/>
  </w:style>
  <w:style w:type="character" w:customStyle="1" w:styleId="blogcaption">
    <w:name w:val="blog_caption"/>
    <w:rsid w:val="00701B01"/>
  </w:style>
  <w:style w:type="character" w:customStyle="1" w:styleId="commnet-abuzz">
    <w:name w:val="commnet-abuzz"/>
    <w:rsid w:val="00701B01"/>
  </w:style>
  <w:style w:type="character" w:customStyle="1" w:styleId="fbconnectbuttontext">
    <w:name w:val="fbconnectbutton_text"/>
    <w:rsid w:val="00701B01"/>
  </w:style>
  <w:style w:type="character" w:customStyle="1" w:styleId="fbsharecountinner">
    <w:name w:val="fb_share_count_inner"/>
    <w:rsid w:val="00701B01"/>
  </w:style>
  <w:style w:type="character" w:customStyle="1" w:styleId="stbuttontext">
    <w:name w:val="stbuttontext"/>
    <w:rsid w:val="00701B01"/>
  </w:style>
  <w:style w:type="character" w:customStyle="1" w:styleId="source">
    <w:name w:val="source"/>
    <w:rsid w:val="00701B01"/>
  </w:style>
  <w:style w:type="character" w:customStyle="1" w:styleId="pubdate">
    <w:name w:val="pubdate"/>
    <w:rsid w:val="00701B01"/>
  </w:style>
  <w:style w:type="character" w:customStyle="1" w:styleId="grey">
    <w:name w:val="grey"/>
    <w:rsid w:val="00701B01"/>
  </w:style>
  <w:style w:type="character" w:customStyle="1" w:styleId="postdate">
    <w:name w:val="post_date"/>
    <w:rsid w:val="00701B01"/>
  </w:style>
  <w:style w:type="character" w:customStyle="1" w:styleId="bdx">
    <w:name w:val="bdx"/>
    <w:rsid w:val="00701B01"/>
  </w:style>
  <w:style w:type="character" w:customStyle="1" w:styleId="bdl">
    <w:name w:val="bdl"/>
    <w:rsid w:val="00701B01"/>
  </w:style>
  <w:style w:type="character" w:customStyle="1" w:styleId="breadcrumbitemcurrent">
    <w:name w:val="breadcrumbitemcurrent"/>
    <w:rsid w:val="00701B01"/>
  </w:style>
  <w:style w:type="character" w:customStyle="1" w:styleId="bbl">
    <w:name w:val="bbl"/>
    <w:rsid w:val="00701B01"/>
  </w:style>
  <w:style w:type="character" w:customStyle="1" w:styleId="Date2">
    <w:name w:val="Date2"/>
    <w:rsid w:val="00701B01"/>
  </w:style>
  <w:style w:type="character" w:customStyle="1" w:styleId="company">
    <w:name w:val="company"/>
    <w:rsid w:val="00701B01"/>
  </w:style>
  <w:style w:type="character" w:customStyle="1" w:styleId="itxtnewhookspan">
    <w:name w:val="itxtnewhookspan"/>
    <w:rsid w:val="00701B01"/>
  </w:style>
  <w:style w:type="character" w:customStyle="1" w:styleId="gstxthlt">
    <w:name w:val="gstxt_hlt"/>
    <w:rsid w:val="00701B01"/>
  </w:style>
  <w:style w:type="character" w:customStyle="1" w:styleId="SubtleEmphasis1">
    <w:name w:val="Subtle Emphasis1"/>
    <w:uiPriority w:val="19"/>
    <w:qFormat/>
    <w:rsid w:val="00701B01"/>
    <w:rPr>
      <w:rFonts w:ascii="Times New Roman" w:hAnsi="Times New Roman" w:cs="Times New Roman" w:hint="default"/>
      <w:b/>
      <w:bCs w:val="0"/>
      <w:iCs/>
      <w:color w:val="auto"/>
      <w:sz w:val="22"/>
    </w:rPr>
  </w:style>
  <w:style w:type="character" w:customStyle="1" w:styleId="StyleBoldRed">
    <w:name w:val="Style Bold Red"/>
    <w:rsid w:val="00701B01"/>
    <w:rPr>
      <w:b/>
      <w:bCs/>
      <w:color w:val="auto"/>
    </w:rPr>
  </w:style>
  <w:style w:type="character" w:customStyle="1" w:styleId="StyleTimesNewRoman8pt">
    <w:name w:val="Style Times New Roman 8 pt"/>
    <w:rsid w:val="00701B01"/>
    <w:rPr>
      <w:rFonts w:ascii="Georgia" w:hAnsi="Georgia" w:hint="default"/>
      <w:sz w:val="16"/>
    </w:rPr>
  </w:style>
  <w:style w:type="character" w:customStyle="1" w:styleId="StyleStyle7pt8pt">
    <w:name w:val="Style Style 7 pt + 8 pt"/>
    <w:rsid w:val="00701B01"/>
    <w:rPr>
      <w:sz w:val="16"/>
    </w:rPr>
  </w:style>
  <w:style w:type="character" w:customStyle="1" w:styleId="StyleStyleThickunderlineBold1">
    <w:name w:val="Style Style Thick underline + Bold1"/>
    <w:rsid w:val="00701B01"/>
    <w:rPr>
      <w:b/>
      <w:bCs/>
      <w:u w:val="thick"/>
    </w:rPr>
  </w:style>
  <w:style w:type="character" w:customStyle="1" w:styleId="StyleUnderline2">
    <w:name w:val="Style Underline2"/>
    <w:rsid w:val="00701B01"/>
    <w:rPr>
      <w:u w:val="single"/>
    </w:rPr>
  </w:style>
  <w:style w:type="character" w:customStyle="1" w:styleId="ShrinkText">
    <w:name w:val="Shrink Text"/>
    <w:rsid w:val="00701B01"/>
    <w:rPr>
      <w:sz w:val="16"/>
    </w:rPr>
  </w:style>
  <w:style w:type="character" w:customStyle="1" w:styleId="smallcaps">
    <w:name w:val="smallcaps"/>
    <w:rsid w:val="00701B01"/>
  </w:style>
  <w:style w:type="character" w:customStyle="1" w:styleId="goldbldtext">
    <w:name w:val="goldbldtext"/>
    <w:rsid w:val="00701B01"/>
  </w:style>
  <w:style w:type="character" w:customStyle="1" w:styleId="cardshighlight0">
    <w:name w:val="cardshighlight"/>
    <w:rsid w:val="00701B01"/>
  </w:style>
  <w:style w:type="character" w:customStyle="1" w:styleId="cardsfont12pt1">
    <w:name w:val="cardsfont12pt"/>
    <w:rsid w:val="00701B01"/>
  </w:style>
  <w:style w:type="character" w:customStyle="1" w:styleId="ft1">
    <w:name w:val="ft1"/>
    <w:rsid w:val="00701B01"/>
  </w:style>
  <w:style w:type="character" w:customStyle="1" w:styleId="ft6">
    <w:name w:val="ft6"/>
    <w:rsid w:val="00701B01"/>
  </w:style>
  <w:style w:type="character" w:customStyle="1" w:styleId="kicker">
    <w:name w:val="kicker"/>
    <w:rsid w:val="00701B01"/>
  </w:style>
  <w:style w:type="character" w:customStyle="1" w:styleId="backcontent">
    <w:name w:val="backcontent"/>
    <w:rsid w:val="00701B01"/>
  </w:style>
  <w:style w:type="character" w:customStyle="1" w:styleId="daystmp">
    <w:name w:val="daystmp"/>
    <w:rsid w:val="00701B01"/>
  </w:style>
  <w:style w:type="character" w:customStyle="1" w:styleId="cardsfont12ptchar">
    <w:name w:val="cardsfont12ptchar"/>
    <w:rsid w:val="00701B01"/>
  </w:style>
  <w:style w:type="character" w:customStyle="1" w:styleId="gal">
    <w:name w:val="gal"/>
    <w:rsid w:val="00701B01"/>
  </w:style>
  <w:style w:type="character" w:customStyle="1" w:styleId="submitted">
    <w:name w:val="submitted"/>
    <w:rsid w:val="00701B01"/>
  </w:style>
  <w:style w:type="character" w:customStyle="1" w:styleId="imagedateline">
    <w:name w:val="image_dateline"/>
    <w:rsid w:val="00701B01"/>
  </w:style>
  <w:style w:type="character" w:customStyle="1" w:styleId="authordatecharchar">
    <w:name w:val="authordatecharchar"/>
    <w:rsid w:val="00701B01"/>
  </w:style>
  <w:style w:type="character" w:customStyle="1" w:styleId="style1char0">
    <w:name w:val="style1char"/>
    <w:rsid w:val="00701B01"/>
  </w:style>
  <w:style w:type="character" w:customStyle="1" w:styleId="tagcharchar0">
    <w:name w:val="tagcharchar"/>
    <w:rsid w:val="00701B01"/>
  </w:style>
  <w:style w:type="character" w:customStyle="1" w:styleId="underlinedcharchar2">
    <w:name w:val="underlinedcharchar"/>
    <w:rsid w:val="00701B01"/>
  </w:style>
  <w:style w:type="character" w:customStyle="1" w:styleId="BoxedChar">
    <w:name w:val="Boxed Char"/>
    <w:rsid w:val="00701B01"/>
    <w:rPr>
      <w:rFonts w:ascii="Arial Narrow" w:hAnsi="Arial Narrow" w:hint="default"/>
      <w:b/>
      <w:bCs w:val="0"/>
      <w:sz w:val="18"/>
      <w:bdr w:val="single" w:sz="6" w:space="0" w:color="auto" w:frame="1"/>
    </w:rPr>
  </w:style>
  <w:style w:type="character" w:customStyle="1" w:styleId="Style11ptUnderline2">
    <w:name w:val="Style 11 pt Underline2"/>
    <w:rsid w:val="00701B01"/>
    <w:rPr>
      <w:sz w:val="20"/>
      <w:u w:val="single"/>
    </w:rPr>
  </w:style>
  <w:style w:type="character" w:customStyle="1" w:styleId="Style11ptBoldUnderline2">
    <w:name w:val="Style 11 pt Bold Underline2"/>
    <w:rsid w:val="00701B01"/>
    <w:rPr>
      <w:b/>
      <w:bCs/>
      <w:sz w:val="20"/>
      <w:u w:val="single"/>
    </w:rPr>
  </w:style>
  <w:style w:type="character" w:customStyle="1" w:styleId="nw">
    <w:name w:val="nw"/>
    <w:rsid w:val="00701B01"/>
  </w:style>
  <w:style w:type="character" w:customStyle="1" w:styleId="Styleunderline11ptBoldBorderSinglesolidlineAuto">
    <w:name w:val="Style underline + 11 pt Bold Border: : (Single solid line Auto ..."/>
    <w:rsid w:val="00701B01"/>
    <w:rPr>
      <w:b/>
      <w:bCs/>
      <w:sz w:val="20"/>
      <w:u w:val="single"/>
      <w:bdr w:val="single" w:sz="4" w:space="0" w:color="auto" w:frame="1"/>
    </w:rPr>
  </w:style>
  <w:style w:type="character" w:customStyle="1" w:styleId="cardCharCharChar1">
    <w:name w:val="card Char Char Char1"/>
    <w:rsid w:val="00701B01"/>
    <w:rPr>
      <w:lang w:val="en-US" w:eastAsia="en-US" w:bidi="ar-SA"/>
    </w:rPr>
  </w:style>
  <w:style w:type="character" w:customStyle="1" w:styleId="authors1">
    <w:name w:val="authors1"/>
    <w:rsid w:val="00701B01"/>
    <w:rPr>
      <w:rFonts w:ascii="Verdana" w:hAnsi="Verdana" w:hint="default"/>
      <w:b/>
      <w:bCs/>
      <w:color w:val="006699"/>
      <w:sz w:val="20"/>
      <w:szCs w:val="20"/>
    </w:rPr>
  </w:style>
  <w:style w:type="character" w:customStyle="1" w:styleId="headlinesectionlarge">
    <w:name w:val="headline_section_large"/>
    <w:rsid w:val="00701B01"/>
  </w:style>
  <w:style w:type="character" w:customStyle="1" w:styleId="Styleunderline11ptBlack">
    <w:name w:val="Style underline + 11 pt Black"/>
    <w:rsid w:val="00701B01"/>
    <w:rPr>
      <w:color w:val="000000"/>
      <w:sz w:val="20"/>
      <w:u w:val="single"/>
    </w:rPr>
  </w:style>
  <w:style w:type="character" w:customStyle="1" w:styleId="Styleunderline11ptBoldBlack">
    <w:name w:val="Style underline + 11 pt Bold Black"/>
    <w:rsid w:val="00701B01"/>
    <w:rPr>
      <w:b/>
      <w:bCs/>
      <w:color w:val="000000"/>
      <w:sz w:val="20"/>
      <w:u w:val="single"/>
    </w:rPr>
  </w:style>
  <w:style w:type="character" w:customStyle="1" w:styleId="Style11ptBoldBlackUnderline">
    <w:name w:val="Style 11 pt Bold Black Underline"/>
    <w:rsid w:val="00701B01"/>
    <w:rPr>
      <w:b/>
      <w:bCs/>
      <w:color w:val="000000"/>
      <w:sz w:val="20"/>
      <w:u w:val="single"/>
    </w:rPr>
  </w:style>
  <w:style w:type="character" w:customStyle="1" w:styleId="Style11ptBoldBlackUnderlineBorderSinglesolidline">
    <w:name w:val="Style 11 pt Bold Black Underline Border: : (Single solid line ..."/>
    <w:rsid w:val="00701B01"/>
    <w:rPr>
      <w:b/>
      <w:bCs/>
      <w:color w:val="000000"/>
      <w:sz w:val="20"/>
      <w:u w:val="single"/>
      <w:bdr w:val="single" w:sz="4" w:space="0" w:color="auto" w:frame="1"/>
    </w:rPr>
  </w:style>
  <w:style w:type="character" w:customStyle="1" w:styleId="StyleLatinMeridien-Italic11ptItalicUnderline">
    <w:name w:val="Style (Latin) Meridien-Italic 11 pt Italic Underline"/>
    <w:rsid w:val="00701B01"/>
    <w:rPr>
      <w:rFonts w:ascii="Meridien-Italic" w:hAnsi="Meridien-Italic" w:hint="default"/>
      <w:i/>
      <w:iCs/>
      <w:sz w:val="20"/>
      <w:u w:val="single"/>
    </w:rPr>
  </w:style>
  <w:style w:type="character" w:customStyle="1" w:styleId="Citation-AuthorDate">
    <w:name w:val="Citation - Author/Date"/>
    <w:rsid w:val="00701B01"/>
    <w:rPr>
      <w:b/>
      <w:bCs w:val="0"/>
      <w:smallCaps/>
      <w:sz w:val="24"/>
      <w:u w:val="single"/>
    </w:rPr>
  </w:style>
  <w:style w:type="character" w:customStyle="1" w:styleId="underlinestylechar0">
    <w:name w:val="underlinestylechar"/>
    <w:rsid w:val="00701B01"/>
  </w:style>
  <w:style w:type="character" w:customStyle="1" w:styleId="highlight">
    <w:name w:val="highlight"/>
    <w:rsid w:val="00701B01"/>
  </w:style>
  <w:style w:type="character" w:customStyle="1" w:styleId="DottedUnderline0">
    <w:name w:val="Dotted Underline"/>
    <w:rsid w:val="00701B01"/>
    <w:rPr>
      <w:rFonts w:ascii="Times New Roman" w:hAnsi="Times New Roman" w:cs="Times New Roman" w:hint="default"/>
      <w:sz w:val="20"/>
      <w:u w:val="dottedHeavy"/>
    </w:rPr>
  </w:style>
  <w:style w:type="character" w:customStyle="1" w:styleId="titleauthoretc">
    <w:name w:val="titleauthoretc"/>
    <w:rsid w:val="00701B01"/>
  </w:style>
  <w:style w:type="character" w:customStyle="1" w:styleId="labeltext">
    <w:name w:val="labeltext"/>
    <w:rsid w:val="00701B01"/>
  </w:style>
  <w:style w:type="character" w:customStyle="1" w:styleId="viewlink">
    <w:name w:val="viewlink"/>
    <w:rsid w:val="00701B01"/>
  </w:style>
  <w:style w:type="character" w:customStyle="1" w:styleId="share">
    <w:name w:val="share"/>
    <w:rsid w:val="00701B01"/>
  </w:style>
  <w:style w:type="character" w:customStyle="1" w:styleId="inlinkchart">
    <w:name w:val="inlink_chart"/>
    <w:rsid w:val="00701B01"/>
  </w:style>
  <w:style w:type="character" w:customStyle="1" w:styleId="underLight">
    <w:name w:val="underLight"/>
    <w:uiPriority w:val="1"/>
    <w:qFormat/>
    <w:rsid w:val="00701B0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01B01"/>
  </w:style>
  <w:style w:type="character" w:customStyle="1" w:styleId="author-rss">
    <w:name w:val="author-rss"/>
    <w:rsid w:val="00701B01"/>
  </w:style>
  <w:style w:type="character" w:customStyle="1" w:styleId="fbsharecountwrapper">
    <w:name w:val="fb_share_count_wrapper"/>
    <w:rsid w:val="00701B01"/>
  </w:style>
  <w:style w:type="character" w:customStyle="1" w:styleId="fbbuttontext">
    <w:name w:val="fb_button_text"/>
    <w:rsid w:val="00701B01"/>
  </w:style>
  <w:style w:type="character" w:customStyle="1" w:styleId="hw">
    <w:name w:val="hw"/>
    <w:rsid w:val="00701B01"/>
  </w:style>
  <w:style w:type="character" w:customStyle="1" w:styleId="linktotop">
    <w:name w:val="linktotop"/>
    <w:rsid w:val="00701B01"/>
  </w:style>
  <w:style w:type="character" w:customStyle="1" w:styleId="maintextbldleft">
    <w:name w:val="maintextbldleft"/>
    <w:rsid w:val="00701B01"/>
  </w:style>
  <w:style w:type="character" w:customStyle="1" w:styleId="maintextleft">
    <w:name w:val="maintextleft"/>
    <w:rsid w:val="00701B01"/>
  </w:style>
  <w:style w:type="character" w:customStyle="1" w:styleId="descriptionstyle1block">
    <w:name w:val="description style1 block"/>
    <w:rsid w:val="00701B01"/>
  </w:style>
  <w:style w:type="character" w:customStyle="1" w:styleId="gutter-right-1">
    <w:name w:val="gutter-right-1"/>
    <w:basedOn w:val="DefaultParagraphFont"/>
    <w:rsid w:val="00701B01"/>
  </w:style>
  <w:style w:type="character" w:customStyle="1" w:styleId="ssl3">
    <w:name w:val="ss_l3"/>
    <w:rsid w:val="00701B01"/>
  </w:style>
  <w:style w:type="character" w:customStyle="1" w:styleId="FontStyle39">
    <w:name w:val="Font Style39"/>
    <w:uiPriority w:val="99"/>
    <w:rsid w:val="00701B01"/>
    <w:rPr>
      <w:rFonts w:ascii="Constantia" w:hAnsi="Constantia" w:cs="Constantia" w:hint="default"/>
      <w:b/>
      <w:bCs/>
      <w:sz w:val="18"/>
      <w:szCs w:val="18"/>
    </w:rPr>
  </w:style>
  <w:style w:type="character" w:customStyle="1" w:styleId="6">
    <w:name w:val="6"/>
    <w:rsid w:val="00701B01"/>
    <w:rPr>
      <w:rFonts w:ascii="Arial" w:hAnsi="Arial" w:cs="Arial" w:hint="default"/>
      <w:bCs/>
      <w:sz w:val="20"/>
      <w:u w:val="single"/>
      <w:lang w:val="en-US" w:eastAsia="en-US" w:bidi="ar-SA"/>
    </w:rPr>
  </w:style>
  <w:style w:type="character" w:customStyle="1" w:styleId="Header11">
    <w:name w:val="Header11"/>
    <w:rsid w:val="00701B01"/>
  </w:style>
  <w:style w:type="character" w:customStyle="1" w:styleId="posa">
    <w:name w:val="pos(a)"/>
    <w:basedOn w:val="DefaultParagraphFont"/>
    <w:rsid w:val="00701B01"/>
  </w:style>
  <w:style w:type="character" w:customStyle="1" w:styleId="u-hiddeninnarrowenv">
    <w:name w:val="u-hiddeninnarrowenv"/>
    <w:basedOn w:val="DefaultParagraphFont"/>
    <w:rsid w:val="00701B01"/>
  </w:style>
  <w:style w:type="character" w:customStyle="1" w:styleId="followbutton-bird">
    <w:name w:val="followbutton-bird"/>
    <w:basedOn w:val="DefaultParagraphFont"/>
    <w:rsid w:val="00701B01"/>
  </w:style>
  <w:style w:type="character" w:customStyle="1" w:styleId="tweetauthor-name">
    <w:name w:val="tweetauthor-name"/>
    <w:basedOn w:val="DefaultParagraphFont"/>
    <w:rsid w:val="00701B01"/>
  </w:style>
  <w:style w:type="character" w:customStyle="1" w:styleId="tweetauthor-verifiedbadge">
    <w:name w:val="tweetauthor-verifiedbadge"/>
    <w:basedOn w:val="DefaultParagraphFont"/>
    <w:rsid w:val="00701B01"/>
  </w:style>
  <w:style w:type="character" w:customStyle="1" w:styleId="tweetauthor-screenname">
    <w:name w:val="tweetauthor-screenname"/>
    <w:basedOn w:val="DefaultParagraphFont"/>
    <w:rsid w:val="00701B01"/>
  </w:style>
  <w:style w:type="character" w:customStyle="1" w:styleId="u-hiddenvisually">
    <w:name w:val="u-hiddenvisually"/>
    <w:basedOn w:val="DefaultParagraphFont"/>
    <w:rsid w:val="00701B01"/>
  </w:style>
  <w:style w:type="character" w:customStyle="1" w:styleId="tweetaction-stat">
    <w:name w:val="tweetaction-stat"/>
    <w:basedOn w:val="DefaultParagraphFont"/>
    <w:rsid w:val="00701B01"/>
  </w:style>
  <w:style w:type="character" w:customStyle="1" w:styleId="related">
    <w:name w:val="related"/>
    <w:basedOn w:val="DefaultParagraphFont"/>
    <w:rsid w:val="00701B01"/>
  </w:style>
  <w:style w:type="character" w:customStyle="1" w:styleId="related-content">
    <w:name w:val="related-content"/>
    <w:basedOn w:val="DefaultParagraphFont"/>
    <w:rsid w:val="00701B01"/>
  </w:style>
  <w:style w:type="character" w:customStyle="1" w:styleId="name-of-author">
    <w:name w:val="name-of-author"/>
    <w:basedOn w:val="DefaultParagraphFont"/>
    <w:rsid w:val="00701B01"/>
  </w:style>
  <w:style w:type="character" w:customStyle="1" w:styleId="first-name">
    <w:name w:val="first-name"/>
    <w:basedOn w:val="DefaultParagraphFont"/>
    <w:rsid w:val="00701B01"/>
  </w:style>
  <w:style w:type="character" w:customStyle="1" w:styleId="last-name">
    <w:name w:val="last-name"/>
    <w:basedOn w:val="DefaultParagraphFont"/>
    <w:rsid w:val="00701B01"/>
  </w:style>
  <w:style w:type="character" w:customStyle="1" w:styleId="caption10">
    <w:name w:val="caption1"/>
    <w:basedOn w:val="DefaultParagraphFont"/>
    <w:rsid w:val="00701B01"/>
  </w:style>
  <w:style w:type="character" w:customStyle="1" w:styleId="recirc-text">
    <w:name w:val="&quot;recirc-text”"/>
    <w:basedOn w:val="DefaultParagraphFont"/>
    <w:rsid w:val="00701B01"/>
  </w:style>
  <w:style w:type="character" w:customStyle="1" w:styleId="video-icon">
    <w:name w:val="video-icon"/>
    <w:basedOn w:val="DefaultParagraphFont"/>
    <w:rsid w:val="00701B01"/>
  </w:style>
  <w:style w:type="character" w:customStyle="1" w:styleId="powa-shot-play-btn-text">
    <w:name w:val="powa-shot-play-btn-text"/>
    <w:basedOn w:val="DefaultParagraphFont"/>
    <w:rsid w:val="00701B01"/>
  </w:style>
  <w:style w:type="character" w:customStyle="1" w:styleId="powa-shot-click">
    <w:name w:val="powa-shot-click"/>
    <w:basedOn w:val="DefaultParagraphFont"/>
    <w:rsid w:val="00701B01"/>
  </w:style>
  <w:style w:type="character" w:customStyle="1" w:styleId="wpv-blurb">
    <w:name w:val="wpv-blurb"/>
    <w:basedOn w:val="DefaultParagraphFont"/>
    <w:rsid w:val="00701B01"/>
  </w:style>
  <w:style w:type="character" w:customStyle="1" w:styleId="pb-caption">
    <w:name w:val="pb-caption"/>
    <w:basedOn w:val="DefaultParagraphFont"/>
    <w:rsid w:val="00701B01"/>
  </w:style>
  <w:style w:type="character" w:customStyle="1" w:styleId="HeaderChar3">
    <w:name w:val="Header Char3"/>
    <w:basedOn w:val="DefaultParagraphFont"/>
    <w:uiPriority w:val="99"/>
    <w:semiHidden/>
    <w:rsid w:val="00701B01"/>
    <w:rPr>
      <w:rFonts w:ascii="Calibri" w:hAnsi="Calibri" w:cs="Calibri" w:hint="default"/>
    </w:rPr>
  </w:style>
  <w:style w:type="character" w:customStyle="1" w:styleId="FontStyle220">
    <w:name w:val="Font Style220"/>
    <w:basedOn w:val="DefaultParagraphFont"/>
    <w:uiPriority w:val="99"/>
    <w:rsid w:val="00701B01"/>
    <w:rPr>
      <w:rFonts w:ascii="Candara" w:hAnsi="Candara" w:cs="Candara" w:hint="default"/>
      <w:i/>
      <w:iCs/>
      <w:sz w:val="18"/>
      <w:szCs w:val="18"/>
    </w:rPr>
  </w:style>
  <w:style w:type="character" w:customStyle="1" w:styleId="FontStyle290">
    <w:name w:val="Font Style290"/>
    <w:basedOn w:val="DefaultParagraphFont"/>
    <w:uiPriority w:val="99"/>
    <w:rsid w:val="00701B0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01B01"/>
    <w:rPr>
      <w:rFonts w:ascii="Arial" w:hAnsi="Arial" w:cs="Arial" w:hint="default"/>
      <w:b/>
      <w:bCs/>
      <w:sz w:val="16"/>
      <w:szCs w:val="16"/>
    </w:rPr>
  </w:style>
  <w:style w:type="character" w:customStyle="1" w:styleId="m-5498913268213319940gmail-styleunderline">
    <w:name w:val="m_-5498913268213319940gmail-styleunderline"/>
    <w:basedOn w:val="DefaultParagraphFont"/>
    <w:rsid w:val="00701B01"/>
  </w:style>
  <w:style w:type="character" w:customStyle="1" w:styleId="overlay">
    <w:name w:val="overlay"/>
    <w:basedOn w:val="DefaultParagraphFont"/>
    <w:rsid w:val="00701B01"/>
  </w:style>
  <w:style w:type="character" w:customStyle="1" w:styleId="copyright">
    <w:name w:val="copyright"/>
    <w:basedOn w:val="DefaultParagraphFont"/>
    <w:rsid w:val="00701B01"/>
  </w:style>
  <w:style w:type="character" w:customStyle="1" w:styleId="TagCharCharCharChar">
    <w:name w:val="Tag Char Char Char Char"/>
    <w:basedOn w:val="DefaultParagraphFont"/>
    <w:rsid w:val="00701B01"/>
    <w:rPr>
      <w:rFonts w:ascii="Calibri" w:hAnsi="Calibri" w:cs="Calibri" w:hint="default"/>
      <w:b/>
      <w:bCs w:val="0"/>
      <w:sz w:val="24"/>
    </w:rPr>
  </w:style>
  <w:style w:type="character" w:customStyle="1" w:styleId="adtext">
    <w:name w:val="adtext"/>
    <w:basedOn w:val="DefaultParagraphFont"/>
    <w:rsid w:val="00701B01"/>
  </w:style>
  <w:style w:type="character" w:customStyle="1" w:styleId="UL-Bold">
    <w:name w:val="UL-Bold"/>
    <w:basedOn w:val="DefaultParagraphFont"/>
    <w:rsid w:val="00701B01"/>
    <w:rPr>
      <w:u w:val="thick"/>
    </w:rPr>
  </w:style>
  <w:style w:type="character" w:customStyle="1" w:styleId="UL-None">
    <w:name w:val="UL-None"/>
    <w:basedOn w:val="DefaultParagraphFont"/>
    <w:rsid w:val="00701B01"/>
    <w:rPr>
      <w:strike w:val="0"/>
      <w:dstrike w:val="0"/>
      <w:u w:val="none"/>
      <w:effect w:val="none"/>
    </w:rPr>
  </w:style>
  <w:style w:type="character" w:customStyle="1" w:styleId="gl">
    <w:name w:val="gl"/>
    <w:basedOn w:val="DefaultParagraphFont"/>
    <w:rsid w:val="00701B01"/>
  </w:style>
  <w:style w:type="character" w:customStyle="1" w:styleId="qu730rj69h">
    <w:name w:val="qu730rj69h"/>
    <w:basedOn w:val="DefaultParagraphFont"/>
    <w:rsid w:val="00701B01"/>
  </w:style>
  <w:style w:type="character" w:customStyle="1" w:styleId="lmy74qr12z">
    <w:name w:val="lmy74qr12z"/>
    <w:basedOn w:val="DefaultParagraphFont"/>
    <w:rsid w:val="00701B01"/>
  </w:style>
  <w:style w:type="character" w:customStyle="1" w:styleId="icr880">
    <w:name w:val="icr880"/>
    <w:basedOn w:val="DefaultParagraphFont"/>
    <w:rsid w:val="00701B01"/>
  </w:style>
  <w:style w:type="character" w:customStyle="1" w:styleId="hx23q54">
    <w:name w:val="hx23q54"/>
    <w:basedOn w:val="DefaultParagraphFont"/>
    <w:rsid w:val="00701B01"/>
  </w:style>
  <w:style w:type="character" w:customStyle="1" w:styleId="m-5348258726587825636gmail-style13ptbold">
    <w:name w:val="m_-5348258726587825636gmail-style13ptbold"/>
    <w:basedOn w:val="DefaultParagraphFont"/>
    <w:rsid w:val="00701B01"/>
  </w:style>
  <w:style w:type="character" w:customStyle="1" w:styleId="m-5348258726587825636gmail-styleunderline">
    <w:name w:val="m_-5348258726587825636gmail-styleunderline"/>
    <w:basedOn w:val="DefaultParagraphFont"/>
    <w:rsid w:val="00701B01"/>
  </w:style>
  <w:style w:type="character" w:customStyle="1" w:styleId="UnderlineCharChar1">
    <w:name w:val="Underline Char Char1"/>
    <w:basedOn w:val="DefaultParagraphFont"/>
    <w:rsid w:val="00701B01"/>
    <w:rPr>
      <w:u w:val="single"/>
      <w:lang w:val="en-US" w:eastAsia="en-US" w:bidi="ar-SA"/>
    </w:rPr>
  </w:style>
  <w:style w:type="character" w:customStyle="1" w:styleId="m4385445901877740177gmail-styleunderline">
    <w:name w:val="m_4385445901877740177gmail-styleunderline"/>
    <w:basedOn w:val="DefaultParagraphFont"/>
    <w:rsid w:val="00701B01"/>
  </w:style>
  <w:style w:type="character" w:customStyle="1" w:styleId="CardsFont12ptCharChar">
    <w:name w:val="Cards + Font: 12 pt Char Char"/>
    <w:basedOn w:val="DefaultParagraphFont"/>
    <w:rsid w:val="00701B01"/>
    <w:rPr>
      <w:sz w:val="24"/>
      <w:szCs w:val="24"/>
      <w:u w:val="thick"/>
      <w:lang w:val="en-US" w:eastAsia="en-US" w:bidi="ar-SA"/>
    </w:rPr>
  </w:style>
  <w:style w:type="character" w:customStyle="1" w:styleId="NothingChar1">
    <w:name w:val="Nothing Char1"/>
    <w:basedOn w:val="DefaultParagraphFont"/>
    <w:rsid w:val="00701B01"/>
    <w:rPr>
      <w:lang w:val="en-US" w:eastAsia="en-US" w:bidi="ar-SA"/>
    </w:rPr>
  </w:style>
  <w:style w:type="character" w:customStyle="1" w:styleId="DDIUnderline">
    <w:name w:val="DDI Underline"/>
    <w:qFormat/>
    <w:rsid w:val="00701B01"/>
    <w:rPr>
      <w:rFonts w:ascii="Times New Roman" w:hAnsi="Times New Roman" w:cs="Times New Roman" w:hint="default"/>
      <w:sz w:val="24"/>
      <w:u w:val="single"/>
    </w:rPr>
  </w:style>
  <w:style w:type="character" w:customStyle="1" w:styleId="Char1">
    <w:name w:val="Char1"/>
    <w:basedOn w:val="DefaultParagraphFont"/>
    <w:rsid w:val="00701B01"/>
    <w:rPr>
      <w:rFonts w:ascii="Arial" w:hAnsi="Arial" w:cs="Arial" w:hint="default"/>
      <w:b/>
      <w:bCs/>
      <w:iCs/>
      <w:sz w:val="24"/>
      <w:szCs w:val="28"/>
      <w:lang w:val="en-US" w:eastAsia="en-US" w:bidi="ar-SA"/>
    </w:rPr>
  </w:style>
  <w:style w:type="character" w:customStyle="1" w:styleId="10ptnotbold">
    <w:name w:val="10ptnotbold"/>
    <w:basedOn w:val="DefaultParagraphFont"/>
    <w:rsid w:val="00701B01"/>
    <w:rPr>
      <w:sz w:val="20"/>
    </w:rPr>
  </w:style>
  <w:style w:type="character" w:customStyle="1" w:styleId="Cites-AuthorDate">
    <w:name w:val="Cites-Author/Date"/>
    <w:rsid w:val="00701B01"/>
    <w:rPr>
      <w:rFonts w:ascii="Helvetica" w:hAnsi="Helvetica" w:cs="Helvetica" w:hint="default"/>
      <w:b/>
      <w:bCs w:val="0"/>
      <w:sz w:val="22"/>
      <w:szCs w:val="24"/>
      <w:u w:val="thick"/>
    </w:rPr>
  </w:style>
  <w:style w:type="character" w:customStyle="1" w:styleId="m489902567989944824gmail-style13ptbold">
    <w:name w:val="m_489902567989944824gmail-style13ptbold"/>
    <w:basedOn w:val="DefaultParagraphFont"/>
    <w:rsid w:val="00701B01"/>
  </w:style>
  <w:style w:type="character" w:customStyle="1" w:styleId="m489902567989944824gmail-styleunderline">
    <w:name w:val="m_489902567989944824gmail-styleunderline"/>
    <w:basedOn w:val="DefaultParagraphFont"/>
    <w:rsid w:val="00701B01"/>
  </w:style>
  <w:style w:type="character" w:customStyle="1" w:styleId="UnresolvedMention2">
    <w:name w:val="Unresolved Mention2"/>
    <w:basedOn w:val="DefaultParagraphFont"/>
    <w:uiPriority w:val="99"/>
    <w:semiHidden/>
    <w:rsid w:val="00701B01"/>
    <w:rPr>
      <w:color w:val="808080"/>
      <w:shd w:val="clear" w:color="auto" w:fill="E6E6E6"/>
    </w:rPr>
  </w:style>
  <w:style w:type="character" w:customStyle="1" w:styleId="swauthor">
    <w:name w:val="sw_author"/>
    <w:rsid w:val="00701B01"/>
  </w:style>
  <w:style w:type="character" w:customStyle="1" w:styleId="UnderlineCharChar3">
    <w:name w:val="Underline Char Char3"/>
    <w:rsid w:val="00701B01"/>
    <w:rPr>
      <w:szCs w:val="24"/>
      <w:u w:val="single"/>
      <w:lang w:val="en-US" w:eastAsia="en-US" w:bidi="ar-SA"/>
    </w:rPr>
  </w:style>
  <w:style w:type="character" w:customStyle="1" w:styleId="tl8wme">
    <w:name w:val="tl8wme"/>
    <w:basedOn w:val="DefaultParagraphFont"/>
    <w:rsid w:val="00701B01"/>
  </w:style>
  <w:style w:type="character" w:customStyle="1" w:styleId="Mention3">
    <w:name w:val="Mention3"/>
    <w:basedOn w:val="DefaultParagraphFont"/>
    <w:uiPriority w:val="99"/>
    <w:semiHidden/>
    <w:rsid w:val="00701B01"/>
    <w:rPr>
      <w:color w:val="2B579A"/>
      <w:shd w:val="clear" w:color="auto" w:fill="E6E6E6"/>
    </w:rPr>
  </w:style>
  <w:style w:type="character" w:customStyle="1" w:styleId="m-5251091010484660064gmail-style13ptbold">
    <w:name w:val="m_-5251091010484660064gmail-style13ptbold"/>
    <w:basedOn w:val="DefaultParagraphFont"/>
    <w:rsid w:val="00701B01"/>
  </w:style>
  <w:style w:type="character" w:customStyle="1" w:styleId="m-5251091010484660064gmail-styleunderline">
    <w:name w:val="m_-5251091010484660064gmail-styleunderline"/>
    <w:basedOn w:val="DefaultParagraphFont"/>
    <w:rsid w:val="00701B01"/>
  </w:style>
  <w:style w:type="character" w:customStyle="1" w:styleId="tablecaption">
    <w:name w:val="tablecaption"/>
    <w:basedOn w:val="DefaultParagraphFont"/>
    <w:rsid w:val="00701B01"/>
  </w:style>
  <w:style w:type="character" w:customStyle="1" w:styleId="StyleLatinHelvetica105ptBlack">
    <w:name w:val="Style (Latin) Helvetica 10.5 pt Black"/>
    <w:basedOn w:val="DefaultParagraphFont"/>
    <w:rsid w:val="00701B01"/>
    <w:rPr>
      <w:rFonts w:ascii="Times New Roman" w:hAnsi="Times New Roman" w:cs="Times New Roman" w:hint="default"/>
      <w:color w:val="000000"/>
      <w:sz w:val="21"/>
    </w:rPr>
  </w:style>
  <w:style w:type="character" w:customStyle="1" w:styleId="m-413333960618644972gmail-style13ptbold">
    <w:name w:val="m_-413333960618644972gmail-style13ptbold"/>
    <w:basedOn w:val="DefaultParagraphFont"/>
    <w:rsid w:val="00701B01"/>
  </w:style>
  <w:style w:type="character" w:customStyle="1" w:styleId="m-413333960618644972gmail-styleunderline">
    <w:name w:val="m_-413333960618644972gmail-styleunderline"/>
    <w:basedOn w:val="DefaultParagraphFont"/>
    <w:rsid w:val="00701B01"/>
  </w:style>
  <w:style w:type="character" w:customStyle="1" w:styleId="m8314098763611656848gmail-stylestylebold12pt">
    <w:name w:val="m_8314098763611656848gmail-stylestylebold12pt"/>
    <w:basedOn w:val="DefaultParagraphFont"/>
    <w:rsid w:val="00701B01"/>
  </w:style>
  <w:style w:type="character" w:customStyle="1" w:styleId="m8314098763611656848gmail-styleboldunderline">
    <w:name w:val="m_8314098763611656848gmail-styleboldunderline"/>
    <w:basedOn w:val="DefaultParagraphFont"/>
    <w:rsid w:val="00701B01"/>
  </w:style>
  <w:style w:type="character" w:customStyle="1" w:styleId="BlockTitleCharChar">
    <w:name w:val="Block Title Char Char"/>
    <w:rsid w:val="00701B01"/>
    <w:rPr>
      <w:rFonts w:ascii="Georgia" w:eastAsia="Times New Roman" w:hAnsi="Georgia" w:cs="Arial" w:hint="default"/>
      <w:b/>
      <w:bCs/>
      <w:kern w:val="32"/>
      <w:sz w:val="28"/>
      <w:szCs w:val="32"/>
    </w:rPr>
  </w:style>
  <w:style w:type="character" w:customStyle="1" w:styleId="SmallChar0">
    <w:name w:val="Small Char"/>
    <w:qFormat/>
    <w:rsid w:val="00701B01"/>
    <w:rPr>
      <w:rFonts w:ascii="Arial Narrow" w:hAnsi="Arial Narrow" w:cs="Times New Roman" w:hint="default"/>
      <w:color w:val="000000"/>
      <w:sz w:val="16"/>
    </w:rPr>
  </w:style>
  <w:style w:type="character" w:customStyle="1" w:styleId="CiteReal0">
    <w:name w:val="CiteReal"/>
    <w:uiPriority w:val="1"/>
    <w:qFormat/>
    <w:rsid w:val="00701B01"/>
    <w:rPr>
      <w:rFonts w:ascii="Arial" w:hAnsi="Arial" w:cs="Arial" w:hint="default"/>
      <w:b/>
      <w:bCs w:val="0"/>
      <w:sz w:val="24"/>
      <w:u w:val="single"/>
    </w:rPr>
  </w:style>
  <w:style w:type="character" w:customStyle="1" w:styleId="dropcap1">
    <w:name w:val="dropcap1"/>
    <w:rsid w:val="00701B01"/>
  </w:style>
  <w:style w:type="character" w:customStyle="1" w:styleId="FontStyle72">
    <w:name w:val="Font Style72"/>
    <w:uiPriority w:val="99"/>
    <w:rsid w:val="00701B01"/>
    <w:rPr>
      <w:rFonts w:ascii="Cambria" w:hAnsi="Cambria" w:cs="Cambria" w:hint="default"/>
      <w:sz w:val="16"/>
      <w:szCs w:val="16"/>
    </w:rPr>
  </w:style>
  <w:style w:type="character" w:customStyle="1" w:styleId="FontStyle73">
    <w:name w:val="Font Style73"/>
    <w:uiPriority w:val="99"/>
    <w:rsid w:val="00701B01"/>
    <w:rPr>
      <w:rFonts w:ascii="Cambria" w:hAnsi="Cambria" w:cs="Cambria" w:hint="default"/>
      <w:i/>
      <w:iCs/>
      <w:sz w:val="16"/>
      <w:szCs w:val="16"/>
    </w:rPr>
  </w:style>
  <w:style w:type="character" w:customStyle="1" w:styleId="UnderlinestyleChar2">
    <w:name w:val="Underline style Char2"/>
    <w:rsid w:val="00701B01"/>
    <w:rPr>
      <w:sz w:val="22"/>
      <w:szCs w:val="24"/>
      <w:u w:val="single"/>
      <w:lang w:val="en-US" w:eastAsia="en-US" w:bidi="ar-SA"/>
    </w:rPr>
  </w:style>
  <w:style w:type="character" w:customStyle="1" w:styleId="FontStyle49">
    <w:name w:val="Font Style49"/>
    <w:uiPriority w:val="99"/>
    <w:rsid w:val="00701B01"/>
    <w:rPr>
      <w:rFonts w:ascii="Cambria" w:hAnsi="Cambria" w:cs="Cambria" w:hint="default"/>
      <w:sz w:val="20"/>
      <w:szCs w:val="20"/>
    </w:rPr>
  </w:style>
  <w:style w:type="character" w:customStyle="1" w:styleId="FontStyle50">
    <w:name w:val="Font Style50"/>
    <w:uiPriority w:val="99"/>
    <w:rsid w:val="00701B01"/>
    <w:rPr>
      <w:rFonts w:ascii="Cambria" w:hAnsi="Cambria" w:cs="Cambria" w:hint="default"/>
      <w:b/>
      <w:bCs/>
      <w:sz w:val="20"/>
      <w:szCs w:val="20"/>
    </w:rPr>
  </w:style>
  <w:style w:type="character" w:customStyle="1" w:styleId="kn">
    <w:name w:val="kn"/>
    <w:basedOn w:val="DefaultParagraphFont"/>
    <w:rsid w:val="00701B01"/>
  </w:style>
  <w:style w:type="character" w:customStyle="1" w:styleId="StyleStyleUnderlineUnderlineStyleBoldUnderlineIntenseEmphas">
    <w:name w:val="Style Style UnderlineUnderlineStyle Bold UnderlineIntense Emphas..."/>
    <w:basedOn w:val="DefaultParagraphFont"/>
    <w:rsid w:val="00701B01"/>
    <w:rPr>
      <w:b/>
      <w:bCs/>
      <w:sz w:val="26"/>
      <w:u w:val="single"/>
    </w:rPr>
  </w:style>
  <w:style w:type="character" w:customStyle="1" w:styleId="articoloinside">
    <w:name w:val="articolo_inside"/>
    <w:rsid w:val="00701B01"/>
  </w:style>
  <w:style w:type="character" w:customStyle="1" w:styleId="desc">
    <w:name w:val="desc"/>
    <w:basedOn w:val="DefaultParagraphFont"/>
    <w:rsid w:val="00701B01"/>
  </w:style>
  <w:style w:type="character" w:customStyle="1" w:styleId="job">
    <w:name w:val="job"/>
    <w:basedOn w:val="DefaultParagraphFont"/>
    <w:rsid w:val="00701B01"/>
  </w:style>
  <w:style w:type="character" w:customStyle="1" w:styleId="publisher">
    <w:name w:val="publisher"/>
    <w:basedOn w:val="DefaultParagraphFont"/>
    <w:rsid w:val="00701B01"/>
  </w:style>
  <w:style w:type="character" w:customStyle="1" w:styleId="pubyear">
    <w:name w:val="pubyear"/>
    <w:basedOn w:val="DefaultParagraphFont"/>
    <w:rsid w:val="00701B01"/>
  </w:style>
  <w:style w:type="character" w:customStyle="1" w:styleId="pubcity">
    <w:name w:val="pubcity"/>
    <w:basedOn w:val="DefaultParagraphFont"/>
    <w:rsid w:val="00701B01"/>
  </w:style>
  <w:style w:type="character" w:customStyle="1" w:styleId="bodycontentlink">
    <w:name w:val="bodycontentlink"/>
    <w:basedOn w:val="DefaultParagraphFont"/>
    <w:rsid w:val="00701B01"/>
  </w:style>
  <w:style w:type="character" w:customStyle="1" w:styleId="ecdate">
    <w:name w:val="ec_date"/>
    <w:basedOn w:val="DefaultParagraphFont"/>
    <w:rsid w:val="00701B01"/>
    <w:rPr>
      <w:rFonts w:ascii="Symbol" w:hAnsi="Symbol" w:hint="default"/>
      <w:sz w:val="20"/>
      <w:szCs w:val="20"/>
      <w:shd w:val="clear" w:color="auto" w:fill="FFFFFF"/>
    </w:rPr>
  </w:style>
  <w:style w:type="character" w:customStyle="1" w:styleId="hittermhilite">
    <w:name w:val="hittermhilite"/>
    <w:basedOn w:val="DefaultParagraphFont"/>
    <w:rsid w:val="00701B01"/>
  </w:style>
  <w:style w:type="character" w:customStyle="1" w:styleId="articleheadline">
    <w:name w:val="articleheadline"/>
    <w:basedOn w:val="DefaultParagraphFont"/>
    <w:rsid w:val="00701B01"/>
  </w:style>
  <w:style w:type="character" w:customStyle="1" w:styleId="u-byline">
    <w:name w:val="u-byline"/>
    <w:basedOn w:val="DefaultParagraphFont"/>
    <w:rsid w:val="00701B01"/>
  </w:style>
  <w:style w:type="character" w:customStyle="1" w:styleId="articlebya">
    <w:name w:val="articleby_a"/>
    <w:basedOn w:val="DefaultParagraphFont"/>
    <w:rsid w:val="00701B01"/>
  </w:style>
  <w:style w:type="character" w:customStyle="1" w:styleId="popupwinby">
    <w:name w:val="popupwinby"/>
    <w:basedOn w:val="DefaultParagraphFont"/>
    <w:rsid w:val="00701B01"/>
  </w:style>
  <w:style w:type="character" w:customStyle="1" w:styleId="storyheader">
    <w:name w:val="storyheader"/>
    <w:basedOn w:val="DefaultParagraphFont"/>
    <w:rsid w:val="00701B01"/>
  </w:style>
  <w:style w:type="character" w:customStyle="1" w:styleId="marron">
    <w:name w:val="marron"/>
    <w:basedOn w:val="DefaultParagraphFont"/>
    <w:rsid w:val="00701B01"/>
  </w:style>
  <w:style w:type="character" w:customStyle="1" w:styleId="StyleNormalWeb10ptChar">
    <w:name w:val="Style Normal (Web) + 10 pt Char"/>
    <w:basedOn w:val="DefaultParagraphFont"/>
    <w:rsid w:val="00701B01"/>
    <w:rPr>
      <w:szCs w:val="24"/>
      <w:lang w:val="en-US" w:eastAsia="en-US" w:bidi="ar-SA"/>
    </w:rPr>
  </w:style>
  <w:style w:type="character" w:customStyle="1" w:styleId="Style3CharChar">
    <w:name w:val="Style3 Char Char"/>
    <w:basedOn w:val="DefaultParagraphFont"/>
    <w:rsid w:val="00701B01"/>
    <w:rPr>
      <w:rFonts w:ascii="Trebuchet MS" w:hAnsi="Trebuchet MS" w:hint="default"/>
      <w:b/>
      <w:bCs w:val="0"/>
      <w:sz w:val="22"/>
      <w:szCs w:val="24"/>
      <w:lang w:val="en-US" w:eastAsia="en-US" w:bidi="ar-SA"/>
    </w:rPr>
  </w:style>
  <w:style w:type="character" w:customStyle="1" w:styleId="NormalChar0">
    <w:name w:val="Normal Char"/>
    <w:basedOn w:val="DefaultParagraphFont"/>
    <w:rsid w:val="00701B01"/>
    <w:rPr>
      <w:lang w:eastAsia="en-US"/>
    </w:rPr>
  </w:style>
  <w:style w:type="character" w:customStyle="1" w:styleId="BoldUnderlineChar3">
    <w:name w:val="Bold + Underline Char"/>
    <w:basedOn w:val="DefaultParagraphFont"/>
    <w:rsid w:val="00701B01"/>
    <w:rPr>
      <w:rFonts w:ascii="Bookman Old Style" w:eastAsiaTheme="majorEastAsia" w:hAnsi="Bookman Old Style" w:cs="Palatino Linotype" w:hint="default"/>
      <w:b/>
      <w:bCs w:val="0"/>
      <w:sz w:val="28"/>
      <w:szCs w:val="36"/>
      <w:u w:val="single"/>
      <w:lang w:val="en-US" w:eastAsia="en-US" w:bidi="ar-SA"/>
    </w:rPr>
  </w:style>
  <w:style w:type="character" w:customStyle="1" w:styleId="citationiacgale">
    <w:name w:val="citation iac gale"/>
    <w:basedOn w:val="DefaultParagraphFont"/>
    <w:rsid w:val="00701B01"/>
  </w:style>
  <w:style w:type="character" w:customStyle="1" w:styleId="CharacterStyle7">
    <w:name w:val="Character Style 7"/>
    <w:rsid w:val="00701B01"/>
    <w:rPr>
      <w:rFonts w:ascii="Trebuchet MS" w:hAnsi="Trebuchet MS" w:cs="Trebuchet MS" w:hint="default"/>
      <w:sz w:val="20"/>
      <w:szCs w:val="20"/>
      <w:u w:val="single"/>
    </w:rPr>
  </w:style>
  <w:style w:type="character" w:customStyle="1" w:styleId="StyleStyle4Char">
    <w:name w:val="Style Style4 + Char"/>
    <w:basedOn w:val="DefaultParagraphFont"/>
    <w:rsid w:val="00701B01"/>
    <w:rPr>
      <w:rFonts w:ascii="Palatino Linotype" w:hAnsi="Palatino Linotype" w:hint="default"/>
      <w:b/>
      <w:bCs w:val="0"/>
      <w:noProof w:val="0"/>
      <w:sz w:val="22"/>
      <w:szCs w:val="24"/>
      <w:u w:val="single"/>
      <w:lang w:val="en-US" w:eastAsia="en-US" w:bidi="ar-SA"/>
    </w:rPr>
  </w:style>
  <w:style w:type="character" w:customStyle="1" w:styleId="StyleStyle4BlackChar">
    <w:name w:val="Style Style4 + Black Char"/>
    <w:basedOn w:val="DefaultParagraphFont"/>
    <w:rsid w:val="00701B01"/>
    <w:rPr>
      <w:rFonts w:ascii="Palatino Linotype" w:hAnsi="Palatino Linotype" w:hint="default"/>
      <w:b/>
      <w:bCs w:val="0"/>
      <w:noProof w:val="0"/>
      <w:color w:val="000000"/>
      <w:sz w:val="22"/>
      <w:szCs w:val="24"/>
      <w:u w:val="single"/>
      <w:lang w:val="en-US" w:eastAsia="en-US" w:bidi="ar-SA"/>
    </w:rPr>
  </w:style>
  <w:style w:type="character" w:customStyle="1" w:styleId="UnderlinedEvidenceCharChar">
    <w:name w:val="Underlined Evidence Char Char"/>
    <w:basedOn w:val="DefaultParagraphFont"/>
    <w:rsid w:val="00701B01"/>
    <w:rPr>
      <w:rFonts w:ascii="Symbol" w:hAnsi="Symbol" w:hint="default"/>
      <w:sz w:val="21"/>
      <w:szCs w:val="21"/>
      <w:u w:val="thick"/>
      <w:lang w:val="en-US" w:eastAsia="en-US" w:bidi="ar-SA"/>
    </w:rPr>
  </w:style>
  <w:style w:type="character" w:customStyle="1" w:styleId="NoterefInText">
    <w:name w:val="_NoterefInText"/>
    <w:uiPriority w:val="99"/>
    <w:rsid w:val="00701B01"/>
    <w:rPr>
      <w:rFonts w:ascii="AKDPE C+ Utopia" w:hAnsi="AKDPE C+ Utopia" w:cs="AKDPE C+ Utopia" w:hint="default"/>
      <w:color w:val="000000"/>
    </w:rPr>
  </w:style>
  <w:style w:type="character" w:customStyle="1" w:styleId="postauthor">
    <w:name w:val="postauthor"/>
    <w:basedOn w:val="DefaultParagraphFont"/>
    <w:rsid w:val="00701B01"/>
  </w:style>
  <w:style w:type="character" w:customStyle="1" w:styleId="span">
    <w:name w:val="span"/>
    <w:basedOn w:val="DefaultParagraphFont"/>
    <w:rsid w:val="00701B01"/>
  </w:style>
  <w:style w:type="character" w:customStyle="1" w:styleId="maintitle">
    <w:name w:val="maintitle"/>
    <w:basedOn w:val="DefaultParagraphFont"/>
    <w:rsid w:val="00701B01"/>
  </w:style>
  <w:style w:type="character" w:customStyle="1" w:styleId="thirdparty-logo">
    <w:name w:val="thirdparty-logo"/>
    <w:basedOn w:val="DefaultParagraphFont"/>
    <w:rsid w:val="00701B01"/>
  </w:style>
  <w:style w:type="character" w:customStyle="1" w:styleId="posted">
    <w:name w:val="posted"/>
    <w:basedOn w:val="DefaultParagraphFont"/>
    <w:rsid w:val="00701B01"/>
  </w:style>
  <w:style w:type="character" w:customStyle="1" w:styleId="ticker">
    <w:name w:val="ticker"/>
    <w:basedOn w:val="DefaultParagraphFont"/>
    <w:rsid w:val="00701B01"/>
  </w:style>
  <w:style w:type="character" w:customStyle="1" w:styleId="vcard">
    <w:name w:val="vcard"/>
    <w:basedOn w:val="DefaultParagraphFont"/>
    <w:rsid w:val="00701B01"/>
  </w:style>
  <w:style w:type="character" w:customStyle="1" w:styleId="print-footnote">
    <w:name w:val="print-footnote"/>
    <w:basedOn w:val="DefaultParagraphFont"/>
    <w:rsid w:val="00701B01"/>
  </w:style>
  <w:style w:type="character" w:customStyle="1" w:styleId="datestring">
    <w:name w:val="datestring"/>
    <w:basedOn w:val="DefaultParagraphFont"/>
    <w:rsid w:val="00701B01"/>
  </w:style>
  <w:style w:type="character" w:customStyle="1" w:styleId="email">
    <w:name w:val="email"/>
    <w:basedOn w:val="DefaultParagraphFont"/>
    <w:rsid w:val="00701B01"/>
  </w:style>
  <w:style w:type="character" w:customStyle="1" w:styleId="gptad">
    <w:name w:val="gptad"/>
    <w:basedOn w:val="DefaultParagraphFont"/>
    <w:rsid w:val="00701B01"/>
  </w:style>
  <w:style w:type="character" w:customStyle="1" w:styleId="creditline">
    <w:name w:val="creditline"/>
    <w:basedOn w:val="DefaultParagraphFont"/>
    <w:rsid w:val="00701B01"/>
  </w:style>
  <w:style w:type="character" w:customStyle="1" w:styleId="grd">
    <w:name w:val="grd"/>
    <w:basedOn w:val="DefaultParagraphFont"/>
    <w:rsid w:val="00701B01"/>
  </w:style>
  <w:style w:type="character" w:customStyle="1" w:styleId="created">
    <w:name w:val="created"/>
    <w:basedOn w:val="DefaultParagraphFont"/>
    <w:rsid w:val="00701B01"/>
  </w:style>
  <w:style w:type="character" w:customStyle="1" w:styleId="changed">
    <w:name w:val="changed"/>
    <w:basedOn w:val="DefaultParagraphFont"/>
    <w:rsid w:val="00701B01"/>
  </w:style>
  <w:style w:type="character" w:customStyle="1" w:styleId="article-author-name">
    <w:name w:val="article-author-name"/>
    <w:basedOn w:val="DefaultParagraphFont"/>
    <w:rsid w:val="00701B01"/>
  </w:style>
  <w:style w:type="character" w:customStyle="1" w:styleId="bioexcerpt">
    <w:name w:val="bio_excerpt"/>
    <w:basedOn w:val="DefaultParagraphFont"/>
    <w:rsid w:val="00701B01"/>
  </w:style>
  <w:style w:type="character" w:customStyle="1" w:styleId="commentcount">
    <w:name w:val="comment_count"/>
    <w:basedOn w:val="DefaultParagraphFont"/>
    <w:rsid w:val="00701B01"/>
  </w:style>
  <w:style w:type="character" w:customStyle="1" w:styleId="searchtermshighlighted">
    <w:name w:val="searchtermshighlighted"/>
    <w:basedOn w:val="DefaultParagraphFont"/>
    <w:rsid w:val="00701B01"/>
  </w:style>
  <w:style w:type="character" w:customStyle="1" w:styleId="contributornametrigger">
    <w:name w:val="contributornametrigger"/>
    <w:basedOn w:val="DefaultParagraphFont"/>
    <w:rsid w:val="00701B01"/>
  </w:style>
  <w:style w:type="character" w:customStyle="1" w:styleId="bylinepipe">
    <w:name w:val="bylinepipe"/>
    <w:basedOn w:val="DefaultParagraphFont"/>
    <w:rsid w:val="00701B01"/>
  </w:style>
  <w:style w:type="character" w:customStyle="1" w:styleId="lucenesearchresulturlb">
    <w:name w:val="lucene_search_result_url_b"/>
    <w:basedOn w:val="DefaultParagraphFont"/>
    <w:rsid w:val="00701B01"/>
  </w:style>
  <w:style w:type="character" w:customStyle="1" w:styleId="faculty-title">
    <w:name w:val="faculty-title"/>
    <w:basedOn w:val="DefaultParagraphFont"/>
    <w:rsid w:val="00701B01"/>
  </w:style>
  <w:style w:type="character" w:customStyle="1" w:styleId="count">
    <w:name w:val="count"/>
    <w:basedOn w:val="DefaultParagraphFont"/>
    <w:rsid w:val="00701B01"/>
  </w:style>
  <w:style w:type="character" w:customStyle="1" w:styleId="volume">
    <w:name w:val="volume"/>
    <w:basedOn w:val="DefaultParagraphFont"/>
    <w:rsid w:val="00701B01"/>
  </w:style>
  <w:style w:type="character" w:customStyle="1" w:styleId="issue">
    <w:name w:val="issue"/>
    <w:basedOn w:val="DefaultParagraphFont"/>
    <w:rsid w:val="00701B01"/>
  </w:style>
  <w:style w:type="character" w:customStyle="1" w:styleId="pages">
    <w:name w:val="pages"/>
    <w:basedOn w:val="DefaultParagraphFont"/>
    <w:rsid w:val="00701B01"/>
  </w:style>
  <w:style w:type="character" w:customStyle="1" w:styleId="field-content">
    <w:name w:val="field-content"/>
    <w:basedOn w:val="DefaultParagraphFont"/>
    <w:rsid w:val="00701B01"/>
  </w:style>
  <w:style w:type="character" w:customStyle="1" w:styleId="person">
    <w:name w:val="person"/>
    <w:basedOn w:val="DefaultParagraphFont"/>
    <w:rsid w:val="00701B01"/>
  </w:style>
  <w:style w:type="character" w:customStyle="1" w:styleId="corresponding">
    <w:name w:val="corresponding"/>
    <w:basedOn w:val="DefaultParagraphFont"/>
    <w:rsid w:val="00701B01"/>
  </w:style>
  <w:style w:type="character" w:customStyle="1" w:styleId="entry-date">
    <w:name w:val="entry-date"/>
    <w:basedOn w:val="DefaultParagraphFont"/>
    <w:rsid w:val="00701B01"/>
  </w:style>
  <w:style w:type="character" w:customStyle="1" w:styleId="post-time">
    <w:name w:val="post-time"/>
    <w:basedOn w:val="DefaultParagraphFont"/>
    <w:rsid w:val="00701B01"/>
  </w:style>
  <w:style w:type="character" w:customStyle="1" w:styleId="post-category">
    <w:name w:val="post-category"/>
    <w:basedOn w:val="DefaultParagraphFont"/>
    <w:rsid w:val="00701B01"/>
  </w:style>
  <w:style w:type="character" w:customStyle="1" w:styleId="post-author">
    <w:name w:val="post-author"/>
    <w:basedOn w:val="DefaultParagraphFont"/>
    <w:rsid w:val="00701B01"/>
  </w:style>
  <w:style w:type="character" w:customStyle="1" w:styleId="A10">
    <w:name w:val="A10"/>
    <w:uiPriority w:val="99"/>
    <w:rsid w:val="00701B01"/>
    <w:rPr>
      <w:rFonts w:ascii="MS Mincho" w:eastAsia="MS Mincho" w:hAnsi="MS Mincho" w:cs="MS Mincho" w:hint="eastAsia"/>
      <w:color w:val="000000"/>
      <w:sz w:val="11"/>
      <w:szCs w:val="11"/>
    </w:rPr>
  </w:style>
  <w:style w:type="character" w:customStyle="1" w:styleId="A9">
    <w:name w:val="A9"/>
    <w:uiPriority w:val="99"/>
    <w:rsid w:val="00701B01"/>
    <w:rPr>
      <w:rFonts w:ascii="MS Mincho" w:eastAsia="MS Mincho" w:hAnsi="MS Mincho" w:cs="MS Mincho" w:hint="eastAsia"/>
      <w:color w:val="000000"/>
      <w:sz w:val="14"/>
      <w:szCs w:val="14"/>
    </w:rPr>
  </w:style>
  <w:style w:type="character" w:customStyle="1" w:styleId="posted-and-updated">
    <w:name w:val="posted-and-updated"/>
    <w:basedOn w:val="DefaultParagraphFont"/>
    <w:rsid w:val="00701B01"/>
  </w:style>
  <w:style w:type="character" w:customStyle="1" w:styleId="entry-author">
    <w:name w:val="entry-author"/>
    <w:basedOn w:val="DefaultParagraphFont"/>
    <w:rsid w:val="00701B01"/>
  </w:style>
  <w:style w:type="character" w:customStyle="1" w:styleId="entry-author-name">
    <w:name w:val="entry-author-name"/>
    <w:basedOn w:val="DefaultParagraphFont"/>
    <w:rsid w:val="00701B01"/>
  </w:style>
  <w:style w:type="character" w:customStyle="1" w:styleId="arial11">
    <w:name w:val="arial_11"/>
    <w:basedOn w:val="DefaultParagraphFont"/>
    <w:rsid w:val="00701B01"/>
  </w:style>
  <w:style w:type="character" w:customStyle="1" w:styleId="contrib-degrees">
    <w:name w:val="contrib-degrees"/>
    <w:basedOn w:val="DefaultParagraphFont"/>
    <w:rsid w:val="00701B01"/>
  </w:style>
  <w:style w:type="character" w:customStyle="1" w:styleId="contrib-on-behalf-of">
    <w:name w:val="contrib-on-behalf-of"/>
    <w:basedOn w:val="DefaultParagraphFont"/>
    <w:rsid w:val="00701B01"/>
  </w:style>
  <w:style w:type="character" w:customStyle="1" w:styleId="pubtime">
    <w:name w:val="pubtime"/>
    <w:basedOn w:val="DefaultParagraphFont"/>
    <w:rsid w:val="00701B01"/>
  </w:style>
  <w:style w:type="character" w:customStyle="1" w:styleId="time">
    <w:name w:val="time"/>
    <w:basedOn w:val="DefaultParagraphFont"/>
    <w:rsid w:val="00701B01"/>
  </w:style>
  <w:style w:type="character" w:customStyle="1" w:styleId="fbcommentscount">
    <w:name w:val="fb_comments_count"/>
    <w:basedOn w:val="DefaultParagraphFont"/>
    <w:rsid w:val="00701B01"/>
  </w:style>
  <w:style w:type="character" w:customStyle="1" w:styleId="stsharethiscustom">
    <w:name w:val="st_sharethis_custom"/>
    <w:basedOn w:val="DefaultParagraphFont"/>
    <w:rsid w:val="00701B01"/>
  </w:style>
  <w:style w:type="character" w:customStyle="1" w:styleId="post-date">
    <w:name w:val="post-date"/>
    <w:basedOn w:val="DefaultParagraphFont"/>
    <w:rsid w:val="00701B01"/>
  </w:style>
  <w:style w:type="character" w:customStyle="1" w:styleId="link-external">
    <w:name w:val="link-external"/>
    <w:basedOn w:val="DefaultParagraphFont"/>
    <w:rsid w:val="00701B01"/>
  </w:style>
  <w:style w:type="character" w:customStyle="1" w:styleId="articleauthor">
    <w:name w:val="article_author"/>
    <w:basedOn w:val="DefaultParagraphFont"/>
    <w:rsid w:val="00701B01"/>
  </w:style>
  <w:style w:type="character" w:customStyle="1" w:styleId="articleissue">
    <w:name w:val="article_issue"/>
    <w:basedOn w:val="DefaultParagraphFont"/>
    <w:rsid w:val="00701B01"/>
  </w:style>
  <w:style w:type="character" w:customStyle="1" w:styleId="a-size-large">
    <w:name w:val="a-size-large"/>
    <w:basedOn w:val="DefaultParagraphFont"/>
    <w:rsid w:val="00701B01"/>
  </w:style>
  <w:style w:type="character" w:customStyle="1" w:styleId="a-size-medium">
    <w:name w:val="a-size-medium"/>
    <w:basedOn w:val="DefaultParagraphFont"/>
    <w:rsid w:val="00701B01"/>
  </w:style>
  <w:style w:type="character" w:customStyle="1" w:styleId="contribution">
    <w:name w:val="contribution"/>
    <w:basedOn w:val="DefaultParagraphFont"/>
    <w:rsid w:val="00701B01"/>
  </w:style>
  <w:style w:type="character" w:customStyle="1" w:styleId="a-color-secondary">
    <w:name w:val="a-color-secondary"/>
    <w:basedOn w:val="DefaultParagraphFont"/>
    <w:rsid w:val="00701B01"/>
  </w:style>
  <w:style w:type="character" w:customStyle="1" w:styleId="ui-author">
    <w:name w:val="ui-author"/>
    <w:basedOn w:val="DefaultParagraphFont"/>
    <w:rsid w:val="00701B01"/>
  </w:style>
  <w:style w:type="character" w:customStyle="1" w:styleId="ui-staffline">
    <w:name w:val="ui-staffline"/>
    <w:basedOn w:val="DefaultParagraphFont"/>
    <w:rsid w:val="00701B01"/>
  </w:style>
  <w:style w:type="character" w:customStyle="1" w:styleId="value">
    <w:name w:val="value"/>
    <w:basedOn w:val="DefaultParagraphFont"/>
    <w:rsid w:val="00701B01"/>
  </w:style>
  <w:style w:type="character" w:customStyle="1" w:styleId="specialissuelabel">
    <w:name w:val="specialissuelabel"/>
    <w:basedOn w:val="DefaultParagraphFont"/>
    <w:rsid w:val="00701B01"/>
  </w:style>
  <w:style w:type="character" w:customStyle="1" w:styleId="referencediv">
    <w:name w:val="referencediv"/>
    <w:basedOn w:val="DefaultParagraphFont"/>
    <w:rsid w:val="00701B01"/>
  </w:style>
  <w:style w:type="character" w:customStyle="1" w:styleId="wp-smiley">
    <w:name w:val="wp-smiley"/>
    <w:basedOn w:val="DefaultParagraphFont"/>
    <w:rsid w:val="00701B01"/>
  </w:style>
  <w:style w:type="character" w:customStyle="1" w:styleId="meta-prep">
    <w:name w:val="meta-prep"/>
    <w:basedOn w:val="DefaultParagraphFont"/>
    <w:rsid w:val="00701B01"/>
  </w:style>
  <w:style w:type="character" w:customStyle="1" w:styleId="artjournal">
    <w:name w:val="art_journal"/>
    <w:basedOn w:val="DefaultParagraphFont"/>
    <w:rsid w:val="00701B01"/>
  </w:style>
  <w:style w:type="character" w:customStyle="1" w:styleId="artdatevolumeissuepart">
    <w:name w:val="art_datevolumeissuepart"/>
    <w:basedOn w:val="DefaultParagraphFont"/>
    <w:rsid w:val="00701B01"/>
  </w:style>
  <w:style w:type="character" w:customStyle="1" w:styleId="artpages">
    <w:name w:val="art_pages"/>
    <w:basedOn w:val="DefaultParagraphFont"/>
    <w:rsid w:val="00701B01"/>
  </w:style>
  <w:style w:type="character" w:customStyle="1" w:styleId="singlehighlightclass">
    <w:name w:val="single_highlight_class"/>
    <w:basedOn w:val="DefaultParagraphFont"/>
    <w:rsid w:val="00701B01"/>
  </w:style>
  <w:style w:type="character" w:customStyle="1" w:styleId="degree">
    <w:name w:val="degree"/>
    <w:basedOn w:val="DefaultParagraphFont"/>
    <w:rsid w:val="00701B01"/>
  </w:style>
  <w:style w:type="character" w:customStyle="1" w:styleId="major">
    <w:name w:val="major"/>
    <w:basedOn w:val="DefaultParagraphFont"/>
    <w:rsid w:val="00701B01"/>
  </w:style>
  <w:style w:type="character" w:customStyle="1" w:styleId="authors">
    <w:name w:val="authors"/>
    <w:basedOn w:val="DefaultParagraphFont"/>
    <w:rsid w:val="00701B01"/>
  </w:style>
  <w:style w:type="character" w:customStyle="1" w:styleId="views">
    <w:name w:val="views"/>
    <w:basedOn w:val="DefaultParagraphFont"/>
    <w:rsid w:val="00701B01"/>
  </w:style>
  <w:style w:type="character" w:customStyle="1" w:styleId="stmainservices">
    <w:name w:val="stmainservices"/>
    <w:basedOn w:val="DefaultParagraphFont"/>
    <w:rsid w:val="00701B01"/>
  </w:style>
  <w:style w:type="character" w:customStyle="1" w:styleId="stbubblehcount">
    <w:name w:val="stbubble_hcount"/>
    <w:basedOn w:val="DefaultParagraphFont"/>
    <w:rsid w:val="00701B01"/>
  </w:style>
  <w:style w:type="character" w:customStyle="1" w:styleId="article-date">
    <w:name w:val="article-date"/>
    <w:basedOn w:val="DefaultParagraphFont"/>
    <w:rsid w:val="00701B01"/>
  </w:style>
  <w:style w:type="character" w:customStyle="1" w:styleId="article-author">
    <w:name w:val="article-author"/>
    <w:basedOn w:val="DefaultParagraphFont"/>
    <w:rsid w:val="00701B01"/>
  </w:style>
  <w:style w:type="character" w:customStyle="1" w:styleId="tolocaltime">
    <w:name w:val="tolocaltime"/>
    <w:basedOn w:val="DefaultParagraphFont"/>
    <w:rsid w:val="00701B01"/>
  </w:style>
  <w:style w:type="character" w:customStyle="1" w:styleId="pb-byline">
    <w:name w:val="pb-byline"/>
    <w:basedOn w:val="DefaultParagraphFont"/>
    <w:rsid w:val="00701B01"/>
  </w:style>
  <w:style w:type="character" w:customStyle="1" w:styleId="pb-timestamp">
    <w:name w:val="pb-timestamp"/>
    <w:basedOn w:val="DefaultParagraphFont"/>
    <w:rsid w:val="00701B01"/>
  </w:style>
  <w:style w:type="character" w:customStyle="1" w:styleId="posted-on">
    <w:name w:val="posted-on"/>
    <w:basedOn w:val="DefaultParagraphFont"/>
    <w:rsid w:val="00701B01"/>
  </w:style>
  <w:style w:type="character" w:customStyle="1" w:styleId="even">
    <w:name w:val="even"/>
    <w:basedOn w:val="DefaultParagraphFont"/>
    <w:rsid w:val="00701B01"/>
  </w:style>
  <w:style w:type="character" w:customStyle="1" w:styleId="view-count">
    <w:name w:val="view-count"/>
    <w:basedOn w:val="DefaultParagraphFont"/>
    <w:rsid w:val="00701B01"/>
  </w:style>
  <w:style w:type="character" w:customStyle="1" w:styleId="tChar">
    <w:name w:val="t Char"/>
    <w:rsid w:val="00701B01"/>
    <w:rPr>
      <w:rFonts w:ascii="Georgia" w:eastAsia="Times New Roman" w:hAnsi="Georgia" w:cs="Calibri" w:hint="default"/>
      <w:b/>
      <w:bCs w:val="0"/>
      <w:lang w:val="x-none" w:eastAsia="x-none"/>
    </w:rPr>
  </w:style>
  <w:style w:type="character" w:customStyle="1" w:styleId="UnderlineCharChar4">
    <w:name w:val="Underline Char Char4"/>
    <w:rsid w:val="00701B01"/>
    <w:rPr>
      <w:szCs w:val="24"/>
      <w:u w:val="single"/>
      <w:lang w:val="en-US" w:eastAsia="en-US" w:bidi="ar-SA"/>
    </w:rPr>
  </w:style>
  <w:style w:type="character" w:customStyle="1" w:styleId="BoldUnderlineCharChar3">
    <w:name w:val="BoldUnderline Char Char3"/>
    <w:rsid w:val="00701B01"/>
    <w:rPr>
      <w:b/>
      <w:bCs w:val="0"/>
      <w:szCs w:val="24"/>
      <w:u w:val="single"/>
      <w:lang w:val="en-US" w:eastAsia="en-US" w:bidi="ar-SA"/>
    </w:rPr>
  </w:style>
  <w:style w:type="character" w:customStyle="1" w:styleId="BoldUnderlineCharChar2">
    <w:name w:val="BoldUnderline Char Char2"/>
    <w:rsid w:val="00701B01"/>
    <w:rPr>
      <w:b/>
      <w:bCs w:val="0"/>
      <w:szCs w:val="24"/>
      <w:u w:val="single"/>
      <w:lang w:val="en-US" w:eastAsia="en-US" w:bidi="ar-SA"/>
    </w:rPr>
  </w:style>
  <w:style w:type="character" w:customStyle="1" w:styleId="5Notunderlined">
    <w:name w:val="5 Not underlined"/>
    <w:rsid w:val="00701B01"/>
    <w:rPr>
      <w:rFonts w:ascii="Times New Roman" w:hAnsi="Times New Roman" w:cs="Times New Roman" w:hint="default"/>
      <w:sz w:val="16"/>
    </w:rPr>
  </w:style>
  <w:style w:type="character" w:customStyle="1" w:styleId="volume-issue">
    <w:name w:val="volume-issue"/>
    <w:rsid w:val="00701B01"/>
    <w:rPr>
      <w:rFonts w:ascii="Times New Roman" w:hAnsi="Times New Roman" w:cs="Times New Roman" w:hint="default"/>
    </w:rPr>
  </w:style>
  <w:style w:type="character" w:customStyle="1" w:styleId="i">
    <w:name w:val="i"/>
    <w:basedOn w:val="DefaultParagraphFont"/>
    <w:uiPriority w:val="99"/>
    <w:rsid w:val="00701B01"/>
  </w:style>
  <w:style w:type="character" w:customStyle="1" w:styleId="storytext">
    <w:name w:val="storytext"/>
    <w:basedOn w:val="DefaultParagraphFont"/>
    <w:rsid w:val="00701B01"/>
  </w:style>
  <w:style w:type="character" w:customStyle="1" w:styleId="heading3char0">
    <w:name w:val="heading3char"/>
    <w:rsid w:val="00701B01"/>
  </w:style>
  <w:style w:type="character" w:customStyle="1" w:styleId="boldness1">
    <w:name w:val="boldness1"/>
    <w:rsid w:val="00701B01"/>
  </w:style>
  <w:style w:type="character" w:customStyle="1" w:styleId="Heading3CharCharCharChar">
    <w:name w:val="Heading 3 Char Char Char Char"/>
    <w:basedOn w:val="DefaultParagraphFont"/>
    <w:rsid w:val="00701B01"/>
    <w:rPr>
      <w:rFonts w:ascii="Arial" w:hAnsi="Arial" w:cs="Arial" w:hint="default"/>
      <w:bCs/>
      <w:szCs w:val="26"/>
      <w:u w:val="single"/>
      <w:lang w:val="en-US" w:eastAsia="en-US" w:bidi="ar-SA"/>
    </w:rPr>
  </w:style>
  <w:style w:type="character" w:customStyle="1" w:styleId="current-selection">
    <w:name w:val="current-selection"/>
    <w:basedOn w:val="DefaultParagraphFont"/>
    <w:rsid w:val="00701B01"/>
  </w:style>
  <w:style w:type="character" w:customStyle="1" w:styleId="a2">
    <w:name w:val="_"/>
    <w:basedOn w:val="DefaultParagraphFont"/>
    <w:rsid w:val="00701B01"/>
  </w:style>
  <w:style w:type="character" w:customStyle="1" w:styleId="messagecontent">
    <w:name w:val="message_content"/>
    <w:rsid w:val="00701B01"/>
  </w:style>
  <w:style w:type="character" w:customStyle="1" w:styleId="StyleUnderlineChar">
    <w:name w:val="Style Underline Char"/>
    <w:basedOn w:val="DefaultParagraphFont"/>
    <w:rsid w:val="00701B01"/>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701B01"/>
    <w:rPr>
      <w:rFonts w:ascii="Verdana" w:hAnsi="Verdana" w:hint="default"/>
      <w:color w:val="000000"/>
      <w:sz w:val="16"/>
      <w:szCs w:val="16"/>
    </w:rPr>
  </w:style>
  <w:style w:type="character" w:customStyle="1" w:styleId="Heading3CharCharCharChar1">
    <w:name w:val="Heading 3 Char Char Char Char1"/>
    <w:rsid w:val="00701B01"/>
    <w:rPr>
      <w:rFonts w:ascii="Arial" w:hAnsi="Arial" w:cs="Arial" w:hint="default"/>
      <w:bCs/>
      <w:szCs w:val="26"/>
      <w:u w:val="single"/>
      <w:lang w:val="en-US" w:eastAsia="en-US" w:bidi="ar-SA"/>
    </w:rPr>
  </w:style>
  <w:style w:type="character" w:customStyle="1" w:styleId="comment-body">
    <w:name w:val="comment-body"/>
    <w:rsid w:val="00701B01"/>
  </w:style>
  <w:style w:type="character" w:customStyle="1" w:styleId="UnderlineCharCharChar1">
    <w:name w:val="Underline Char Char Char1"/>
    <w:rsid w:val="00701B01"/>
    <w:rPr>
      <w:u w:val="single"/>
      <w:lang w:val="en-US" w:eastAsia="en-US" w:bidi="ar-SA"/>
    </w:rPr>
  </w:style>
  <w:style w:type="character" w:customStyle="1" w:styleId="mw-headline">
    <w:name w:val="mw-headline"/>
    <w:rsid w:val="00701B01"/>
  </w:style>
  <w:style w:type="character" w:customStyle="1" w:styleId="flagicon">
    <w:name w:val="flagicon"/>
    <w:rsid w:val="00701B01"/>
  </w:style>
  <w:style w:type="character" w:customStyle="1" w:styleId="apturelink">
    <w:name w:val="apturelink"/>
    <w:rsid w:val="00701B01"/>
  </w:style>
  <w:style w:type="character" w:customStyle="1" w:styleId="apturelinkicon">
    <w:name w:val="apturelinkicon"/>
    <w:rsid w:val="00701B01"/>
  </w:style>
  <w:style w:type="character" w:customStyle="1" w:styleId="UnderlineChar1Char">
    <w:name w:val="Underline Char1 Char"/>
    <w:rsid w:val="00701B01"/>
    <w:rPr>
      <w:rFonts w:ascii="Calibri" w:eastAsia="MS Mincho" w:hAnsi="Calibri" w:cs="Calibri" w:hint="default"/>
      <w:szCs w:val="20"/>
      <w:u w:val="single"/>
    </w:rPr>
  </w:style>
  <w:style w:type="character" w:customStyle="1" w:styleId="ptitleinside">
    <w:name w:val="p_title_inside"/>
    <w:rsid w:val="00701B01"/>
  </w:style>
  <w:style w:type="character" w:customStyle="1" w:styleId="Heading1CharChar1">
    <w:name w:val="Heading 1 Char Char1"/>
    <w:rsid w:val="00701B01"/>
    <w:rPr>
      <w:rFonts w:ascii="Arial" w:hAnsi="Arial" w:cs="Arial" w:hint="default"/>
      <w:b/>
      <w:bCs/>
      <w:szCs w:val="32"/>
      <w:lang w:val="en-US" w:eastAsia="en-US" w:bidi="ar-SA"/>
    </w:rPr>
  </w:style>
  <w:style w:type="character" w:customStyle="1" w:styleId="StyleUnderlineCharChar9ptBold">
    <w:name w:val="Style Underline Char Char + 9 pt Bold"/>
    <w:rsid w:val="00701B01"/>
    <w:rPr>
      <w:rFonts w:ascii="Times New Roman" w:hAnsi="Times New Roman" w:cs="Times New Roman" w:hint="default"/>
      <w:b/>
      <w:bCs/>
      <w:sz w:val="20"/>
      <w:szCs w:val="24"/>
      <w:u w:val="single"/>
      <w:lang w:val="en-US" w:eastAsia="en-US" w:bidi="ar-SA"/>
    </w:rPr>
  </w:style>
  <w:style w:type="character" w:customStyle="1" w:styleId="StyleBoldandUnderlineCharChar29pt">
    <w:name w:val="Style Bold and Underline Char Char2 + 9 pt"/>
    <w:rsid w:val="00701B01"/>
    <w:rPr>
      <w:rFonts w:ascii="Times New Roman" w:hAnsi="Times New Roman" w:cs="Times New Roman" w:hint="default"/>
      <w:b/>
      <w:bCs/>
      <w:noProof w:val="0"/>
      <w:sz w:val="20"/>
      <w:u w:val="single"/>
    </w:rPr>
  </w:style>
  <w:style w:type="character" w:customStyle="1" w:styleId="StyleUnderlineCharChar19pt">
    <w:name w:val="Style Underline Char Char1 + 9 pt"/>
    <w:rsid w:val="00701B01"/>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701B01"/>
    <w:rPr>
      <w:rFonts w:ascii="Times New Roman" w:hAnsi="Times New Roman" w:cs="Times New Roman" w:hint="default"/>
      <w:noProof w:val="0"/>
      <w:sz w:val="20"/>
      <w:u w:val="single"/>
      <w:bdr w:val="single" w:sz="4" w:space="0" w:color="auto" w:frame="1"/>
      <w:lang w:val="en-US" w:eastAsia="en-US" w:bidi="ar-SA"/>
    </w:rPr>
  </w:style>
  <w:style w:type="character" w:customStyle="1" w:styleId="Citation-AuthorDateChar">
    <w:name w:val="Citation - Author/Date Char"/>
    <w:rsid w:val="00701B01"/>
    <w:rPr>
      <w:rFonts w:ascii="Georgia" w:eastAsia="Times New Roman" w:hAnsi="Georgia" w:hint="default"/>
      <w:b/>
      <w:bCs w:val="0"/>
      <w:smallCaps/>
      <w:sz w:val="24"/>
      <w:szCs w:val="24"/>
      <w:u w:val="single"/>
    </w:rPr>
  </w:style>
  <w:style w:type="character" w:customStyle="1" w:styleId="CardTextCharChar">
    <w:name w:val="Card Text Char Char"/>
    <w:rsid w:val="00701B01"/>
    <w:rPr>
      <w:rFonts w:ascii="Times New Roman" w:eastAsia="Times New Roman" w:hAnsi="Times New Roman" w:cs="Times New Roman" w:hint="default"/>
      <w:sz w:val="20"/>
      <w:szCs w:val="20"/>
    </w:rPr>
  </w:style>
  <w:style w:type="character" w:customStyle="1" w:styleId="citeChar1">
    <w:name w:val="cite Char"/>
    <w:locked/>
    <w:rsid w:val="00701B01"/>
    <w:rPr>
      <w:rFonts w:ascii="Times New Roman" w:hAnsi="Times New Roman" w:cs="Times New Roman" w:hint="default"/>
      <w:b/>
      <w:bCs w:val="0"/>
      <w:sz w:val="24"/>
      <w:szCs w:val="24"/>
      <w:lang w:val="x-none" w:eastAsia="x-none"/>
    </w:rPr>
  </w:style>
  <w:style w:type="character" w:customStyle="1" w:styleId="Underline-Highlighted-WFU">
    <w:name w:val="Underline-Highlighted-WFU"/>
    <w:uiPriority w:val="1"/>
    <w:qFormat/>
    <w:rsid w:val="00701B01"/>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701B01"/>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Style9ptItalicUnderline">
    <w:name w:val="Style 9 pt Italic Underline"/>
    <w:rsid w:val="00701B01"/>
    <w:rPr>
      <w:i/>
      <w:iCs/>
      <w:sz w:val="20"/>
      <w:u w:val="single"/>
    </w:rPr>
  </w:style>
  <w:style w:type="character" w:customStyle="1" w:styleId="HIGHLIGHT0">
    <w:name w:val="HIGHLIGHT"/>
    <w:uiPriority w:val="1"/>
    <w:rsid w:val="00701B01"/>
    <w:rPr>
      <w:rFonts w:ascii="Times New Roman" w:hAnsi="Times New Roman" w:cs="Times New Roman" w:hint="default"/>
      <w:sz w:val="24"/>
      <w:u w:val="single"/>
      <w:bdr w:val="none" w:sz="0" w:space="0" w:color="auto" w:frame="1"/>
    </w:rPr>
  </w:style>
  <w:style w:type="character" w:customStyle="1" w:styleId="CardsCharChar">
    <w:name w:val="Cards Char Char"/>
    <w:rsid w:val="00701B01"/>
    <w:rPr>
      <w:rFonts w:ascii="Times New Roman" w:eastAsia="Times New Roman" w:hAnsi="Times New Roman" w:cs="Times New Roman" w:hint="default"/>
      <w:szCs w:val="24"/>
    </w:rPr>
  </w:style>
  <w:style w:type="character" w:customStyle="1" w:styleId="article-record-publication-volume-issue">
    <w:name w:val="article-record-publication-volume-issue"/>
    <w:rsid w:val="00701B01"/>
  </w:style>
  <w:style w:type="character" w:customStyle="1" w:styleId="resultbodyblack">
    <w:name w:val="resultbodyblack"/>
    <w:rsid w:val="00701B01"/>
    <w:rPr>
      <w:rFonts w:ascii="Times New Roman" w:hAnsi="Times New Roman" w:cs="Times New Roman" w:hint="default"/>
    </w:rPr>
  </w:style>
  <w:style w:type="character" w:customStyle="1" w:styleId="3TagCite">
    <w:name w:val="3 Tag/Cite"/>
    <w:rsid w:val="00701B01"/>
    <w:rPr>
      <w:rFonts w:ascii="Times New Roman" w:hAnsi="Times New Roman" w:cs="Times New Roman" w:hint="default"/>
      <w:b/>
      <w:bCs w:val="0"/>
    </w:rPr>
  </w:style>
  <w:style w:type="character" w:customStyle="1" w:styleId="4Qualifications">
    <w:name w:val="4 Qualifications"/>
    <w:rsid w:val="00701B01"/>
    <w:rPr>
      <w:rFonts w:ascii="Times New Roman" w:hAnsi="Times New Roman" w:cs="Times New Roman" w:hint="default"/>
      <w:sz w:val="19"/>
    </w:rPr>
  </w:style>
  <w:style w:type="character" w:customStyle="1" w:styleId="6Underlined">
    <w:name w:val="6 Underlined"/>
    <w:rsid w:val="00701B01"/>
    <w:rPr>
      <w:rFonts w:ascii="Times New Roman" w:hAnsi="Times New Roman" w:cs="Times New Roman" w:hint="default"/>
      <w:b/>
      <w:bCs w:val="0"/>
      <w:sz w:val="21"/>
      <w:u w:val="single"/>
    </w:rPr>
  </w:style>
  <w:style w:type="character" w:customStyle="1" w:styleId="nohighlighting">
    <w:name w:val="no highlighting"/>
    <w:rsid w:val="00701B01"/>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701B01"/>
    <w:rPr>
      <w:rFonts w:ascii="Cambria" w:hAnsi="Cambria" w:hint="default"/>
      <w:sz w:val="21"/>
      <w:u w:val="single"/>
    </w:rPr>
  </w:style>
  <w:style w:type="character" w:customStyle="1" w:styleId="CharChar61">
    <w:name w:val="Char Char61"/>
    <w:rsid w:val="00701B01"/>
    <w:rPr>
      <w:rFonts w:ascii="Arial" w:hAnsi="Arial" w:cs="Arial" w:hint="default"/>
      <w:bCs/>
      <w:sz w:val="16"/>
      <w:szCs w:val="26"/>
      <w:lang w:val="en-US" w:eastAsia="en-US" w:bidi="ar-SA"/>
    </w:rPr>
  </w:style>
  <w:style w:type="paragraph" w:styleId="ListBullet">
    <w:name w:val="List Bullet"/>
    <w:basedOn w:val="Normal"/>
    <w:link w:val="ListBulletChar"/>
    <w:uiPriority w:val="99"/>
    <w:semiHidden/>
    <w:unhideWhenUsed/>
    <w:rsid w:val="00701B01"/>
    <w:pPr>
      <w:tabs>
        <w:tab w:val="num" w:pos="360"/>
      </w:tabs>
      <w:spacing w:line="256" w:lineRule="auto"/>
      <w:ind w:left="360" w:hanging="360"/>
      <w:contextualSpacing/>
    </w:pPr>
    <w:rPr>
      <w:rFonts w:eastAsia="Calibri" w:cs="Calibri"/>
    </w:rPr>
  </w:style>
  <w:style w:type="character" w:customStyle="1" w:styleId="styledate">
    <w:name w:val="styledate"/>
    <w:rsid w:val="00701B01"/>
  </w:style>
  <w:style w:type="character" w:customStyle="1" w:styleId="BoldandUnderlineChar1">
    <w:name w:val="Bold and Underline Char1"/>
    <w:rsid w:val="00701B01"/>
    <w:rPr>
      <w:b/>
      <w:bCs w:val="0"/>
      <w:szCs w:val="24"/>
      <w:u w:val="single"/>
      <w:lang w:val="en-US" w:eastAsia="en-US" w:bidi="ar-SA"/>
    </w:rPr>
  </w:style>
  <w:style w:type="character" w:customStyle="1" w:styleId="BoldandUnderlineChar1Char2">
    <w:name w:val="Bold and Underline Char1 Char2"/>
    <w:rsid w:val="00701B01"/>
    <w:rPr>
      <w:b/>
      <w:bCs w:val="0"/>
      <w:szCs w:val="24"/>
      <w:u w:val="single"/>
      <w:lang w:val="en-US" w:eastAsia="en-US" w:bidi="ar-SA"/>
    </w:rPr>
  </w:style>
  <w:style w:type="character" w:customStyle="1" w:styleId="BoldandUnderlineCharChar1">
    <w:name w:val="Bold and Underline Char Char1"/>
    <w:rsid w:val="00701B01"/>
    <w:rPr>
      <w:b/>
      <w:bCs w:val="0"/>
      <w:szCs w:val="24"/>
      <w:u w:val="single"/>
      <w:lang w:val="en-US" w:eastAsia="en-US" w:bidi="ar-SA"/>
    </w:rPr>
  </w:style>
  <w:style w:type="character" w:customStyle="1" w:styleId="BoldandUnderlineChar6">
    <w:name w:val="Bold and Underline Char6"/>
    <w:rsid w:val="00701B01"/>
    <w:rPr>
      <w:b/>
      <w:bCs w:val="0"/>
      <w:szCs w:val="24"/>
      <w:u w:val="single"/>
      <w:lang w:val="en-US" w:eastAsia="en-US" w:bidi="ar-SA"/>
    </w:rPr>
  </w:style>
  <w:style w:type="character" w:customStyle="1" w:styleId="title-link-wrapper">
    <w:name w:val="title-link-wrapper"/>
    <w:rsid w:val="00701B01"/>
  </w:style>
  <w:style w:type="character" w:customStyle="1" w:styleId="medium-font">
    <w:name w:val="medium-font"/>
    <w:rsid w:val="00701B01"/>
  </w:style>
  <w:style w:type="character" w:customStyle="1" w:styleId="ReallySamllTextChar">
    <w:name w:val="ReallySamllText Char"/>
    <w:rsid w:val="00701B01"/>
    <w:rPr>
      <w:sz w:val="12"/>
      <w:szCs w:val="24"/>
      <w:lang w:val="en-US" w:eastAsia="en-US" w:bidi="ar-SA"/>
    </w:rPr>
  </w:style>
  <w:style w:type="character" w:customStyle="1" w:styleId="style10">
    <w:name w:val="style1"/>
    <w:rsid w:val="00701B01"/>
  </w:style>
  <w:style w:type="character" w:customStyle="1" w:styleId="pmtermsel">
    <w:name w:val="pmtermsel"/>
    <w:rsid w:val="00701B01"/>
  </w:style>
  <w:style w:type="character" w:customStyle="1" w:styleId="showipapr">
    <w:name w:val="show_ipapr"/>
    <w:rsid w:val="00701B01"/>
  </w:style>
  <w:style w:type="character" w:customStyle="1" w:styleId="dnindex">
    <w:name w:val="dnindex"/>
    <w:rsid w:val="00701B01"/>
  </w:style>
  <w:style w:type="character" w:customStyle="1" w:styleId="23">
    <w:name w:val="23"/>
    <w:rsid w:val="00701B01"/>
    <w:rPr>
      <w:rFonts w:ascii="Times New Roman" w:hAnsi="Times New Roman" w:cs="Arial" w:hint="default"/>
      <w:bCs/>
      <w:sz w:val="20"/>
      <w:u w:val="single"/>
      <w:lang w:val="en-US" w:eastAsia="en-US" w:bidi="ar-SA"/>
    </w:rPr>
  </w:style>
  <w:style w:type="character" w:customStyle="1" w:styleId="33">
    <w:name w:val="33"/>
    <w:rsid w:val="00701B01"/>
    <w:rPr>
      <w:rFonts w:ascii="Times New Roman" w:hAnsi="Times New Roman" w:cs="Arial" w:hint="default"/>
      <w:b/>
      <w:bCs/>
      <w:sz w:val="20"/>
      <w:u w:val="single"/>
      <w:lang w:val="en-US" w:eastAsia="en-US" w:bidi="ar-SA"/>
    </w:rPr>
  </w:style>
  <w:style w:type="character" w:customStyle="1" w:styleId="55">
    <w:name w:val="55"/>
    <w:rsid w:val="00701B01"/>
    <w:rPr>
      <w:rFonts w:ascii="Arial" w:hAnsi="Arial" w:cs="Arial" w:hint="default"/>
      <w:bCs/>
      <w:sz w:val="20"/>
      <w:u w:val="single"/>
      <w:lang w:val="en-US" w:eastAsia="en-US" w:bidi="ar-SA"/>
    </w:rPr>
  </w:style>
  <w:style w:type="character" w:customStyle="1" w:styleId="authoraffil">
    <w:name w:val="authoraffil"/>
    <w:rsid w:val="00701B01"/>
  </w:style>
  <w:style w:type="character" w:customStyle="1" w:styleId="CharChar8">
    <w:name w:val="Char Char8"/>
    <w:rsid w:val="00701B01"/>
    <w:rPr>
      <w:rFonts w:ascii="Georgia" w:eastAsia="Times New Roman" w:hAnsi="Georgia" w:hint="default"/>
      <w:b/>
      <w:bCs/>
      <w:sz w:val="30"/>
      <w:szCs w:val="28"/>
      <w:u w:val="single"/>
    </w:rPr>
  </w:style>
  <w:style w:type="character" w:customStyle="1" w:styleId="FontStyle13">
    <w:name w:val="Font Style13"/>
    <w:uiPriority w:val="99"/>
    <w:rsid w:val="00701B01"/>
    <w:rPr>
      <w:rFonts w:ascii="Constantia" w:hAnsi="Constantia" w:cs="Constantia" w:hint="default"/>
      <w:sz w:val="18"/>
      <w:szCs w:val="18"/>
    </w:rPr>
  </w:style>
  <w:style w:type="character" w:customStyle="1" w:styleId="TagsCharCharCharChar">
    <w:name w:val="Tags Char Char Char Char"/>
    <w:rsid w:val="00701B01"/>
    <w:rPr>
      <w:rFonts w:ascii="Times New Roman" w:eastAsia="Times New Roman" w:hAnsi="Times New Roman" w:cs="Times New Roman" w:hint="default"/>
      <w:b/>
      <w:bCs w:val="0"/>
      <w:sz w:val="24"/>
      <w:szCs w:val="24"/>
    </w:rPr>
  </w:style>
  <w:style w:type="character" w:customStyle="1" w:styleId="boldcitationChar">
    <w:name w:val="bold citation Char"/>
    <w:rsid w:val="00701B01"/>
    <w:rPr>
      <w:rFonts w:ascii="Arial" w:hAnsi="Arial" w:cs="Arial" w:hint="default"/>
      <w:b/>
      <w:bCs w:val="0"/>
      <w:sz w:val="28"/>
      <w:szCs w:val="24"/>
      <w:u w:val="thick"/>
      <w:lang w:val="en-US" w:eastAsia="en-US" w:bidi="ar-SA"/>
    </w:rPr>
  </w:style>
  <w:style w:type="character" w:customStyle="1" w:styleId="BoldunderlineChar4">
    <w:name w:val="Bold/underline Char"/>
    <w:rsid w:val="00701B01"/>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701B01"/>
  </w:style>
  <w:style w:type="character" w:customStyle="1" w:styleId="boldciteChar1">
    <w:name w:val="bold cite Char1"/>
    <w:rsid w:val="00701B01"/>
    <w:rPr>
      <w:b/>
      <w:bCs w:val="0"/>
      <w:sz w:val="28"/>
      <w:u w:val="thick" w:color="000000"/>
    </w:rPr>
  </w:style>
  <w:style w:type="character" w:customStyle="1" w:styleId="tagCharCharChar1">
    <w:name w:val="tag Char Char Char1"/>
    <w:rsid w:val="00701B01"/>
    <w:rPr>
      <w:b/>
      <w:bCs w:val="0"/>
      <w:sz w:val="24"/>
      <w:lang w:val="en-US" w:eastAsia="en-US" w:bidi="ar-SA"/>
    </w:rPr>
  </w:style>
  <w:style w:type="character" w:customStyle="1" w:styleId="underlinecardChar0">
    <w:name w:val="underline card Char"/>
    <w:rsid w:val="00701B01"/>
    <w:rPr>
      <w:rFonts w:ascii="Arial" w:hAnsi="Arial" w:cs="Arial" w:hint="default"/>
      <w:sz w:val="18"/>
      <w:szCs w:val="24"/>
      <w:u w:val="single"/>
      <w:lang w:val="en-US" w:eastAsia="en-US" w:bidi="ar-SA"/>
    </w:rPr>
  </w:style>
  <w:style w:type="character" w:customStyle="1" w:styleId="articleauthor0">
    <w:name w:val="articleauthor"/>
    <w:rsid w:val="00701B01"/>
  </w:style>
  <w:style w:type="character" w:customStyle="1" w:styleId="bodysubtoc">
    <w:name w:val="bodysubtoc"/>
    <w:rsid w:val="00701B01"/>
  </w:style>
  <w:style w:type="character" w:customStyle="1" w:styleId="lefttitlesmaller">
    <w:name w:val="lefttitlesmaller"/>
    <w:rsid w:val="00701B01"/>
  </w:style>
  <w:style w:type="character" w:customStyle="1" w:styleId="mb">
    <w:name w:val="mb"/>
    <w:rsid w:val="00701B01"/>
  </w:style>
  <w:style w:type="character" w:customStyle="1" w:styleId="submitted-date">
    <w:name w:val="submitted-date"/>
    <w:rsid w:val="00701B01"/>
  </w:style>
  <w:style w:type="character" w:customStyle="1" w:styleId="submitted-time">
    <w:name w:val="submitted-time"/>
    <w:rsid w:val="00701B01"/>
  </w:style>
  <w:style w:type="character" w:customStyle="1" w:styleId="A20">
    <w:name w:val="A2"/>
    <w:uiPriority w:val="99"/>
    <w:rsid w:val="00701B01"/>
    <w:rPr>
      <w:rFonts w:ascii="Sabon LT Std" w:hAnsi="Sabon LT Std" w:cs="Sabon LT Std" w:hint="default"/>
      <w:color w:val="000000"/>
      <w:sz w:val="15"/>
      <w:szCs w:val="15"/>
    </w:rPr>
  </w:style>
  <w:style w:type="character" w:customStyle="1" w:styleId="searchword">
    <w:name w:val="searchword"/>
    <w:rsid w:val="00701B01"/>
  </w:style>
  <w:style w:type="character" w:customStyle="1" w:styleId="FontStyle19">
    <w:name w:val="Font Style19"/>
    <w:basedOn w:val="DefaultParagraphFont"/>
    <w:uiPriority w:val="99"/>
    <w:rsid w:val="00701B01"/>
    <w:rPr>
      <w:rFonts w:ascii="Times New Roman" w:hAnsi="Times New Roman" w:cs="Times New Roman" w:hint="default"/>
      <w:sz w:val="18"/>
      <w:szCs w:val="18"/>
    </w:rPr>
  </w:style>
  <w:style w:type="character" w:customStyle="1" w:styleId="bylines">
    <w:name w:val="bylines"/>
    <w:basedOn w:val="DefaultParagraphFont"/>
    <w:rsid w:val="00701B01"/>
  </w:style>
  <w:style w:type="character" w:customStyle="1" w:styleId="StyleStyleBoldUnderlineUnderlineIntenseEmphasis1apple-style-2">
    <w:name w:val="Style Style Bold UnderlineUnderlineIntense Emphasis1apple-style-...2"/>
    <w:basedOn w:val="DefaultParagraphFont"/>
    <w:rsid w:val="00701B01"/>
    <w:rPr>
      <w:b w:val="0"/>
      <w:bCs/>
      <w:sz w:val="22"/>
      <w:u w:val="single"/>
    </w:rPr>
  </w:style>
  <w:style w:type="character" w:customStyle="1" w:styleId="FontStyle57">
    <w:name w:val="Font Style57"/>
    <w:rsid w:val="00701B01"/>
    <w:rPr>
      <w:rFonts w:ascii="Georgia" w:hAnsi="Georgia" w:cs="Georgia" w:hint="default"/>
      <w:b/>
      <w:bCs/>
      <w:sz w:val="14"/>
      <w:szCs w:val="14"/>
    </w:rPr>
  </w:style>
  <w:style w:type="character" w:customStyle="1" w:styleId="FontStyle89">
    <w:name w:val="Font Style89"/>
    <w:rsid w:val="00701B01"/>
    <w:rPr>
      <w:rFonts w:ascii="Times New Roman" w:hAnsi="Times New Roman" w:cs="Times New Roman" w:hint="default"/>
      <w:b/>
      <w:bCs/>
      <w:smallCaps/>
      <w:spacing w:val="40"/>
      <w:sz w:val="16"/>
      <w:szCs w:val="16"/>
    </w:rPr>
  </w:style>
  <w:style w:type="character" w:customStyle="1" w:styleId="style3Char0">
    <w:name w:val="style 3 Char"/>
    <w:rsid w:val="00701B01"/>
    <w:rPr>
      <w:sz w:val="18"/>
      <w:szCs w:val="24"/>
      <w:lang w:val="en-US" w:eastAsia="en-US" w:bidi="ar-SA"/>
    </w:rPr>
  </w:style>
  <w:style w:type="character" w:customStyle="1" w:styleId="BlockHeadingsChar1">
    <w:name w:val="Block Headings Char1"/>
    <w:rsid w:val="00701B01"/>
    <w:rPr>
      <w:b/>
      <w:bCs w:val="0"/>
      <w:caps/>
    </w:rPr>
  </w:style>
  <w:style w:type="character" w:customStyle="1" w:styleId="Longcite">
    <w:name w:val="Longcite"/>
    <w:rsid w:val="00701B01"/>
    <w:rPr>
      <w:sz w:val="16"/>
    </w:rPr>
  </w:style>
  <w:style w:type="character" w:customStyle="1" w:styleId="FontStyle170">
    <w:name w:val="Font Style170"/>
    <w:uiPriority w:val="99"/>
    <w:rsid w:val="00701B01"/>
    <w:rPr>
      <w:rFonts w:ascii="Bookman Old Style" w:hAnsi="Bookman Old Style" w:cs="Bookman Old Style" w:hint="default"/>
      <w:sz w:val="16"/>
      <w:szCs w:val="16"/>
    </w:rPr>
  </w:style>
  <w:style w:type="character" w:customStyle="1" w:styleId="FontStyle17">
    <w:name w:val="Font Style17"/>
    <w:uiPriority w:val="99"/>
    <w:rsid w:val="00701B01"/>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701B01"/>
    <w:rPr>
      <w:rFonts w:ascii="Times New Roman" w:hAnsi="Times New Roman" w:cs="Times New Roman" w:hint="default"/>
      <w:b/>
      <w:bCs/>
      <w:spacing w:val="-10"/>
      <w:sz w:val="18"/>
      <w:szCs w:val="18"/>
    </w:rPr>
  </w:style>
  <w:style w:type="character" w:customStyle="1" w:styleId="m3262662096238345512gmail-style13ptbold">
    <w:name w:val="m_3262662096238345512gmail-style13ptbold"/>
    <w:basedOn w:val="DefaultParagraphFont"/>
    <w:rsid w:val="00701B01"/>
  </w:style>
  <w:style w:type="character" w:customStyle="1" w:styleId="m-8559461887574130099gmail-styleunderline">
    <w:name w:val="m_-8559461887574130099gmail-styleunderline"/>
    <w:basedOn w:val="DefaultParagraphFont"/>
    <w:rsid w:val="00701B01"/>
  </w:style>
  <w:style w:type="table" w:styleId="TableGrid">
    <w:name w:val="Table Grid"/>
    <w:basedOn w:val="TableNormal"/>
    <w:rsid w:val="00701B01"/>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semiHidden/>
    <w:unhideWhenUsed/>
    <w:rsid w:val="00701B01"/>
    <w:rPr>
      <w:rFonts w:eastAsia="Calibri" w:cs="Times New Roman"/>
      <w:sz w:val="20"/>
      <w:szCs w:val="20"/>
    </w:rPr>
    <w:tblPr>
      <w:tblStyleRowBandSize w:val="1"/>
      <w:tblStyleColBandSize w:val="1"/>
      <w:tblInd w:w="0" w:type="nil"/>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TOC3">
    <w:name w:val="toc 3"/>
    <w:basedOn w:val="Normal"/>
    <w:next w:val="Normal"/>
    <w:autoRedefine/>
    <w:semiHidden/>
    <w:unhideWhenUsed/>
    <w:rsid w:val="00701B01"/>
    <w:pPr>
      <w:spacing w:line="256" w:lineRule="auto"/>
      <w:ind w:left="400"/>
    </w:pPr>
    <w:rPr>
      <w:rFonts w:eastAsia="Times New Roman"/>
      <w:szCs w:val="20"/>
    </w:rPr>
  </w:style>
  <w:style w:type="paragraph" w:styleId="TOC4">
    <w:name w:val="toc 4"/>
    <w:basedOn w:val="Normal"/>
    <w:next w:val="Normal"/>
    <w:autoRedefine/>
    <w:semiHidden/>
    <w:unhideWhenUsed/>
    <w:rsid w:val="00701B01"/>
    <w:pPr>
      <w:spacing w:line="256" w:lineRule="auto"/>
      <w:ind w:left="600"/>
    </w:pPr>
    <w:rPr>
      <w:rFonts w:eastAsia="Times New Roman"/>
      <w:szCs w:val="20"/>
    </w:rPr>
  </w:style>
  <w:style w:type="paragraph" w:styleId="TOC5">
    <w:name w:val="toc 5"/>
    <w:basedOn w:val="Normal"/>
    <w:next w:val="Normal"/>
    <w:autoRedefine/>
    <w:semiHidden/>
    <w:unhideWhenUsed/>
    <w:rsid w:val="00701B01"/>
    <w:pPr>
      <w:spacing w:line="256" w:lineRule="auto"/>
      <w:ind w:left="800"/>
    </w:pPr>
    <w:rPr>
      <w:rFonts w:eastAsia="Times New Roman"/>
      <w:szCs w:val="20"/>
    </w:rPr>
  </w:style>
  <w:style w:type="paragraph" w:styleId="TOC6">
    <w:name w:val="toc 6"/>
    <w:basedOn w:val="Normal"/>
    <w:next w:val="Normal"/>
    <w:autoRedefine/>
    <w:semiHidden/>
    <w:unhideWhenUsed/>
    <w:rsid w:val="00701B01"/>
    <w:pPr>
      <w:spacing w:line="256" w:lineRule="auto"/>
      <w:ind w:left="1000"/>
    </w:pPr>
    <w:rPr>
      <w:rFonts w:eastAsia="Times New Roman"/>
      <w:szCs w:val="20"/>
    </w:rPr>
  </w:style>
  <w:style w:type="paragraph" w:styleId="TOC7">
    <w:name w:val="toc 7"/>
    <w:basedOn w:val="Normal"/>
    <w:next w:val="Normal"/>
    <w:autoRedefine/>
    <w:semiHidden/>
    <w:unhideWhenUsed/>
    <w:rsid w:val="00701B01"/>
    <w:pPr>
      <w:spacing w:line="256" w:lineRule="auto"/>
      <w:ind w:left="1200"/>
    </w:pPr>
    <w:rPr>
      <w:rFonts w:eastAsia="Times New Roman"/>
      <w:szCs w:val="20"/>
    </w:rPr>
  </w:style>
  <w:style w:type="paragraph" w:styleId="TOC8">
    <w:name w:val="toc 8"/>
    <w:basedOn w:val="Normal"/>
    <w:next w:val="Normal"/>
    <w:autoRedefine/>
    <w:semiHidden/>
    <w:unhideWhenUsed/>
    <w:rsid w:val="00701B01"/>
    <w:pPr>
      <w:spacing w:line="256" w:lineRule="auto"/>
      <w:ind w:left="1400"/>
    </w:pPr>
    <w:rPr>
      <w:rFonts w:eastAsia="Times New Roman"/>
      <w:szCs w:val="20"/>
    </w:rPr>
  </w:style>
  <w:style w:type="paragraph" w:styleId="TOC9">
    <w:name w:val="toc 9"/>
    <w:basedOn w:val="Normal"/>
    <w:next w:val="Normal"/>
    <w:autoRedefine/>
    <w:semiHidden/>
    <w:unhideWhenUsed/>
    <w:rsid w:val="00701B01"/>
    <w:pPr>
      <w:spacing w:line="256" w:lineRule="auto"/>
      <w:ind w:left="1600"/>
    </w:pPr>
    <w:rPr>
      <w:rFonts w:eastAsia="Times New Roman"/>
      <w:sz w:val="20"/>
      <w:lang w:bidi="en-US"/>
    </w:rPr>
  </w:style>
  <w:style w:type="paragraph" w:styleId="NormalIndent">
    <w:name w:val="Normal Indent"/>
    <w:basedOn w:val="Normal"/>
    <w:semiHidden/>
    <w:unhideWhenUsed/>
    <w:rsid w:val="00701B01"/>
    <w:pPr>
      <w:spacing w:line="256" w:lineRule="auto"/>
      <w:ind w:left="720"/>
    </w:pPr>
    <w:rPr>
      <w:rFonts w:eastAsia="Times New Roman"/>
      <w:szCs w:val="20"/>
    </w:rPr>
  </w:style>
  <w:style w:type="paragraph" w:styleId="Caption">
    <w:name w:val="caption"/>
    <w:basedOn w:val="Normal"/>
    <w:next w:val="Normal"/>
    <w:semiHidden/>
    <w:unhideWhenUsed/>
    <w:qFormat/>
    <w:rsid w:val="00701B01"/>
    <w:pPr>
      <w:spacing w:line="256" w:lineRule="auto"/>
    </w:pPr>
    <w:rPr>
      <w:rFonts w:eastAsia="Times New Roman"/>
      <w:b/>
      <w:bCs/>
      <w:sz w:val="18"/>
      <w:szCs w:val="18"/>
      <w:lang w:bidi="en-US"/>
    </w:rPr>
  </w:style>
  <w:style w:type="paragraph" w:styleId="EnvelopeAddress">
    <w:name w:val="envelope address"/>
    <w:basedOn w:val="Normal"/>
    <w:semiHidden/>
    <w:unhideWhenUsed/>
    <w:rsid w:val="00701B01"/>
    <w:pPr>
      <w:framePr w:w="7920" w:h="1980" w:hSpace="180" w:wrap="auto" w:hAnchor="page" w:xAlign="center" w:yAlign="bottom"/>
      <w:spacing w:line="256" w:lineRule="auto"/>
      <w:ind w:left="2880"/>
    </w:pPr>
    <w:rPr>
      <w:rFonts w:eastAsia="Times New Roman"/>
      <w:sz w:val="28"/>
    </w:rPr>
  </w:style>
  <w:style w:type="paragraph" w:styleId="EnvelopeReturn">
    <w:name w:val="envelope return"/>
    <w:basedOn w:val="Normal"/>
    <w:semiHidden/>
    <w:unhideWhenUsed/>
    <w:rsid w:val="00701B01"/>
    <w:pPr>
      <w:spacing w:line="256" w:lineRule="auto"/>
    </w:pPr>
    <w:rPr>
      <w:rFonts w:eastAsia="Times New Roman"/>
      <w:sz w:val="24"/>
      <w:szCs w:val="20"/>
    </w:rPr>
  </w:style>
  <w:style w:type="paragraph" w:styleId="List">
    <w:name w:val="List"/>
    <w:basedOn w:val="Normal"/>
    <w:uiPriority w:val="99"/>
    <w:semiHidden/>
    <w:unhideWhenUsed/>
    <w:rsid w:val="00701B01"/>
    <w:pPr>
      <w:spacing w:line="256" w:lineRule="auto"/>
      <w:contextualSpacing/>
    </w:pPr>
    <w:rPr>
      <w:rFonts w:eastAsia="Calibri"/>
    </w:rPr>
  </w:style>
  <w:style w:type="paragraph" w:styleId="BlockText">
    <w:name w:val="Block Text"/>
    <w:basedOn w:val="Normal"/>
    <w:semiHidden/>
    <w:unhideWhenUsed/>
    <w:rsid w:val="00701B01"/>
    <w:pPr>
      <w:spacing w:line="256" w:lineRule="auto"/>
      <w:ind w:left="229" w:right="229"/>
    </w:pPr>
    <w:rPr>
      <w:rFonts w:ascii="Verdana" w:eastAsia="Times New Roman" w:hAnsi="Verdana"/>
      <w:szCs w:val="20"/>
    </w:rPr>
  </w:style>
  <w:style w:type="paragraph" w:styleId="Revision">
    <w:name w:val="Revision"/>
    <w:uiPriority w:val="99"/>
    <w:semiHidden/>
    <w:rsid w:val="00701B01"/>
    <w:rPr>
      <w:rFonts w:ascii="Arial Narrow" w:eastAsia="SimSun" w:hAnsi="Arial Narrow" w:cs="Calibri"/>
      <w:sz w:val="20"/>
    </w:rPr>
  </w:style>
  <w:style w:type="paragraph" w:styleId="TOCHeading">
    <w:name w:val="TOC Heading"/>
    <w:basedOn w:val="Heading1"/>
    <w:next w:val="Normal"/>
    <w:uiPriority w:val="39"/>
    <w:semiHidden/>
    <w:unhideWhenUsed/>
    <w:qFormat/>
    <w:rsid w:val="00701B0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paragraph" w:customStyle="1" w:styleId="Style20">
    <w:name w:val="Style2"/>
    <w:basedOn w:val="Normal"/>
    <w:qFormat/>
    <w:rsid w:val="00701B01"/>
    <w:pPr>
      <w:keepNext/>
      <w:keepLines/>
      <w:spacing w:after="0" w:line="254" w:lineRule="auto"/>
      <w:outlineLvl w:val="3"/>
    </w:pPr>
    <w:rPr>
      <w:rFonts w:eastAsia="Times New Roman" w:cs="Times New Roman"/>
      <w:b/>
      <w:caps/>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theatlantic.com/science/archive/2017/12/why-we-should-be-worried-about-a-war-in-space/548507/" TargetMode="External"/><Relationship Id="rId26"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9" Type="http://schemas.openxmlformats.org/officeDocument/2006/relationships/fontTable" Target="fontTable.xml"/><Relationship Id="rId21"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4"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moonstruckpodcast.com/" TargetMode="External"/><Relationship Id="rId25"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3" Type="http://schemas.openxmlformats.org/officeDocument/2006/relationships/hyperlink" Target="http://climate.envsci.rutgers.edu/pdf/RobockToonSAD.pdf" TargetMode="External"/><Relationship Id="rId38" Type="http://schemas.openxmlformats.org/officeDocument/2006/relationships/hyperlink" Target="http://people.su.se/~jolso/HS-texter/shaltthou.pdf" TargetMode="External"/><Relationship Id="rId2" Type="http://schemas.openxmlformats.org/officeDocument/2006/relationships/customXml" Target="../customXml/item2.xml"/><Relationship Id="rId16" Type="http://schemas.openxmlformats.org/officeDocument/2006/relationships/hyperlink" Target="https://www.baen.com/living_without_satellites" TargetMode="External"/><Relationship Id="rId20"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9"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246889671930045X?via%3Dihub" TargetMode="External"/><Relationship Id="rId24"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2" Type="http://schemas.openxmlformats.org/officeDocument/2006/relationships/hyperlink" Target="https://ratical.org/radiation/NuclearExtinction/StarrNuclearWinterOct09.pdf" TargetMode="External"/><Relationship Id="rId37" Type="http://schemas.openxmlformats.org/officeDocument/2006/relationships/hyperlink" Target="http://sce.sagepub.com"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ciencealert.com/space-junk-accidents-could-trigger-armed-conflict-expert-warns" TargetMode="External"/><Relationship Id="rId23"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8"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doi.org/10.1080/014959302317350855" TargetMode="External"/><Relationship Id="rId19"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31"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27"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0" Type="http://schemas.openxmlformats.org/officeDocument/2006/relationships/hyperlink" Target="http://www.psr.org/" TargetMode="External"/><Relationship Id="rId35" Type="http://schemas.openxmlformats.org/officeDocument/2006/relationships/hyperlink" Target="http://plato.stanford.edu/entries/naturalis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18144</Words>
  <Characters>103421</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2022-01-08T16:42:00Z</dcterms:created>
  <dcterms:modified xsi:type="dcterms:W3CDTF">2022-01-13T06:13:00Z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