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3109D" w14:textId="51707470" w:rsidR="00432212" w:rsidRDefault="00432212" w:rsidP="00432212">
      <w:pPr>
        <w:pStyle w:val="Heading2"/>
      </w:pPr>
      <w:r>
        <w:t>1AC</w:t>
      </w:r>
    </w:p>
    <w:p w14:paraId="5B68BD87" w14:textId="07CD2863" w:rsidR="00432212" w:rsidRDefault="00432212" w:rsidP="00432212">
      <w:pPr>
        <w:pStyle w:val="Heading3"/>
      </w:pPr>
      <w:r>
        <w:t>1AC – Adv – Customary International Law</w:t>
      </w:r>
    </w:p>
    <w:p w14:paraId="5C3BC0F4" w14:textId="77777777" w:rsidR="00432212" w:rsidRDefault="00432212" w:rsidP="00432212">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B663378" w14:textId="77777777" w:rsidR="00432212" w:rsidRPr="00D2046C" w:rsidRDefault="00432212" w:rsidP="00432212">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1AD172D7" w14:textId="77777777" w:rsidR="00432212" w:rsidRPr="00875A8F" w:rsidRDefault="00432212" w:rsidP="00432212">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w:t>
      </w:r>
      <w:proofErr w:type="spellStart"/>
      <w:r w:rsidRPr="00F807D1">
        <w:rPr>
          <w:rStyle w:val="Emphasis"/>
        </w:rPr>
        <w:t>opinio</w:t>
      </w:r>
      <w:proofErr w:type="spellEnd"/>
      <w:r w:rsidRPr="00F807D1">
        <w:rPr>
          <w:rStyle w:val="Emphasis"/>
        </w:rPr>
        <w:t xml:space="preserve">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w:t>
      </w:r>
      <w:proofErr w:type="spellStart"/>
      <w:r w:rsidRPr="00F807D1">
        <w:rPr>
          <w:sz w:val="16"/>
        </w:rPr>
        <w:t>opinio</w:t>
      </w:r>
      <w:proofErr w:type="spellEnd"/>
      <w:r w:rsidRPr="00F807D1">
        <w:rPr>
          <w:sz w:val="16"/>
        </w:rPr>
        <w:t xml:space="preserve">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02F597A" w14:textId="77777777" w:rsidR="00432212" w:rsidRDefault="00432212" w:rsidP="00432212"/>
    <w:p w14:paraId="63888013" w14:textId="77777777" w:rsidR="00432212" w:rsidRDefault="00432212" w:rsidP="00432212">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06A64255" w14:textId="77777777" w:rsidR="00432212" w:rsidRPr="00463A35" w:rsidRDefault="00432212" w:rsidP="00432212">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334B59CC" w14:textId="77777777" w:rsidR="00432212" w:rsidRPr="00B57BC0" w:rsidRDefault="00432212" w:rsidP="00432212">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CC0B34F" w14:textId="77777777" w:rsidR="00432212" w:rsidRPr="00463A35" w:rsidRDefault="00432212" w:rsidP="00432212"/>
    <w:p w14:paraId="37ABD37D" w14:textId="77777777" w:rsidR="00432212" w:rsidRDefault="00432212" w:rsidP="00432212">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55DD2A91" w14:textId="77777777" w:rsidR="00432212" w:rsidRPr="00D2046C" w:rsidRDefault="00432212" w:rsidP="00432212">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20B6D372" w14:textId="77777777" w:rsidR="00432212" w:rsidRPr="00285CA1" w:rsidRDefault="00432212" w:rsidP="00432212">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20DA7CEE" w14:textId="77777777" w:rsidR="00432212" w:rsidRDefault="00432212" w:rsidP="00432212">
      <w:pPr>
        <w:rPr>
          <w:sz w:val="16"/>
        </w:rPr>
      </w:pPr>
    </w:p>
    <w:p w14:paraId="78F778FE" w14:textId="77777777" w:rsidR="00432212" w:rsidRDefault="00432212" w:rsidP="00432212">
      <w:pPr>
        <w:pStyle w:val="Heading4"/>
      </w:pPr>
      <w:r>
        <w:t xml:space="preserve">Scenario one is </w:t>
      </w:r>
      <w:r w:rsidRPr="00C7231B">
        <w:rPr>
          <w:u w:val="single"/>
        </w:rPr>
        <w:t>SDG</w:t>
      </w:r>
      <w:r>
        <w:t>:</w:t>
      </w:r>
    </w:p>
    <w:p w14:paraId="48E9B3DD" w14:textId="77777777" w:rsidR="00432212" w:rsidRDefault="00432212" w:rsidP="00432212">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48A60E69" w14:textId="77777777" w:rsidR="00432212" w:rsidRPr="008751FE" w:rsidRDefault="00432212" w:rsidP="00432212">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2583A5EB" w14:textId="77777777" w:rsidR="00432212" w:rsidRPr="00CF4094" w:rsidRDefault="00432212" w:rsidP="00432212">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 xml:space="preserve">International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xml:space="preserve">, and other measures required by international </w:t>
      </w:r>
      <w:proofErr w:type="spellStart"/>
      <w:r w:rsidRPr="00F807D1">
        <w:rPr>
          <w:u w:val="single"/>
        </w:rPr>
        <w:t>labour</w:t>
      </w:r>
      <w:proofErr w:type="spellEnd"/>
      <w:r w:rsidRPr="00F807D1">
        <w:rPr>
          <w:u w:val="single"/>
        </w:rPr>
        <w:t xml:space="preserve"> standards have proved to be effective strategies in reducing poverty and bringing workers into the formal economy</w:t>
      </w:r>
      <w:r w:rsidRPr="00F807D1">
        <w:rPr>
          <w:sz w:val="16"/>
        </w:rPr>
        <w:t xml:space="preserve">. </w:t>
      </w:r>
      <w:r w:rsidRPr="00F807D1">
        <w:rPr>
          <w:rStyle w:val="StyleUnderline"/>
          <w:sz w:val="16"/>
          <w:u w:val="none"/>
        </w:rPr>
        <w:t xml:space="preserve">Furthermore, </w:t>
      </w:r>
      <w:r w:rsidRPr="00F807D1">
        <w:rPr>
          <w:u w:val="single"/>
        </w:rPr>
        <w:t xml:space="preserve">international </w:t>
      </w:r>
      <w:proofErr w:type="spellStart"/>
      <w:r w:rsidRPr="00F807D1">
        <w:rPr>
          <w:u w:val="single"/>
        </w:rPr>
        <w:t>labour</w:t>
      </w:r>
      <w:proofErr w:type="spellEnd"/>
      <w:r w:rsidRPr="00F807D1">
        <w:rPr>
          <w:u w:val="single"/>
        </w:rPr>
        <w:t xml:space="preserve"> standards call for the creation of institutions and mechanisms which can enforce </w:t>
      </w:r>
      <w:proofErr w:type="spellStart"/>
      <w:r w:rsidRPr="00F807D1">
        <w:rPr>
          <w:u w:val="single"/>
        </w:rPr>
        <w:t>labour</w:t>
      </w:r>
      <w:proofErr w:type="spellEnd"/>
      <w:r w:rsidRPr="00F807D1">
        <w:rPr>
          <w:u w:val="single"/>
        </w:rPr>
        <w:t xml:space="preserve">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680DEB2" w14:textId="77777777" w:rsidR="00432212" w:rsidRDefault="00432212" w:rsidP="00432212"/>
    <w:p w14:paraId="58EC2097" w14:textId="77777777" w:rsidR="00432212" w:rsidRPr="00594ADE" w:rsidRDefault="00432212" w:rsidP="00432212">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5AB1718" w14:textId="77777777" w:rsidR="00432212" w:rsidRPr="00594ADE" w:rsidRDefault="00432212" w:rsidP="00432212">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3FA1F68B" w14:textId="77777777" w:rsidR="00432212" w:rsidRPr="00F807D1" w:rsidRDefault="00432212" w:rsidP="00432212">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 xml:space="preserve">. </w:t>
      </w:r>
    </w:p>
    <w:p w14:paraId="437C1208" w14:textId="77777777" w:rsidR="00432212" w:rsidRDefault="00432212" w:rsidP="00432212">
      <w:pPr>
        <w:pStyle w:val="Heading3"/>
      </w:pPr>
      <w:r w:rsidRPr="00F807D1">
        <w:t>1AC</w:t>
      </w:r>
      <w:r>
        <w:t xml:space="preserve"> – Plan</w:t>
      </w:r>
    </w:p>
    <w:p w14:paraId="09CC8717" w14:textId="77777777" w:rsidR="00432212" w:rsidRDefault="00432212" w:rsidP="00432212">
      <w:pPr>
        <w:pStyle w:val="Heading4"/>
      </w:pPr>
      <w:r>
        <w:t>Plan text: The United States of America ought to recognize an unconditional right of workers to strike.</w:t>
      </w:r>
    </w:p>
    <w:p w14:paraId="06672A17" w14:textId="77777777" w:rsidR="00432212" w:rsidRDefault="00432212" w:rsidP="00432212"/>
    <w:p w14:paraId="3EC678B1" w14:textId="77777777" w:rsidR="00432212" w:rsidRPr="002D5537" w:rsidRDefault="00432212" w:rsidP="00432212">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5F10EAF3" w14:textId="77777777" w:rsidR="00432212" w:rsidRPr="00D2046C" w:rsidRDefault="00432212" w:rsidP="00432212">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25DBA919" w14:textId="77777777" w:rsidR="00432212" w:rsidRDefault="00432212" w:rsidP="00432212">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 xml:space="preserve">[t]he </w:t>
      </w:r>
      <w:proofErr w:type="gramStart"/>
      <w:r w:rsidRPr="00947E67">
        <w:rPr>
          <w:u w:val="single"/>
        </w:rPr>
        <w:t>law</w:t>
      </w:r>
      <w:proofErr w:type="gramEnd"/>
      <w:r w:rsidRPr="00947E67">
        <w:rPr>
          <w:u w:val="single"/>
        </w:rPr>
        <w:t xml:space="preserve">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w:t>
      </w:r>
    </w:p>
    <w:p w14:paraId="76F2DC80" w14:textId="77777777" w:rsidR="00432212" w:rsidRDefault="00432212" w:rsidP="00432212">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E021216" w14:textId="77777777" w:rsidR="00432212" w:rsidRPr="00B76282" w:rsidRDefault="00432212" w:rsidP="00432212">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107CABF0" w14:textId="77777777" w:rsidR="00432212" w:rsidRDefault="00432212" w:rsidP="00432212">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19DCD6C7" w14:textId="77777777" w:rsidR="00432212" w:rsidRDefault="00432212" w:rsidP="00432212">
      <w:pPr>
        <w:rPr>
          <w:sz w:val="16"/>
        </w:rPr>
      </w:pPr>
    </w:p>
    <w:p w14:paraId="27126583" w14:textId="3D39B026" w:rsidR="00432212" w:rsidRPr="00696421" w:rsidRDefault="00432212" w:rsidP="00432212">
      <w:pPr>
        <w:rPr>
          <w:sz w:val="16"/>
        </w:rPr>
      </w:pPr>
    </w:p>
    <w:p w14:paraId="2FB99A21" w14:textId="77777777" w:rsidR="00432212" w:rsidRDefault="00432212" w:rsidP="00432212">
      <w:pPr>
        <w:pStyle w:val="Heading3"/>
      </w:pPr>
      <w:r>
        <w:t>1AC – Framing</w:t>
      </w:r>
    </w:p>
    <w:p w14:paraId="7E5AC0D2" w14:textId="7FB76874" w:rsidR="00432212" w:rsidRDefault="00432212" w:rsidP="00432212">
      <w:pPr>
        <w:pStyle w:val="Heading4"/>
        <w:rPr>
          <w:rFonts w:cs="Calibri"/>
          <w:u w:val="single"/>
        </w:rPr>
      </w:pPr>
      <w:r w:rsidRPr="007B328F">
        <w:rPr>
          <w:rFonts w:cs="Calibri"/>
        </w:rPr>
        <w:t xml:space="preserve">The standard is </w:t>
      </w:r>
      <w:r>
        <w:rPr>
          <w:rFonts w:cs="Calibri"/>
        </w:rPr>
        <w:t xml:space="preserve">maximizing expected wellbeing- </w:t>
      </w:r>
      <w:r>
        <w:rPr>
          <w:rFonts w:cs="Calibri"/>
        </w:rPr>
        <w:t xml:space="preserve">to clarify </w:t>
      </w:r>
      <w:r w:rsidRPr="00432212">
        <w:rPr>
          <w:rFonts w:cs="Calibri"/>
          <w:u w:val="single"/>
        </w:rPr>
        <w:t>death is bad</w:t>
      </w:r>
    </w:p>
    <w:p w14:paraId="31A393E5" w14:textId="200AFBAD" w:rsidR="00432212" w:rsidRPr="00964E4B" w:rsidRDefault="00432212" w:rsidP="00432212">
      <w:pPr>
        <w:pStyle w:val="Heading4"/>
      </w:pPr>
      <w:r>
        <w:t>1] Actor spec- governments act in their self interest</w:t>
      </w:r>
    </w:p>
    <w:p w14:paraId="6B6D77A7" w14:textId="77777777" w:rsidR="00432212" w:rsidRPr="00C7794F" w:rsidRDefault="00432212" w:rsidP="00432212">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0BB5BBD" w14:textId="6065F04A" w:rsidR="00432212" w:rsidRPr="00432212" w:rsidRDefault="00432212" w:rsidP="00432212">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7AA43A83" w14:textId="06C79BF0" w:rsidR="00432212" w:rsidRDefault="00432212" w:rsidP="00432212">
      <w:pPr>
        <w:pStyle w:val="Heading4"/>
      </w:pPr>
      <w:r>
        <w:rPr>
          <w:rFonts w:cs="Calibri"/>
        </w:rPr>
        <w:t>2</w:t>
      </w:r>
      <w:r w:rsidRPr="007B328F">
        <w:rPr>
          <w:rFonts w:cs="Calibri"/>
        </w:rPr>
        <w:t xml:space="preserve">] </w:t>
      </w:r>
      <w:r>
        <w:t>Death is bad and outweighs –</w:t>
      </w:r>
    </w:p>
    <w:p w14:paraId="0965A81B" w14:textId="14EB9210" w:rsidR="00432212" w:rsidRDefault="00432212" w:rsidP="00432212">
      <w:pPr>
        <w:pStyle w:val="Heading4"/>
        <w:rPr>
          <w:rFonts w:cs="Calibri"/>
        </w:rPr>
      </w:pPr>
      <w:r>
        <w:t xml:space="preserve">a] </w:t>
      </w:r>
      <w:r w:rsidRPr="00C77255">
        <w:rPr>
          <w:rFonts w:cs="Calibri"/>
        </w:rPr>
        <w:t>agents can’t act if they fear for their bodily security</w:t>
      </w:r>
      <w:r>
        <w:rPr>
          <w:rFonts w:cs="Calibri"/>
        </w:rPr>
        <w:t xml:space="preserve"> which constrains every ethical theory, </w:t>
      </w:r>
    </w:p>
    <w:p w14:paraId="1BEED8AC" w14:textId="77777777" w:rsidR="00432212" w:rsidRDefault="00432212" w:rsidP="00432212">
      <w:pPr>
        <w:pStyle w:val="Heading4"/>
        <w:rPr>
          <w:rFonts w:cs="Calibri"/>
        </w:rPr>
      </w:pPr>
      <w:r>
        <w:rPr>
          <w:rFonts w:cs="Calibri"/>
        </w:rPr>
        <w:t xml:space="preserve">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4FAEF30" w14:textId="4D0AD7AE" w:rsidR="00432212" w:rsidRPr="00BC1A2F" w:rsidRDefault="00432212" w:rsidP="00432212">
      <w:pPr>
        <w:pStyle w:val="Heading4"/>
        <w:rPr>
          <w:rStyle w:val="Style13ptBold"/>
          <w:b/>
        </w:rPr>
      </w:pPr>
      <w:r>
        <w:rPr>
          <w:rStyle w:val="Style13ptBold"/>
          <w:b/>
        </w:rPr>
        <w:t xml:space="preserve">3] </w:t>
      </w:r>
      <w:r w:rsidRPr="00BC1A2F">
        <w:rPr>
          <w:rStyle w:val="Style13ptBold"/>
          <w:b/>
        </w:rPr>
        <w:t xml:space="preserve">Extinction first </w:t>
      </w:r>
    </w:p>
    <w:p w14:paraId="19B6E0D4" w14:textId="77777777" w:rsidR="00432212" w:rsidRPr="00941301" w:rsidRDefault="00432212" w:rsidP="00432212">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17DBD712" w14:textId="77777777" w:rsidR="00432212" w:rsidRDefault="00432212" w:rsidP="00432212">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67D68DE6" w14:textId="77777777" w:rsidR="00432212" w:rsidRPr="00975889" w:rsidRDefault="00432212" w:rsidP="00432212"/>
    <w:p w14:paraId="2D0EB1E2" w14:textId="77777777" w:rsidR="00432212" w:rsidRDefault="00432212" w:rsidP="00432212">
      <w:pPr>
        <w:pStyle w:val="Heading3"/>
      </w:pPr>
      <w:r>
        <w:t>UV</w:t>
      </w:r>
    </w:p>
    <w:p w14:paraId="27CAF236" w14:textId="77777777" w:rsidR="00432212" w:rsidRDefault="00432212" w:rsidP="00432212">
      <w:pPr>
        <w:pStyle w:val="Heading4"/>
      </w:pPr>
      <w:r>
        <w:t xml:space="preserve">1] </w:t>
      </w:r>
      <w:r w:rsidRPr="00394AF8">
        <w:rPr>
          <w:rFonts w:cs="Calibri"/>
        </w:rPr>
        <w:t xml:space="preserve">Aff gets </w:t>
      </w:r>
      <w:r w:rsidRPr="00394AF8">
        <w:t>1AR theory since the neg can be infinitely abusive and I can’t check back</w:t>
      </w:r>
    </w:p>
    <w:p w14:paraId="2FBAC38E" w14:textId="77777777" w:rsidR="00432212" w:rsidRDefault="00432212" w:rsidP="00432212">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2AECF26F" w14:textId="77777777" w:rsidR="00432212" w:rsidRDefault="00432212" w:rsidP="00432212">
      <w:pPr>
        <w:pStyle w:val="Heading4"/>
      </w:pPr>
      <w:r w:rsidRPr="00394AF8">
        <w:t xml:space="preserve">No RVI or 2NR paradigm issues since they’d dump on it for 6 minutes and my 3-minute 2AR is spread too thin. </w:t>
      </w:r>
    </w:p>
    <w:p w14:paraId="5F1D499D" w14:textId="37E90B93" w:rsidR="00432212" w:rsidRDefault="00432212" w:rsidP="00432212">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75149C09" w14:textId="77777777" w:rsidR="00C41994" w:rsidRPr="00361031" w:rsidRDefault="00C41994" w:rsidP="00C41994">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32B30E51" w14:textId="77777777" w:rsidR="00C41994" w:rsidRDefault="00C41994" w:rsidP="00C41994"/>
    <w:p w14:paraId="1A38F572" w14:textId="0AA6F77C" w:rsidR="00C41994" w:rsidRPr="00361031" w:rsidRDefault="00C41994" w:rsidP="00C41994">
      <w:pPr>
        <w:pStyle w:val="Heading4"/>
      </w:pPr>
      <w:r>
        <w:t>2</w:t>
      </w:r>
      <w:r w:rsidRPr="00361031">
        <w:t xml:space="preserve">] </w:t>
      </w:r>
      <w:r>
        <w:t xml:space="preserve">But if its good- </w:t>
      </w:r>
      <w:r w:rsidRPr="00361031">
        <w:t>Permissibility and presumption affirm.</w:t>
      </w:r>
    </w:p>
    <w:p w14:paraId="162CDCD9" w14:textId="77777777" w:rsidR="00C41994" w:rsidRPr="00361031" w:rsidRDefault="00C41994" w:rsidP="00C41994">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522140C8" w14:textId="77777777" w:rsidR="00C41994" w:rsidRPr="00361031" w:rsidRDefault="00C41994" w:rsidP="00C41994">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60BF0B3A" w14:textId="77777777" w:rsidR="00C41994" w:rsidRPr="00361031" w:rsidRDefault="00C41994" w:rsidP="00C41994">
      <w:pPr>
        <w:pStyle w:val="Heading4"/>
      </w:pPr>
      <w:r w:rsidRPr="00361031">
        <w:t xml:space="preserve">C] </w:t>
      </w:r>
      <w:r w:rsidRPr="00361031">
        <w:rPr>
          <w:u w:val="single"/>
        </w:rPr>
        <w:t>Negation Theory</w:t>
      </w:r>
      <w:r w:rsidRPr="00361031">
        <w:t>- Negating requires a complete absence of an existing obligation</w:t>
      </w:r>
    </w:p>
    <w:p w14:paraId="1C1E905B" w14:textId="77777777" w:rsidR="00C41994" w:rsidRPr="00361031" w:rsidRDefault="00C41994" w:rsidP="00C41994">
      <w:pPr>
        <w:rPr>
          <w:rStyle w:val="Emphasis"/>
        </w:rPr>
      </w:pPr>
      <w:r w:rsidRPr="00361031">
        <w:rPr>
          <w:rStyle w:val="Emphasis"/>
          <w:highlight w:val="green"/>
        </w:rPr>
        <w:t>Negate: to deny the existence of</w:t>
      </w:r>
    </w:p>
    <w:p w14:paraId="5B94B631" w14:textId="77777777" w:rsidR="00C41994" w:rsidRPr="00361031" w:rsidRDefault="00C41994" w:rsidP="00C41994">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731E6C69" w14:textId="77777777" w:rsidR="00C41994" w:rsidRPr="00361031" w:rsidRDefault="00C41994" w:rsidP="00C41994">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7131E696" w14:textId="77777777" w:rsidR="00C41994" w:rsidRDefault="00C41994" w:rsidP="00C41994"/>
    <w:p w14:paraId="026DDD8C" w14:textId="77777777" w:rsidR="000D7285" w:rsidRPr="000D7285" w:rsidRDefault="000D7285" w:rsidP="000D7285"/>
    <w:p w14:paraId="0AAF1FC8" w14:textId="77777777" w:rsidR="00432212" w:rsidRPr="00100679" w:rsidRDefault="00432212" w:rsidP="00432212">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7B62E52A" w14:textId="77777777" w:rsidR="00432212" w:rsidRPr="00292257" w:rsidRDefault="00432212" w:rsidP="00432212">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BFE6E3A" w14:textId="77777777" w:rsidR="00432212" w:rsidRPr="00635624" w:rsidRDefault="00432212" w:rsidP="00432212">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0AD76530" w14:textId="77777777" w:rsidR="00432212" w:rsidRPr="002C4482" w:rsidRDefault="00432212" w:rsidP="00432212">
      <w:pPr>
        <w:pStyle w:val="Heading4"/>
      </w:pPr>
      <w:r>
        <w:t>3</w:t>
      </w:r>
      <w:r w:rsidRPr="002C4482">
        <w:t xml:space="preserve">] Policy education is key to advocacy – that outweighs on portable skills. </w:t>
      </w:r>
    </w:p>
    <w:p w14:paraId="0451AC2C" w14:textId="77777777" w:rsidR="00432212" w:rsidRPr="00394AF8" w:rsidRDefault="00432212" w:rsidP="00432212">
      <w:pPr>
        <w:pStyle w:val="Body"/>
        <w:widowControl w:val="0"/>
        <w:suppressAutoHyphens/>
        <w:rPr>
          <w:rFonts w:ascii="Calibri" w:eastAsia="Arial" w:hAnsi="Calibri" w:cstheme="minorHAnsi"/>
          <w:b/>
          <w:bCs/>
          <w:color w:val="000000" w:themeColor="text1"/>
          <w:sz w:val="12"/>
          <w:szCs w:val="12"/>
        </w:rPr>
      </w:pPr>
      <w:r w:rsidRPr="00394AF8">
        <w:rPr>
          <w:rStyle w:val="Style13ptBold"/>
          <w:rFonts w:ascii="Calibri" w:hAnsi="Calibri"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4C46BD45" w14:textId="77777777" w:rsidR="00432212" w:rsidRPr="00394AF8" w:rsidRDefault="00432212" w:rsidP="00432212">
      <w:pPr>
        <w:pStyle w:val="Body"/>
        <w:widowControl w:val="0"/>
        <w:suppressAutoHyphens/>
        <w:rPr>
          <w:rFonts w:ascii="Calibri" w:hAnsi="Calibri" w:cstheme="minorHAnsi"/>
          <w:color w:val="000000" w:themeColor="text1"/>
          <w:sz w:val="18"/>
          <w:szCs w:val="16"/>
        </w:rPr>
      </w:pPr>
    </w:p>
    <w:p w14:paraId="50D7DD20" w14:textId="77777777" w:rsidR="00432212" w:rsidRPr="00394AF8" w:rsidRDefault="00432212" w:rsidP="00432212">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044B0565" w14:textId="77777777" w:rsidR="00432212" w:rsidRDefault="00432212" w:rsidP="00432212">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4D1AB554" w14:textId="77777777" w:rsidR="00432212" w:rsidRDefault="00432212" w:rsidP="00432212">
      <w:pPr>
        <w:pStyle w:val="Body"/>
        <w:widowControl w:val="0"/>
        <w:suppressAutoHyphens/>
        <w:rPr>
          <w:rFonts w:ascii="Calibri" w:hAnsi="Calibri" w:cstheme="minorHAnsi"/>
          <w:color w:val="000000" w:themeColor="text1"/>
          <w:sz w:val="12"/>
          <w:szCs w:val="12"/>
        </w:rPr>
      </w:pPr>
    </w:p>
    <w:p w14:paraId="14AB35DA" w14:textId="77777777" w:rsidR="00432212" w:rsidRDefault="00432212" w:rsidP="00432212">
      <w:pPr>
        <w:pStyle w:val="Heading4"/>
      </w:pPr>
      <w:r>
        <w:t xml:space="preserve">4] Youth participatory action research enables </w:t>
      </w:r>
      <w:r>
        <w:rPr>
          <w:i/>
        </w:rPr>
        <w:t>transformative resistance</w:t>
      </w:r>
      <w:r>
        <w:t xml:space="preserve"> and is crucial to make activism work</w:t>
      </w:r>
    </w:p>
    <w:p w14:paraId="073DB9FA" w14:textId="77777777" w:rsidR="00432212" w:rsidRPr="000661AC" w:rsidRDefault="00432212" w:rsidP="00432212">
      <w:pPr>
        <w:rPr>
          <w:rStyle w:val="Style13ptBold"/>
        </w:rPr>
      </w:pPr>
      <w:proofErr w:type="spellStart"/>
      <w:r w:rsidRPr="000661AC">
        <w:rPr>
          <w:rStyle w:val="Style13ptBold"/>
        </w:rPr>
        <w:t>Cammarota</w:t>
      </w:r>
      <w:proofErr w:type="spellEnd"/>
      <w:r w:rsidRPr="000661AC">
        <w:rPr>
          <w:rStyle w:val="Style13ptBold"/>
        </w:rPr>
        <w:t xml:space="preserve"> and Fine 08 </w:t>
      </w:r>
    </w:p>
    <w:p w14:paraId="66144DC3" w14:textId="77777777" w:rsidR="00432212" w:rsidRPr="000661AC" w:rsidRDefault="00432212" w:rsidP="00432212">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33F8168B" w14:textId="77777777" w:rsidR="00432212" w:rsidRPr="00635624" w:rsidRDefault="00432212" w:rsidP="00432212">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r w:rsidRPr="001F0493">
        <w:rPr>
          <w:sz w:val="16"/>
        </w:rPr>
        <w:t>ey</w:t>
      </w:r>
      <w:proofErr w:type="spell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33B47F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22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285"/>
    <w:rsid w:val="00100B28"/>
    <w:rsid w:val="00111C73"/>
    <w:rsid w:val="00117316"/>
    <w:rsid w:val="001209B4"/>
    <w:rsid w:val="001761FC"/>
    <w:rsid w:val="00182655"/>
    <w:rsid w:val="001840F2"/>
    <w:rsid w:val="00185134"/>
    <w:rsid w:val="001856C6"/>
    <w:rsid w:val="00191B5F"/>
    <w:rsid w:val="00192487"/>
    <w:rsid w:val="00193416"/>
    <w:rsid w:val="00194CF0"/>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212"/>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AF0"/>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994"/>
    <w:rsid w:val="00C56DCC"/>
    <w:rsid w:val="00C57075"/>
    <w:rsid w:val="00C72AFE"/>
    <w:rsid w:val="00C81619"/>
    <w:rsid w:val="00CA013C"/>
    <w:rsid w:val="00CA6D6D"/>
    <w:rsid w:val="00CC7A4E"/>
    <w:rsid w:val="00CD1359"/>
    <w:rsid w:val="00CD4C83"/>
    <w:rsid w:val="00CE153A"/>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07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5D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CB90C6"/>
  <w14:defaultImageDpi w14:val="300"/>
  <w15:docId w15:val="{93AB8AF6-F7D6-EE47-9D07-6A061134D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2212"/>
    <w:pPr>
      <w:spacing w:after="160" w:line="259" w:lineRule="auto"/>
    </w:pPr>
  </w:style>
  <w:style w:type="paragraph" w:styleId="Heading1">
    <w:name w:val="heading 1"/>
    <w:aliases w:val="Pocket"/>
    <w:basedOn w:val="Normal"/>
    <w:next w:val="Normal"/>
    <w:link w:val="Heading1Char"/>
    <w:uiPriority w:val="9"/>
    <w:qFormat/>
    <w:rsid w:val="0043221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221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221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3221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4322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212"/>
  </w:style>
  <w:style w:type="character" w:customStyle="1" w:styleId="Heading1Char">
    <w:name w:val="Heading 1 Char"/>
    <w:aliases w:val="Pocket Char"/>
    <w:basedOn w:val="DefaultParagraphFont"/>
    <w:link w:val="Heading1"/>
    <w:uiPriority w:val="9"/>
    <w:rsid w:val="0043221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3221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3221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32212"/>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32212"/>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S"/>
    <w:basedOn w:val="DefaultParagraphFont"/>
    <w:uiPriority w:val="1"/>
    <w:qFormat/>
    <w:rsid w:val="0043221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3221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221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32212"/>
    <w:rPr>
      <w:color w:val="auto"/>
      <w:u w:val="none"/>
    </w:rPr>
  </w:style>
  <w:style w:type="paragraph" w:styleId="DocumentMap">
    <w:name w:val="Document Map"/>
    <w:basedOn w:val="Normal"/>
    <w:link w:val="DocumentMapChar"/>
    <w:uiPriority w:val="99"/>
    <w:semiHidden/>
    <w:unhideWhenUsed/>
    <w:rsid w:val="00432212"/>
    <w:rPr>
      <w:rFonts w:ascii="Lucida Grande" w:hAnsi="Lucida Grande" w:cs="Lucida Grande"/>
    </w:rPr>
  </w:style>
  <w:style w:type="character" w:customStyle="1" w:styleId="DocumentMapChar">
    <w:name w:val="Document Map Char"/>
    <w:basedOn w:val="DefaultParagraphFont"/>
    <w:link w:val="DocumentMap"/>
    <w:uiPriority w:val="99"/>
    <w:semiHidden/>
    <w:rsid w:val="00432212"/>
    <w:rPr>
      <w:rFonts w:ascii="Lucida Grande" w:hAnsi="Lucida Grande" w:cs="Lucida Grande"/>
    </w:rPr>
  </w:style>
  <w:style w:type="character" w:styleId="UnresolvedMention">
    <w:name w:val="Unresolved Mention"/>
    <w:basedOn w:val="DefaultParagraphFont"/>
    <w:uiPriority w:val="99"/>
    <w:semiHidden/>
    <w:unhideWhenUsed/>
    <w:rsid w:val="00432212"/>
    <w:rPr>
      <w:color w:val="605E5C"/>
      <w:shd w:val="clear" w:color="auto" w:fill="E1DFDD"/>
    </w:rPr>
  </w:style>
  <w:style w:type="paragraph" w:customStyle="1" w:styleId="textbold">
    <w:name w:val="text bold"/>
    <w:basedOn w:val="Normal"/>
    <w:link w:val="Emphasis"/>
    <w:uiPriority w:val="20"/>
    <w:qFormat/>
    <w:rsid w:val="00432212"/>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4322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basedOn w:val="Normal"/>
    <w:uiPriority w:val="34"/>
    <w:qFormat/>
    <w:rsid w:val="00432212"/>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432212"/>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432212"/>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432212"/>
    <w:rPr>
      <w:u w:val="single"/>
    </w:rPr>
  </w:style>
  <w:style w:type="paragraph" w:styleId="Title">
    <w:name w:val="Title"/>
    <w:aliases w:val="title,UNDERLINE,Cites and Cards,Bold Underlined,Block Heading,Read This,Non Read Text,Debate Normal"/>
    <w:basedOn w:val="Normal"/>
    <w:link w:val="TitleChar"/>
    <w:uiPriority w:val="1"/>
    <w:qFormat/>
    <w:rsid w:val="00432212"/>
    <w:pPr>
      <w:spacing w:before="240" w:after="60"/>
      <w:ind w:left="432" w:right="432"/>
      <w:jc w:val="center"/>
      <w:outlineLvl w:val="0"/>
    </w:pPr>
    <w:rPr>
      <w:u w:val="single"/>
    </w:rPr>
  </w:style>
  <w:style w:type="character" w:customStyle="1" w:styleId="TitleChar1">
    <w:name w:val="Title Char1"/>
    <w:basedOn w:val="DefaultParagraphFont"/>
    <w:uiPriority w:val="10"/>
    <w:rsid w:val="00432212"/>
    <w:rPr>
      <w:rFonts w:asciiTheme="majorHAnsi" w:eastAsiaTheme="majorEastAsia" w:hAnsiTheme="majorHAnsi" w:cstheme="majorBidi"/>
      <w:spacing w:val="-10"/>
      <w:kern w:val="28"/>
      <w:sz w:val="56"/>
      <w:szCs w:val="56"/>
    </w:rPr>
  </w:style>
  <w:style w:type="paragraph" w:customStyle="1" w:styleId="Body">
    <w:name w:val="Body"/>
    <w:autoRedefine/>
    <w:rsid w:val="00432212"/>
    <w:rPr>
      <w:rFonts w:ascii="Times New Roman" w:eastAsia="ヒラギノ角ゴ Pro W3" w:hAnsi="Times New Roman" w:cs="Times New Roman"/>
      <w:color w:val="000000"/>
      <w:sz w:val="24"/>
      <w:szCs w:val="20"/>
    </w:rPr>
  </w:style>
  <w:style w:type="character" w:styleId="IntenseEmphasis">
    <w:name w:val="Intense Emphasis"/>
    <w:aliases w:val="cites Char Ch,Intense Emphasis4,9.5 pt,Intense Emphasi,Box Out,Intense Emphasis5,Char Char Char1,Sty,Style Underli,Minimized Char,cites Char Char,Underlined Text Char,title Char1"/>
    <w:uiPriority w:val="5"/>
    <w:qFormat/>
    <w:rsid w:val="00432212"/>
    <w:rPr>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15325</Words>
  <Characters>87359</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2021-10-31T17:37:00Z</dcterms:created>
  <dcterms:modified xsi:type="dcterms:W3CDTF">2021-10-31T18:57:00Z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