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17D66" w14:textId="792D7AC9" w:rsidR="00E42E4C" w:rsidRDefault="00E71AA4" w:rsidP="00E71AA4">
      <w:pPr>
        <w:pStyle w:val="Heading2"/>
      </w:pPr>
      <w:r>
        <w:t>1</w:t>
      </w:r>
    </w:p>
    <w:p w14:paraId="1D2C1486" w14:textId="77777777" w:rsidR="00E71AA4" w:rsidRPr="00010B7D" w:rsidRDefault="00E71AA4" w:rsidP="00E71AA4">
      <w:pPr>
        <w:pStyle w:val="Heading4"/>
      </w:pPr>
      <w:r>
        <w:t xml:space="preserve">Ethics must begin </w:t>
      </w:r>
      <w:proofErr w:type="gramStart"/>
      <w:r>
        <w:t>a priori</w:t>
      </w:r>
      <w:proofErr w:type="gramEnd"/>
      <w:r>
        <w:t xml:space="preserve"> and the meta-ethic is bindingness.</w:t>
      </w:r>
    </w:p>
    <w:p w14:paraId="3F1C1EAA" w14:textId="77777777" w:rsidR="00E71AA4" w:rsidRDefault="00E71AA4" w:rsidP="00E71AA4">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4D12C43" w14:textId="77777777" w:rsidR="00E71AA4" w:rsidRDefault="00E71AA4" w:rsidP="00E71AA4">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579BCB46" w14:textId="77777777" w:rsidR="00E71AA4" w:rsidRDefault="00E71AA4" w:rsidP="00E71AA4">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0ED21A78" w14:textId="77777777" w:rsidR="00E71AA4" w:rsidRDefault="00E71AA4" w:rsidP="00E71AA4">
      <w:pPr>
        <w:pStyle w:val="Heading4"/>
      </w:pPr>
      <w:r w:rsidRPr="000A5608">
        <w:t xml:space="preserve">Thus, the standard is consistency with the categorical imperative. </w:t>
      </w:r>
    </w:p>
    <w:p w14:paraId="2D4E1F7F" w14:textId="77777777" w:rsidR="00E71AA4" w:rsidRDefault="00E71AA4" w:rsidP="00E71AA4">
      <w:pPr>
        <w:pStyle w:val="Heading4"/>
      </w:pPr>
      <w:r>
        <w:t xml:space="preserve">Prefer – </w:t>
      </w:r>
    </w:p>
    <w:p w14:paraId="291B23EE" w14:textId="77777777" w:rsidR="00E71AA4" w:rsidRDefault="00E71AA4" w:rsidP="00E71AA4">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5C79E1A5" w14:textId="3692B202" w:rsidR="00E71AA4" w:rsidRDefault="00E71AA4" w:rsidP="004119E3">
      <w:pPr>
        <w:pStyle w:val="Heading4"/>
      </w:pPr>
      <w:r w:rsidRPr="00A30317">
        <w:rPr>
          <w:u w:val="single"/>
        </w:rPr>
        <w:t>[</w:t>
      </w:r>
      <w:r>
        <w:rPr>
          <w:u w:val="single"/>
        </w:rPr>
        <w:t>2</w:t>
      </w:r>
      <w:r w:rsidRPr="00A30317">
        <w:rPr>
          <w:u w:val="single"/>
        </w:rPr>
        <w:t xml:space="preserve">] </w:t>
      </w:r>
      <w:r w:rsidR="004119E3" w:rsidRPr="00C423B9">
        <w:rPr>
          <w:u w:val="single"/>
        </w:rPr>
        <w:t>Consequences Fail:</w:t>
      </w:r>
      <w:r w:rsidR="004119E3"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rsidR="004119E3">
        <w:t>commit</w:t>
      </w:r>
      <w:r w:rsidR="004119E3" w:rsidRPr="00C423B9">
        <w:t xml:space="preserve"> the end point of an action – but consequences cannot determine what step of action is moral d] </w:t>
      </w:r>
      <w:r w:rsidR="004119E3">
        <w:t>Yes act/omission distinction – t</w:t>
      </w:r>
      <w:r w:rsidR="004119E3" w:rsidRPr="00C423B9">
        <w:t xml:space="preserve">here are infinite events occurring over which you have no control, so you can never be moral </w:t>
      </w:r>
      <w:r>
        <w:t>Negate:</w:t>
      </w:r>
    </w:p>
    <w:p w14:paraId="4AD24DA2" w14:textId="77777777" w:rsidR="00E71AA4" w:rsidRDefault="00E71AA4" w:rsidP="00E71AA4"/>
    <w:p w14:paraId="00F91FC4" w14:textId="77777777" w:rsidR="00E71AA4" w:rsidRDefault="00E71AA4" w:rsidP="00E71AA4">
      <w:pPr>
        <w:pStyle w:val="Heading4"/>
        <w:rPr>
          <w:b w:val="0"/>
          <w:bCs w:val="0"/>
        </w:rPr>
      </w:pPr>
      <w:r>
        <w:rPr>
          <w:b w:val="0"/>
        </w:rPr>
        <w:t xml:space="preserve">[1] </w:t>
      </w:r>
      <w:r>
        <w:t>A model of freedom mandates a market-oriented approach to space—that negates</w:t>
      </w:r>
    </w:p>
    <w:p w14:paraId="7044427F" w14:textId="77777777" w:rsidR="00E71AA4" w:rsidRPr="006C5A71" w:rsidRDefault="00E71AA4" w:rsidP="00E71AA4">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05B7E6FF" w14:textId="77777777" w:rsidR="00E71AA4" w:rsidRPr="00A93110" w:rsidRDefault="00E71AA4" w:rsidP="00E71AA4">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Simberg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w:t>
      </w:r>
      <w:r w:rsidRPr="00A93110">
        <w:rPr>
          <w:rStyle w:val="Emphasis"/>
        </w:rPr>
        <w:lastRenderedPageBreak/>
        <w:t>1960s.”</w:t>
      </w:r>
      <w:r w:rsidRPr="00A93110">
        <w:rPr>
          <w:sz w:val="16"/>
        </w:rPr>
        <w:t xml:space="preserve"> According to Simberg,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Simberg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nonrivalrous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Simberg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7B257004" w14:textId="77777777" w:rsidR="00E71AA4" w:rsidRDefault="00E71AA4" w:rsidP="00E71AA4"/>
    <w:p w14:paraId="6647502C" w14:textId="77777777" w:rsidR="00E71AA4" w:rsidRDefault="00E71AA4" w:rsidP="00E71AA4">
      <w:pPr>
        <w:pStyle w:val="Heading4"/>
        <w:spacing w:line="240" w:lineRule="auto"/>
      </w:pPr>
      <w:r>
        <w:t>[2] Banning private space appropriation inhibits the sale and use of spacecraft and fuel- that’s a form of restricting the free economic choices of individuals</w:t>
      </w:r>
    </w:p>
    <w:p w14:paraId="58DB989A" w14:textId="77777777" w:rsidR="00E71AA4" w:rsidRPr="00023E75" w:rsidRDefault="00E71AA4" w:rsidP="00E71AA4">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7B7A2601" w14:textId="77777777" w:rsidR="00E71AA4" w:rsidRDefault="00E71AA4" w:rsidP="00E71AA4">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w:t>
      </w:r>
      <w:r w:rsidRPr="003572E3">
        <w:rPr>
          <w:sz w:val="14"/>
          <w:szCs w:val="26"/>
        </w:rPr>
        <w:lastRenderedPageBreak/>
        <w:t xml:space="preserve">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60CC6ADA" w14:textId="5E32D9EC" w:rsidR="00E71AA4" w:rsidRDefault="00E71AA4" w:rsidP="00E71AA4">
      <w:pPr>
        <w:pStyle w:val="Heading2"/>
      </w:pPr>
      <w:r>
        <w:lastRenderedPageBreak/>
        <w:t>2</w:t>
      </w:r>
    </w:p>
    <w:p w14:paraId="66FFC5A9" w14:textId="77777777" w:rsidR="00E71AA4" w:rsidRPr="00932813" w:rsidRDefault="00E71AA4" w:rsidP="00E71AA4">
      <w:pPr>
        <w:pStyle w:val="Heading4"/>
        <w:rPr>
          <w:rFonts w:asciiTheme="majorHAnsi" w:hAnsiTheme="majorHAnsi"/>
        </w:rPr>
      </w:pPr>
      <w:r w:rsidRPr="00932813">
        <w:rPr>
          <w:rFonts w:asciiTheme="majorHAnsi" w:hAnsiTheme="majorHAnsi"/>
        </w:rPr>
        <w:t xml:space="preserve">Interp: The affirmative must define “outer space” in a delimited text in the 1AC.  </w:t>
      </w:r>
    </w:p>
    <w:p w14:paraId="7D4EDBC0" w14:textId="77777777" w:rsidR="00E71AA4" w:rsidRPr="00932813" w:rsidRDefault="00E71AA4" w:rsidP="00E71AA4">
      <w:pPr>
        <w:pStyle w:val="Heading4"/>
        <w:rPr>
          <w:rFonts w:asciiTheme="majorHAnsi" w:hAnsiTheme="majorHAnsi"/>
        </w:rPr>
      </w:pPr>
      <w:r w:rsidRPr="00932813">
        <w:rPr>
          <w:rFonts w:asciiTheme="majorHAnsi" w:hAnsiTheme="majorHAnsi"/>
        </w:rPr>
        <w:t xml:space="preserve">“Outer Space” is flexible and has too many interps – normal means shows no consensus </w:t>
      </w:r>
    </w:p>
    <w:p w14:paraId="55516283" w14:textId="77777777" w:rsidR="00E71AA4" w:rsidRPr="00932813" w:rsidRDefault="00E71AA4" w:rsidP="00E71AA4">
      <w:pPr>
        <w:rPr>
          <w:rFonts w:asciiTheme="majorHAnsi" w:hAnsiTheme="majorHAnsi" w:cstheme="majorHAnsi"/>
        </w:rPr>
      </w:pPr>
      <w:r w:rsidRPr="00932813">
        <w:rPr>
          <w:rStyle w:val="Style13ptBold"/>
          <w:rFonts w:asciiTheme="majorHAnsi" w:hAnsiTheme="majorHAnsi" w:cstheme="majorHAnsi"/>
        </w:rPr>
        <w:t>Leepuengtham 17</w:t>
      </w:r>
      <w:r w:rsidRPr="00932813">
        <w:rPr>
          <w:rFonts w:asciiTheme="majorHAnsi" w:hAnsiTheme="majorHAnsi" w:cstheme="majorHAnsi"/>
        </w:rPr>
        <w:t xml:space="preserve"> [Tosaporn Leepuengtham (Research Judge, Intellectual Property and International Trade Division, Supreme Court of Thailand). "International space law and its implications for outer space activities." 01-27-2017, Accessed 12-9-2021. https://www.elgaronline.com/view/9781785369612/06_chapter1.xhtml // </w:t>
      </w:r>
    </w:p>
    <w:p w14:paraId="2E3D2EE8" w14:textId="77777777" w:rsidR="00E71AA4" w:rsidRPr="00932813" w:rsidRDefault="00E71AA4" w:rsidP="00E71AA4">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7C3D42A9" w14:textId="77777777" w:rsidR="00E71AA4" w:rsidRPr="00932813" w:rsidRDefault="00E71AA4" w:rsidP="00E71AA4">
      <w:pPr>
        <w:pStyle w:val="Heading4"/>
        <w:rPr>
          <w:rFonts w:asciiTheme="majorHAnsi" w:hAnsiTheme="majorHAnsi"/>
        </w:rPr>
      </w:pPr>
      <w:r w:rsidRPr="00932813">
        <w:rPr>
          <w:rFonts w:asciiTheme="majorHAnsi" w:hAnsiTheme="majorHAnsi"/>
        </w:rPr>
        <w:lastRenderedPageBreak/>
        <w:t>Violation – you don’t.</w:t>
      </w:r>
    </w:p>
    <w:p w14:paraId="55333911" w14:textId="77777777" w:rsidR="00E71AA4" w:rsidRPr="00932813" w:rsidRDefault="00E71AA4" w:rsidP="00E71AA4">
      <w:pPr>
        <w:pStyle w:val="Heading4"/>
        <w:spacing w:line="240" w:lineRule="auto"/>
        <w:rPr>
          <w:rFonts w:asciiTheme="majorHAnsi" w:hAnsiTheme="majorHAnsi"/>
        </w:rPr>
      </w:pPr>
      <w:r w:rsidRPr="00932813">
        <w:rPr>
          <w:rFonts w:asciiTheme="majorHAnsi" w:hAnsiTheme="majorHAnsi"/>
        </w:rPr>
        <w:t xml:space="preserve">Prefer – </w:t>
      </w:r>
    </w:p>
    <w:p w14:paraId="29211BC4" w14:textId="77777777" w:rsidR="00E71AA4" w:rsidRPr="00AC738D" w:rsidRDefault="00E71AA4" w:rsidP="00E71AA4">
      <w:pPr>
        <w:pStyle w:val="Heading4"/>
        <w:rPr>
          <w:rFonts w:asciiTheme="majorHAnsi" w:hAnsiTheme="majorHAnsi"/>
        </w:rPr>
      </w:pPr>
      <w:r w:rsidRPr="00932813">
        <w:rPr>
          <w:rFonts w:asciiTheme="majorHAnsi" w:hAnsiTheme="majorHAnsi"/>
        </w:rPr>
        <w:t xml:space="preserve">1] </w:t>
      </w:r>
      <w:r w:rsidRPr="00932813">
        <w:rPr>
          <w:rFonts w:asciiTheme="majorHAnsi" w:hAnsiTheme="majorHAnsi"/>
          <w:u w:val="single"/>
        </w:rPr>
        <w:t>Stable Advocacy</w:t>
      </w:r>
      <w:r w:rsidRPr="00932813">
        <w:rPr>
          <w:rFonts w:asciiTheme="majorHAnsi" w:hAnsiTheme="majorHAnsi"/>
        </w:rPr>
        <w:t xml:space="preserve"> – they can redefine in the 1AR to wriggle out of DA’s which </w:t>
      </w:r>
      <w:r w:rsidRPr="00932813">
        <w:rPr>
          <w:rFonts w:asciiTheme="majorHAnsi" w:eastAsia="SimSun" w:hAnsiTheme="majorHAnsi"/>
        </w:rPr>
        <w:t>kills high-quality engagement and becomes two ships passing in the night –</w:t>
      </w:r>
      <w:r w:rsidRPr="00932813">
        <w:rPr>
          <w:rFonts w:asciiTheme="majorHAnsi" w:hAnsiTheme="majorHAnsi"/>
        </w:rPr>
        <w:t>We lose access to Tech Race DA’s, Asteroid DA’s, basic case turns, and core process counter plans that have different definitions and 1NC pre-round prep.</w:t>
      </w:r>
      <w:r>
        <w:t xml:space="preserve">CX can’t resolve this and is </w:t>
      </w:r>
      <w:r w:rsidRPr="004C5480">
        <w:rPr>
          <w:u w:val="single"/>
        </w:rPr>
        <w:t>bad</w:t>
      </w:r>
      <w:r>
        <w:t xml:space="preserve"> because A] Not flowed B] Skews 6 min of prep C] They can lie and no way to check D] Debaters can be shady. </w:t>
      </w:r>
    </w:p>
    <w:p w14:paraId="7632F8D4" w14:textId="77777777" w:rsidR="00E71AA4" w:rsidRPr="00AC738D" w:rsidRDefault="00E71AA4" w:rsidP="00E71AA4">
      <w:pPr>
        <w:pStyle w:val="Heading4"/>
        <w:spacing w:line="240" w:lineRule="auto"/>
        <w:rPr>
          <w:rFonts w:asciiTheme="majorHAnsi" w:hAnsiTheme="majorHAnsi"/>
          <w:u w:val="single"/>
        </w:rPr>
      </w:pPr>
      <w:r w:rsidRPr="00932813">
        <w:rPr>
          <w:rFonts w:asciiTheme="majorHAnsi" w:eastAsia="SimSun" w:hAnsiTheme="majorHAnsi"/>
        </w:rPr>
        <w:t xml:space="preserve">2] </w:t>
      </w:r>
      <w:r w:rsidRPr="00932813">
        <w:rPr>
          <w:rFonts w:asciiTheme="majorHAnsi" w:hAnsiTheme="majorHAnsi"/>
          <w:u w:val="single"/>
        </w:rPr>
        <w:t>Real World</w:t>
      </w:r>
      <w:r w:rsidRPr="00932813">
        <w:rPr>
          <w:rFonts w:asciiTheme="majorHAnsi" w:hAnsiTheme="majorHAnsi"/>
        </w:rPr>
        <w:t xml:space="preserve"> – Policy makers will always define the entity that they are recognizing. It also means zero solvency, absent spec, private entities can circumvent since there is no delineated way to enforce the aff and means their solvency can’t actualize. </w:t>
      </w: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1C80D9EC" w14:textId="77777777" w:rsidR="00E71AA4" w:rsidRPr="003C4FD4" w:rsidRDefault="00E71AA4" w:rsidP="00E71AA4">
      <w:pPr>
        <w:pStyle w:val="Heading4"/>
        <w:rPr>
          <w:rFonts w:cs="Calibri"/>
        </w:rPr>
      </w:pPr>
      <w:r w:rsidRPr="003C4FD4">
        <w:rPr>
          <w:rFonts w:cs="Calibri"/>
        </w:rPr>
        <w:t>D. Voter</w:t>
      </w:r>
    </w:p>
    <w:p w14:paraId="0B054287" w14:textId="614D5276" w:rsidR="00E71AA4" w:rsidRDefault="00E71AA4" w:rsidP="00E71AA4">
      <w:pPr>
        <w:keepNext/>
        <w:keepLines/>
        <w:spacing w:before="40"/>
        <w:outlineLvl w:val="3"/>
        <w:rPr>
          <w:rStyle w:val="Heading4Char"/>
        </w:rPr>
      </w:pPr>
      <w:r w:rsidRPr="003C4FD4">
        <w:rPr>
          <w:b/>
          <w:sz w:val="26"/>
          <w:szCs w:val="26"/>
        </w:rPr>
        <w:t>Fairness</w:t>
      </w:r>
      <w:r w:rsidRPr="003C4FD4">
        <w:rPr>
          <w:rFonts w:eastAsiaTheme="majorEastAsia"/>
          <w:b/>
          <w:bCs/>
          <w:sz w:val="26"/>
          <w:szCs w:val="26"/>
        </w:rPr>
        <w:t xml:space="preserve"> is a </w:t>
      </w:r>
      <w:r w:rsidRPr="00E71AA4">
        <w:rPr>
          <w:rStyle w:val="Heading4Char"/>
        </w:rPr>
        <w:t xml:space="preserve">voter—debate is a competitive activity that requires objective evaluation. Education is a voter – it is the terminal impact of debate. Drop the debater—the abuse has already </w:t>
      </w:r>
      <w:proofErr w:type="gramStart"/>
      <w:r w:rsidRPr="00E71AA4">
        <w:rPr>
          <w:rStyle w:val="Heading4Char"/>
        </w:rPr>
        <w:t>occurred</w:t>
      </w:r>
      <w:proofErr w:type="gramEnd"/>
      <w:r w:rsidRPr="00E71AA4">
        <w:rPr>
          <w:rStyle w:val="Heading4Char"/>
        </w:rPr>
        <w:t xml:space="preserve"> and my time allocation has shifted—also the shell indicts your whole aff—justifies severance which skews my strat. Use competing interps—leads to a race to the top since we figure out the best possible norm and avoids judge intervention since there’s a clear briteline. No RVIs—a) illogical – you shouldn’t win for being fair – it’s a litmus test for engaging in substance b) norming – I can’t concede the counterinterp if I realize I’m wrong which forces me to argue for bad norms</w:t>
      </w:r>
    </w:p>
    <w:p w14:paraId="6E6159E6" w14:textId="72C0D3A3" w:rsidR="00E71AA4" w:rsidRDefault="00E71AA4" w:rsidP="00E71AA4">
      <w:pPr>
        <w:pStyle w:val="Heading2"/>
      </w:pPr>
      <w:r>
        <w:lastRenderedPageBreak/>
        <w:t>3</w:t>
      </w:r>
    </w:p>
    <w:p w14:paraId="2DF77AC9" w14:textId="77777777" w:rsidR="00E71AA4" w:rsidRDefault="00E71AA4" w:rsidP="00E71AA4">
      <w:pPr>
        <w:pStyle w:val="Heading4"/>
      </w:pPr>
      <w:r>
        <w:t xml:space="preserve">Text – we endorse the entirety of the 1ac except appropriation of outer space through Space Elevators being Unjust. </w:t>
      </w:r>
    </w:p>
    <w:p w14:paraId="0A2E2A91" w14:textId="77777777" w:rsidR="00E71AA4" w:rsidRDefault="00E71AA4" w:rsidP="00E71AA4">
      <w:pPr>
        <w:pStyle w:val="Heading4"/>
      </w:pPr>
      <w:r>
        <w:t xml:space="preserve">Space Elevators constitute Appropriation – they impede orbits. </w:t>
      </w:r>
    </w:p>
    <w:p w14:paraId="2823C356" w14:textId="77777777" w:rsidR="00E71AA4" w:rsidRPr="005F1160" w:rsidRDefault="00E71AA4" w:rsidP="00E71AA4">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7F0978BB" w14:textId="77777777" w:rsidR="00E71AA4" w:rsidRPr="00C71C98" w:rsidRDefault="00E71AA4" w:rsidP="00E71AA4">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9698A82" w14:textId="77777777" w:rsidR="00E71AA4" w:rsidRDefault="00E71AA4" w:rsidP="00E71AA4">
      <w:pPr>
        <w:pStyle w:val="Heading4"/>
      </w:pPr>
      <w:r>
        <w:lastRenderedPageBreak/>
        <w:t xml:space="preserve">Private Companies are pursuing Space Elevators. </w:t>
      </w:r>
    </w:p>
    <w:p w14:paraId="50F35858" w14:textId="77777777" w:rsidR="00E71AA4" w:rsidRPr="005F1160" w:rsidRDefault="00E71AA4" w:rsidP="00E71AA4">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22910DE0" w14:textId="77777777" w:rsidR="00E71AA4" w:rsidRPr="00C71C98" w:rsidRDefault="00E71AA4" w:rsidP="00E71AA4">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LiftPort's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31CDFF0D" w14:textId="77777777" w:rsidR="00E71AA4" w:rsidRDefault="00E71AA4" w:rsidP="00E71AA4">
      <w:pPr>
        <w:pStyle w:val="Heading4"/>
      </w:pPr>
      <w:proofErr w:type="gramStart"/>
      <w:r>
        <w:t>Yes</w:t>
      </w:r>
      <w:proofErr w:type="gramEnd"/>
      <w:r>
        <w:t xml:space="preserve"> Space Elevators – NASA confirms. </w:t>
      </w:r>
    </w:p>
    <w:p w14:paraId="46BE63CC" w14:textId="77777777" w:rsidR="00E71AA4" w:rsidRPr="00E70330" w:rsidRDefault="00E71AA4" w:rsidP="00E71AA4">
      <w:r w:rsidRPr="00E70330">
        <w:rPr>
          <w:rStyle w:val="Style13ptBold"/>
        </w:rPr>
        <w:t>Snowden 18</w:t>
      </w:r>
      <w:r>
        <w:t xml:space="preserve"> </w:t>
      </w:r>
      <w:r w:rsidRPr="00E70330">
        <w:t>Scott Snowden 10-2-2018 "A colossal elevator to space could be going up sooner than you ever imagined"</w:t>
      </w:r>
      <w:r>
        <w:t xml:space="preserve"> </w:t>
      </w:r>
      <w:hyperlink r:id="rId12"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11076D4B" w14:textId="77777777" w:rsidR="00E71AA4" w:rsidRPr="0041063E" w:rsidRDefault="00E71AA4" w:rsidP="00E71AA4">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 xml:space="preserve">The space elevator is the Holy Grail of space exploration,” says Michio Kaku, a professor </w:t>
      </w:r>
      <w:r w:rsidRPr="00C71C98">
        <w:rPr>
          <w:rStyle w:val="StyleUnderline"/>
        </w:rPr>
        <w:lastRenderedPageBreak/>
        <w:t>of physics at City College of New York and a noted futurist. “Imagine pushing the ‘up’ button of an elevator and taking a ride into the heavens. It could open up space to the average person</w:t>
      </w:r>
      <w:r w:rsidRPr="0041063E">
        <w:rPr>
          <w:sz w:val="16"/>
        </w:rPr>
        <w:t>.”</w:t>
      </w:r>
    </w:p>
    <w:p w14:paraId="64F8841A" w14:textId="77777777" w:rsidR="00E71AA4" w:rsidRPr="00001B27" w:rsidRDefault="00E71AA4" w:rsidP="00E71AA4">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2CF0B994" w14:textId="77777777" w:rsidR="00E71AA4" w:rsidRDefault="00E71AA4" w:rsidP="00E71AA4">
      <w:r>
        <w:t xml:space="preserve">Liam </w:t>
      </w:r>
      <w:r w:rsidRPr="006F17E7">
        <w:rPr>
          <w:rStyle w:val="Style13ptBold"/>
        </w:rPr>
        <w:t>O’Brien 16</w:t>
      </w:r>
      <w:r>
        <w:t>. University of Wollongong. 07/2016. “Nanotechnology in Space.” Young Scientists Journal; Canterbury, no. 19, p. 22.</w:t>
      </w:r>
    </w:p>
    <w:p w14:paraId="2A0C3E54" w14:textId="77777777" w:rsidR="00E71AA4" w:rsidRDefault="00E71AA4" w:rsidP="00E71AA4">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32BFF502" w14:textId="77777777" w:rsidR="00E71AA4" w:rsidRDefault="00E71AA4" w:rsidP="00E71AA4">
      <w:pPr>
        <w:pStyle w:val="Heading4"/>
      </w:pPr>
      <w:r>
        <w:t>Nanotech solves every existential threat</w:t>
      </w:r>
    </w:p>
    <w:p w14:paraId="09271510" w14:textId="77777777" w:rsidR="00E71AA4" w:rsidRPr="00717977" w:rsidRDefault="00E71AA4" w:rsidP="00E71AA4">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“Nanofuture”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w:t>
      </w:r>
      <w:r w:rsidRPr="00717977">
        <w:rPr>
          <w:color w:val="000000"/>
        </w:rPr>
        <w:lastRenderedPageBreak/>
        <w:t>aging, poverty and pollution - Nanotechnology Industries", http://nanoindustries.com/nanotechnology_science_of_miracles/</w:t>
      </w:r>
      <w:r w:rsidRPr="00717977">
        <w:rPr>
          <w:sz w:val="28"/>
        </w:rPr>
        <w:t xml:space="preserve"> </w:t>
      </w:r>
      <w:r w:rsidRPr="00717977">
        <w:t>//Adam</w:t>
      </w:r>
    </w:p>
    <w:p w14:paraId="3B5FB74B" w14:textId="003BD0D2" w:rsidR="00E71AA4" w:rsidRDefault="00E71AA4" w:rsidP="00E71AA4">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 xml:space="preserve">DNA and other molecules build </w:t>
      </w:r>
      <w:proofErr w:type="gramStart"/>
      <w:r w:rsidRPr="009F406B">
        <w:rPr>
          <w:rStyle w:val="StyleUnderline"/>
        </w:rPr>
        <w:t>cells;</w:t>
      </w:r>
      <w:proofErr w:type="gramEnd"/>
      <w:r w:rsidRPr="009F406B">
        <w:rPr>
          <w:rStyle w:val="StyleUnderline"/>
        </w:rPr>
        <w:t xml:space="preserve"> sometimes cells malfunction and cause disease.</w:t>
      </w:r>
      <w:r w:rsidRPr="00717977">
        <w:rPr>
          <w:sz w:val="16"/>
        </w:rPr>
        <w:t xml:space="preserve"> Where does nanotechnology fit in? That's a self realizing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9F406B">
        <w:rPr>
          <w:rStyle w:val="StyleUnderline"/>
          <w:highlight w:val="cyan"/>
        </w:rPr>
        <w:t>perpetually</w:t>
      </w:r>
      <w:r w:rsidRPr="009F406B">
        <w:rPr>
          <w:rStyle w:val="StyleUnderline"/>
        </w:rPr>
        <w:t xml:space="preserve"> monitoring, identifying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 xml:space="preserve">Every disease is </w:t>
      </w:r>
      <w:proofErr w:type="gramStart"/>
      <w:r w:rsidRPr="009F406B">
        <w:rPr>
          <w:rStyle w:val="StyleUnderline"/>
          <w:highlight w:val="cyan"/>
        </w:rPr>
        <w:t>made</w:t>
      </w:r>
      <w:r w:rsidRPr="009F406B">
        <w:rPr>
          <w:rStyle w:val="StyleUnderline"/>
        </w:rPr>
        <w:t xml:space="preserve"> out </w:t>
      </w:r>
      <w:r w:rsidRPr="009F406B">
        <w:rPr>
          <w:rStyle w:val="StyleUnderline"/>
          <w:highlight w:val="cyan"/>
        </w:rPr>
        <w:t>of</w:t>
      </w:r>
      <w:proofErr w:type="gramEnd"/>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 xml:space="preserve">regenerate </w:t>
      </w:r>
      <w:proofErr w:type="gramStart"/>
      <w:r w:rsidRPr="00321A75">
        <w:rPr>
          <w:rStyle w:val="Emphasis"/>
          <w:highlight w:val="cyan"/>
        </w:rPr>
        <w:t>limbs</w:t>
      </w:r>
      <w:proofErr w:type="gramEnd"/>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r w:rsidRPr="00116F93">
        <w:rPr>
          <w:rStyle w:val="StyleUnderline"/>
        </w:rPr>
        <w:t xml:space="preserve">Nanoconstructs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w:t>
      </w:r>
      <w:r w:rsidRPr="00717977">
        <w:rPr>
          <w:sz w:val="16"/>
        </w:rPr>
        <w:lastRenderedPageBreak/>
        <w:t xml:space="preserve">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nanodentistry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Spider bites and ticks carrying lyme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senescensce,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717977">
        <w:rPr>
          <w:rStyle w:val="StyleUnderline"/>
          <w:highlight w:val="cyan"/>
        </w:rPr>
        <w:t xml:space="preserve">nano-filtration </w:t>
      </w:r>
      <w:r w:rsidRPr="00717977">
        <w:rPr>
          <w:rStyle w:val="StyleUnderline"/>
          <w:highlight w:val="cyan"/>
        </w:rPr>
        <w:lastRenderedPageBreak/>
        <w:t>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Micheal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nanofibres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11C6B373" w14:textId="0EDF0E3C" w:rsidR="0046497B" w:rsidRDefault="0046497B" w:rsidP="00E71AA4">
      <w:pPr>
        <w:rPr>
          <w:sz w:val="16"/>
        </w:rPr>
      </w:pPr>
    </w:p>
    <w:p w14:paraId="1E31D245" w14:textId="781EAB4E" w:rsidR="0046497B" w:rsidRDefault="0046497B" w:rsidP="0046497B">
      <w:pPr>
        <w:pStyle w:val="Heading4"/>
      </w:pPr>
      <w:r>
        <w:t>And under consequentialism Extinction first</w:t>
      </w:r>
    </w:p>
    <w:p w14:paraId="0C0B4348" w14:textId="77777777" w:rsidR="0046497B" w:rsidRPr="002A192D" w:rsidRDefault="0046497B" w:rsidP="0046497B">
      <w:pPr>
        <w:pStyle w:val="Heading4"/>
        <w:rPr>
          <w:rFonts w:asciiTheme="majorHAnsi" w:hAnsiTheme="majorHAnsi" w:cstheme="majorHAnsi"/>
        </w:rPr>
      </w:pPr>
      <w:r w:rsidRPr="002A192D">
        <w:rPr>
          <w:rFonts w:asciiTheme="majorHAnsi" w:hAnsiTheme="majorHAnsi" w:cstheme="majorHAnsi"/>
        </w:rPr>
        <w:t xml:space="preserve">Impact calc – </w:t>
      </w:r>
    </w:p>
    <w:p w14:paraId="2720CA12" w14:textId="77777777" w:rsidR="0046497B" w:rsidRPr="002A192D" w:rsidRDefault="0046497B" w:rsidP="0046497B">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2FF4CEC2" w14:textId="77777777" w:rsidR="0046497B" w:rsidRPr="002A192D" w:rsidRDefault="0046497B" w:rsidP="0046497B">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w:t>
      </w:r>
      <w:proofErr w:type="gramStart"/>
      <w:r w:rsidRPr="002A192D">
        <w:rPr>
          <w:rFonts w:asciiTheme="majorHAnsi" w:hAnsiTheme="majorHAnsi" w:cstheme="majorHAnsi"/>
        </w:rPr>
        <w:t>basic necessities</w:t>
      </w:r>
      <w:proofErr w:type="gramEnd"/>
      <w:r w:rsidRPr="002A192D">
        <w:rPr>
          <w:rFonts w:asciiTheme="majorHAnsi" w:hAnsiTheme="majorHAnsi" w:cstheme="majorHAnsi"/>
        </w:rPr>
        <w:t xml:space="preserve"> </w:t>
      </w:r>
    </w:p>
    <w:p w14:paraId="5DACC77C" w14:textId="77777777" w:rsidR="0046497B" w:rsidRPr="002A192D" w:rsidRDefault="0046497B" w:rsidP="0046497B">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486DC62D" w14:textId="77777777" w:rsidR="0046497B" w:rsidRPr="002A192D" w:rsidRDefault="0046497B" w:rsidP="0046497B">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365875EE" w14:textId="77777777" w:rsidR="0046497B" w:rsidRPr="002A192D" w:rsidRDefault="0046497B" w:rsidP="0046497B">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13"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7AB0ED2B" w14:textId="77777777" w:rsidR="0046497B" w:rsidRPr="002A192D" w:rsidRDefault="0046497B" w:rsidP="0046497B">
      <w:pPr>
        <w:rPr>
          <w:rFonts w:asciiTheme="majorHAnsi" w:hAnsiTheme="majorHAnsi" w:cstheme="majorHAnsi"/>
        </w:rPr>
      </w:pPr>
      <w:r w:rsidRPr="002A192D">
        <w:rPr>
          <w:rFonts w:asciiTheme="majorHAnsi" w:hAnsiTheme="majorHAnsi" w:cstheme="majorHAnsi"/>
        </w:rPr>
        <w:t>**Bracketed to avoid triggers</w:t>
      </w:r>
    </w:p>
    <w:p w14:paraId="70879649" w14:textId="77777777" w:rsidR="0046497B" w:rsidRPr="002A192D" w:rsidRDefault="0046497B" w:rsidP="0046497B">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t>
      </w:r>
      <w:proofErr w:type="gramStart"/>
      <w:r w:rsidRPr="002A192D">
        <w:rPr>
          <w:rFonts w:asciiTheme="majorHAnsi" w:hAnsiTheme="majorHAnsi" w:cstheme="majorHAnsi"/>
          <w:szCs w:val="26"/>
        </w:rPr>
        <w:t>well.</w:t>
      </w:r>
      <w:r w:rsidRPr="002A192D">
        <w:rPr>
          <w:rFonts w:asciiTheme="majorHAnsi" w:hAnsiTheme="majorHAnsi" w:cstheme="majorHAnsi"/>
          <w:sz w:val="12"/>
          <w:szCs w:val="26"/>
        </w:rPr>
        <w:t>¶</w:t>
      </w:r>
      <w:proofErr w:type="gramEnd"/>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p>
    <w:p w14:paraId="5AB27A50" w14:textId="77777777" w:rsidR="0046497B" w:rsidRPr="0046497B" w:rsidRDefault="0046497B" w:rsidP="0046497B"/>
    <w:p w14:paraId="2EB2A01C" w14:textId="78B0FABB" w:rsidR="00E71AA4" w:rsidRDefault="00E71AA4" w:rsidP="004119E3">
      <w:pPr>
        <w:pStyle w:val="Heading2"/>
      </w:pPr>
      <w:r>
        <w:lastRenderedPageBreak/>
        <w:t>Case</w:t>
      </w:r>
    </w:p>
    <w:p w14:paraId="7EA06846" w14:textId="77777777" w:rsidR="004119E3" w:rsidRPr="001C34F2" w:rsidRDefault="004119E3" w:rsidP="004119E3">
      <w:pPr>
        <w:pStyle w:val="Heading4"/>
        <w:rPr>
          <w:rFonts w:asciiTheme="majorHAnsi" w:hAnsiTheme="majorHAnsi" w:cstheme="majorHAnsi"/>
        </w:rPr>
      </w:pPr>
      <w:r w:rsidRPr="001C34F2">
        <w:rPr>
          <w:rFonts w:asciiTheme="majorHAnsi" w:hAnsiTheme="majorHAnsi" w:cstheme="majorHAnsi"/>
        </w:rPr>
        <w:t xml:space="preserve">Economic data restricts biases, promotes critical thinking, and prevents flawed decision-making errors---rejecting economists plagues public discourse with </w:t>
      </w:r>
      <w:r w:rsidRPr="001C34F2">
        <w:rPr>
          <w:rFonts w:asciiTheme="majorHAnsi" w:hAnsiTheme="majorHAnsi" w:cstheme="majorHAnsi"/>
          <w:u w:val="single"/>
        </w:rPr>
        <w:t>innumeracy</w:t>
      </w:r>
      <w:r w:rsidRPr="001C34F2">
        <w:rPr>
          <w:rFonts w:asciiTheme="majorHAnsi" w:hAnsiTheme="majorHAnsi" w:cstheme="majorHAnsi"/>
        </w:rPr>
        <w:t xml:space="preserve"> that results in </w:t>
      </w:r>
      <w:r w:rsidRPr="001C34F2">
        <w:rPr>
          <w:rFonts w:asciiTheme="majorHAnsi" w:hAnsiTheme="majorHAnsi" w:cstheme="majorHAnsi"/>
          <w:u w:val="single"/>
        </w:rPr>
        <w:t>worse outcomes</w:t>
      </w:r>
      <w:r w:rsidRPr="001C34F2">
        <w:rPr>
          <w:rFonts w:asciiTheme="majorHAnsi" w:hAnsiTheme="majorHAnsi" w:cstheme="majorHAnsi"/>
        </w:rPr>
        <w:t xml:space="preserve">. </w:t>
      </w:r>
    </w:p>
    <w:p w14:paraId="6ACD361F" w14:textId="77777777" w:rsidR="004119E3" w:rsidRPr="001C34F2" w:rsidRDefault="004119E3" w:rsidP="004119E3">
      <w:pPr>
        <w:rPr>
          <w:rFonts w:asciiTheme="majorHAnsi" w:hAnsiTheme="majorHAnsi" w:cstheme="majorHAnsi"/>
        </w:rPr>
      </w:pPr>
      <w:r w:rsidRPr="001C34F2">
        <w:rPr>
          <w:rStyle w:val="Style13ptBold"/>
          <w:rFonts w:asciiTheme="majorHAnsi" w:hAnsiTheme="majorHAnsi" w:cstheme="majorHAnsi"/>
        </w:rPr>
        <w:t>Ip 17</w:t>
      </w:r>
      <w:r w:rsidRPr="001C34F2">
        <w:rPr>
          <w:rFonts w:asciiTheme="majorHAnsi" w:hAnsiTheme="majorHAnsi" w:cstheme="majorHAnsi"/>
        </w:rPr>
        <w:t xml:space="preserve">, *Greg Ip is a </w:t>
      </w:r>
      <w:proofErr w:type="gramStart"/>
      <w:r w:rsidRPr="001C34F2">
        <w:rPr>
          <w:rFonts w:asciiTheme="majorHAnsi" w:hAnsiTheme="majorHAnsi" w:cstheme="majorHAnsi"/>
        </w:rPr>
        <w:t>Canadian-American</w:t>
      </w:r>
      <w:proofErr w:type="gramEnd"/>
      <w:r w:rsidRPr="001C34F2">
        <w:rPr>
          <w:rFonts w:asciiTheme="majorHAnsi" w:hAnsiTheme="majorHAnsi" w:cstheme="majorHAnsi"/>
        </w:rPr>
        <w:t xml:space="preserve"> journalist, currently the chief economics commentator for The Wall Street Journal. A native of Canada, Ip received a bachelor's degree in economics and journalism from Carleton University in Ottawa, Ontario; (August 25</w:t>
      </w:r>
      <w:r w:rsidRPr="001C34F2">
        <w:rPr>
          <w:rFonts w:asciiTheme="majorHAnsi" w:hAnsiTheme="majorHAnsi" w:cstheme="majorHAnsi"/>
          <w:vertAlign w:val="superscript"/>
        </w:rPr>
        <w:t>th</w:t>
      </w:r>
      <w:r w:rsidRPr="001C34F2">
        <w:rPr>
          <w:rFonts w:asciiTheme="majorHAnsi" w:hAnsiTheme="majorHAnsi" w:cstheme="majorHAnsi"/>
        </w:rPr>
        <w:t>, 2017, “In Defense of the Dismal Science”, https://www.wsj.com/articles/in-defense-of-the-dismal-science-1503679118) Recut Jet</w:t>
      </w:r>
    </w:p>
    <w:p w14:paraId="5DA2244B" w14:textId="77777777" w:rsidR="004119E3" w:rsidRPr="001C34F2" w:rsidRDefault="004119E3" w:rsidP="004119E3">
      <w:pPr>
        <w:rPr>
          <w:rFonts w:asciiTheme="majorHAnsi" w:hAnsiTheme="majorHAnsi" w:cstheme="majorHAnsi"/>
          <w:sz w:val="16"/>
        </w:rPr>
      </w:pPr>
      <w:r w:rsidRPr="001C34F2">
        <w:rPr>
          <w:rFonts w:asciiTheme="majorHAnsi" w:hAnsiTheme="majorHAnsi" w:cstheme="majorHAnsi"/>
          <w:sz w:val="16"/>
        </w:rP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1C34F2">
        <w:rPr>
          <w:rStyle w:val="StyleUnderline"/>
          <w:rFonts w:asciiTheme="majorHAnsi" w:hAnsiTheme="majorHAnsi" w:cstheme="majorHAnsi"/>
        </w:rPr>
        <w:t>Economists didn’t predict the financial crisis</w:t>
      </w:r>
      <w:r w:rsidRPr="001C34F2">
        <w:rPr>
          <w:rFonts w:asciiTheme="majorHAnsi" w:hAnsiTheme="majorHAnsi" w:cstheme="majorHAnsi"/>
          <w:sz w:val="16"/>
        </w:rPr>
        <w:t xml:space="preserve">, Prof. Reis notes, </w:t>
      </w:r>
      <w:r w:rsidRPr="001C34F2">
        <w:rPr>
          <w:rStyle w:val="StyleUnderline"/>
          <w:rFonts w:asciiTheme="majorHAnsi" w:hAnsiTheme="majorHAnsi" w:cstheme="majorHAnsi"/>
        </w:rPr>
        <w:t xml:space="preserve">but they did help to </w:t>
      </w:r>
      <w:r w:rsidRPr="001C34F2">
        <w:rPr>
          <w:rStyle w:val="Emphasis"/>
          <w:rFonts w:asciiTheme="majorHAnsi" w:hAnsiTheme="majorHAnsi" w:cstheme="majorHAnsi"/>
        </w:rPr>
        <w:t>arrest it</w:t>
      </w:r>
      <w:r w:rsidRPr="001C34F2">
        <w:rPr>
          <w:rStyle w:val="StyleUnderline"/>
          <w:rFonts w:asciiTheme="majorHAnsi" w:hAnsiTheme="majorHAnsi" w:cstheme="majorHAnsi"/>
        </w:rPr>
        <w:t xml:space="preserve"> by applying </w:t>
      </w:r>
      <w:r w:rsidRPr="001C34F2">
        <w:rPr>
          <w:rStyle w:val="Emphasis"/>
          <w:rFonts w:asciiTheme="majorHAnsi" w:hAnsiTheme="majorHAnsi" w:cstheme="majorHAnsi"/>
        </w:rPr>
        <w:t>theory</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experience</w:t>
      </w:r>
      <w:r w:rsidRPr="001C34F2">
        <w:rPr>
          <w:rFonts w:asciiTheme="majorHAnsi" w:hAnsiTheme="majorHAnsi" w:cstheme="majorHAnsi"/>
          <w:sz w:val="16"/>
        </w:rPr>
        <w:t xml:space="preserve">: “The economy did not die, and a Great Depression was avoided, in no small part due to the advances of economics over many decades.” </w:t>
      </w:r>
      <w:r w:rsidRPr="001C34F2">
        <w:rPr>
          <w:rStyle w:val="StyleUnderline"/>
          <w:rFonts w:asciiTheme="majorHAnsi" w:hAnsiTheme="majorHAnsi" w:cstheme="majorHAnsi"/>
          <w:highlight w:val="green"/>
        </w:rPr>
        <w:t>A</w:t>
      </w:r>
      <w:r w:rsidRPr="001C34F2">
        <w:rPr>
          <w:rStyle w:val="StyleUnderline"/>
          <w:rFonts w:asciiTheme="majorHAnsi" w:hAnsiTheme="majorHAnsi" w:cstheme="majorHAnsi"/>
        </w:rPr>
        <w:t xml:space="preserve">nother </w:t>
      </w:r>
      <w:r w:rsidRPr="001C34F2">
        <w:rPr>
          <w:rStyle w:val="StyleUnderline"/>
          <w:rFonts w:asciiTheme="majorHAnsi" w:hAnsiTheme="majorHAnsi" w:cstheme="majorHAnsi"/>
          <w:highlight w:val="green"/>
        </w:rPr>
        <w:t>caricature of economists is that they</w:t>
      </w:r>
      <w:r w:rsidRPr="001C34F2">
        <w:rPr>
          <w:rStyle w:val="StyleUnderline"/>
          <w:rFonts w:asciiTheme="majorHAnsi" w:hAnsiTheme="majorHAnsi" w:cstheme="majorHAnsi"/>
        </w:rPr>
        <w:t xml:space="preserve"> try to emulate physicists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fetishiz</w:t>
      </w:r>
      <w:r w:rsidRPr="001C34F2">
        <w:rPr>
          <w:rStyle w:val="StyleUnderline"/>
          <w:rFonts w:asciiTheme="majorHAnsi" w:hAnsiTheme="majorHAnsi" w:cstheme="majorHAnsi"/>
        </w:rPr>
        <w:t>ing</w:t>
      </w:r>
      <w:r w:rsidRPr="001C34F2">
        <w:rPr>
          <w:rFonts w:asciiTheme="majorHAnsi" w:hAnsiTheme="majorHAnsi" w:cstheme="majorHAnsi"/>
          <w:sz w:val="16"/>
        </w:rPr>
        <w:t xml:space="preserve"> elegant, abstract </w:t>
      </w:r>
      <w:r w:rsidRPr="001C34F2">
        <w:rPr>
          <w:rStyle w:val="StyleUnderline"/>
          <w:rFonts w:asciiTheme="majorHAnsi" w:hAnsiTheme="majorHAnsi" w:cstheme="majorHAnsi"/>
        </w:rPr>
        <w:t xml:space="preserve">mathematical </w:t>
      </w:r>
      <w:r w:rsidRPr="001C34F2">
        <w:rPr>
          <w:rStyle w:val="StyleUnderline"/>
          <w:rFonts w:asciiTheme="majorHAnsi" w:hAnsiTheme="majorHAnsi" w:cstheme="majorHAnsi"/>
          <w:highlight w:val="green"/>
        </w:rPr>
        <w:t xml:space="preserve">models </w:t>
      </w:r>
      <w:r w:rsidRPr="001C34F2">
        <w:rPr>
          <w:rStyle w:val="Emphasis"/>
          <w:rFonts w:asciiTheme="majorHAnsi" w:hAnsiTheme="majorHAnsi" w:cstheme="majorHAnsi"/>
          <w:highlight w:val="green"/>
        </w:rPr>
        <w:t>disconnected</w:t>
      </w:r>
      <w:r w:rsidRPr="001C34F2">
        <w:rPr>
          <w:rStyle w:val="StyleUnderline"/>
          <w:rFonts w:asciiTheme="majorHAnsi" w:hAnsiTheme="majorHAnsi" w:cstheme="majorHAnsi"/>
          <w:highlight w:val="green"/>
        </w:rPr>
        <w:t xml:space="preserve"> from</w:t>
      </w:r>
      <w:r w:rsidRPr="001C34F2">
        <w:rPr>
          <w:rStyle w:val="StyleUnderline"/>
          <w:rFonts w:asciiTheme="majorHAnsi" w:hAnsiTheme="majorHAnsi" w:cstheme="majorHAnsi"/>
        </w:rPr>
        <w:t xml:space="preserve"> economic </w:t>
      </w:r>
      <w:r w:rsidRPr="001C34F2">
        <w:rPr>
          <w:rStyle w:val="Emphasis"/>
          <w:rFonts w:asciiTheme="majorHAnsi" w:hAnsiTheme="majorHAnsi" w:cstheme="majorHAnsi"/>
          <w:highlight w:val="green"/>
        </w:rPr>
        <w:t>reality</w:t>
      </w:r>
      <w:r w:rsidRPr="001C34F2">
        <w:rPr>
          <w:rFonts w:asciiTheme="majorHAnsi" w:hAnsiTheme="majorHAnsi" w:cstheme="majorHAnsi"/>
          <w:sz w:val="16"/>
        </w:rPr>
        <w:t xml:space="preserve">. Paul Romer, the chief economist at the World Bank, derisively calls this approach “mathiness.”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critique</w:t>
      </w:r>
      <w:r w:rsidRPr="001C34F2">
        <w:rPr>
          <w:rFonts w:asciiTheme="majorHAnsi" w:hAnsiTheme="majorHAnsi" w:cstheme="majorHAnsi"/>
          <w:sz w:val="16"/>
        </w:rPr>
        <w:t xml:space="preserve"> is certainly fair in some corners of academia, but it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increasingly untrue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of the </w:t>
      </w:r>
      <w:proofErr w:type="gramStart"/>
      <w:r w:rsidRPr="001C34F2">
        <w:rPr>
          <w:rStyle w:val="Emphasis"/>
          <w:rFonts w:asciiTheme="majorHAnsi" w:hAnsiTheme="majorHAnsi" w:cstheme="majorHAnsi"/>
        </w:rPr>
        <w:t>profession</w:t>
      </w:r>
      <w:r w:rsidRPr="001C34F2">
        <w:rPr>
          <w:rStyle w:val="StyleUnderline"/>
          <w:rFonts w:asciiTheme="majorHAnsi" w:hAnsiTheme="majorHAnsi" w:cstheme="majorHAnsi"/>
        </w:rPr>
        <w:t xml:space="preserve"> as a whole</w:t>
      </w:r>
      <w:proofErr w:type="gramEnd"/>
      <w:r w:rsidRPr="001C34F2">
        <w:rPr>
          <w:rFonts w:asciiTheme="majorHAnsi" w:hAnsiTheme="majorHAnsi" w:cstheme="majorHAnsi"/>
          <w:sz w:val="16"/>
        </w:rPr>
        <w:t xml:space="preserve">. </w:t>
      </w:r>
      <w:r w:rsidRPr="001C34F2">
        <w:rPr>
          <w:rStyle w:val="StyleUnderline"/>
          <w:rFonts w:asciiTheme="majorHAnsi" w:hAnsiTheme="majorHAnsi" w:cstheme="majorHAnsi"/>
        </w:rPr>
        <w:t>In 1963</w:t>
      </w:r>
      <w:r w:rsidRPr="001C34F2">
        <w:rPr>
          <w:rFonts w:asciiTheme="majorHAnsi" w:hAnsiTheme="majorHAnsi" w:cstheme="majorHAnsi"/>
          <w:sz w:val="16"/>
        </w:rPr>
        <w:t xml:space="preserve">, roughly </w:t>
      </w:r>
      <w:r w:rsidRPr="001C34F2">
        <w:rPr>
          <w:rStyle w:val="StyleUnderline"/>
          <w:rFonts w:asciiTheme="majorHAnsi" w:hAnsiTheme="majorHAnsi" w:cstheme="majorHAnsi"/>
        </w:rPr>
        <w:t>half the papers published in</w:t>
      </w:r>
      <w:r w:rsidRPr="001C34F2">
        <w:rPr>
          <w:rFonts w:asciiTheme="majorHAnsi" w:hAnsiTheme="majorHAnsi" w:cstheme="majorHAnsi"/>
          <w:sz w:val="16"/>
        </w:rPr>
        <w:t xml:space="preserve"> the top three </w:t>
      </w:r>
      <w:r w:rsidRPr="001C34F2">
        <w:rPr>
          <w:rStyle w:val="StyleUnderline"/>
          <w:rFonts w:asciiTheme="majorHAnsi" w:hAnsiTheme="majorHAnsi" w:cstheme="majorHAnsi"/>
        </w:rPr>
        <w:t xml:space="preserve">American economics journals were </w:t>
      </w:r>
      <w:r w:rsidRPr="001C34F2">
        <w:rPr>
          <w:rStyle w:val="Emphasis"/>
          <w:rFonts w:asciiTheme="majorHAnsi" w:hAnsiTheme="majorHAnsi" w:cstheme="majorHAnsi"/>
        </w:rPr>
        <w:t>theoretical</w:t>
      </w:r>
      <w:r w:rsidRPr="001C34F2">
        <w:rPr>
          <w:rFonts w:asciiTheme="majorHAnsi" w:hAnsiTheme="majorHAnsi" w:cstheme="majorHAnsi"/>
          <w:sz w:val="16"/>
        </w:rPr>
        <w:t xml:space="preserve">, according to a tally by Daniel Hamermesh, now at Royal Holloway, University of London. </w:t>
      </w:r>
      <w:r w:rsidRPr="001C34F2">
        <w:rPr>
          <w:rStyle w:val="StyleUnderline"/>
          <w:rFonts w:asciiTheme="majorHAnsi" w:hAnsiTheme="majorHAnsi" w:cstheme="majorHAnsi"/>
        </w:rPr>
        <w:t>By 2011</w:t>
      </w:r>
      <w:r w:rsidRPr="001C34F2">
        <w:rPr>
          <w:rFonts w:asciiTheme="majorHAnsi" w:hAnsiTheme="majorHAnsi" w:cstheme="majorHAnsi"/>
          <w:sz w:val="16"/>
        </w:rPr>
        <w:t xml:space="preserve">, </w:t>
      </w:r>
      <w:r w:rsidRPr="001C34F2">
        <w:rPr>
          <w:rStyle w:val="StyleUnderline"/>
          <w:rFonts w:asciiTheme="majorHAnsi" w:hAnsiTheme="majorHAnsi" w:cstheme="majorHAnsi"/>
        </w:rPr>
        <w:t>that figure had shrunk to 28%;</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remainder were </w:t>
      </w:r>
      <w:r w:rsidRPr="001C34F2">
        <w:rPr>
          <w:rStyle w:val="Emphasis"/>
          <w:rFonts w:asciiTheme="majorHAnsi" w:hAnsiTheme="majorHAnsi" w:cstheme="majorHAnsi"/>
        </w:rPr>
        <w:t>empirical papers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based on </w:t>
      </w:r>
      <w:r w:rsidRPr="001C34F2">
        <w:rPr>
          <w:rStyle w:val="Emphasis"/>
          <w:rFonts w:asciiTheme="majorHAnsi" w:hAnsiTheme="majorHAnsi" w:cstheme="majorHAnsi"/>
        </w:rPr>
        <w:t>public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on data gathered by the </w:t>
      </w:r>
      <w:r w:rsidRPr="001C34F2">
        <w:rPr>
          <w:rStyle w:val="Emphasis"/>
          <w:rFonts w:asciiTheme="majorHAnsi" w:hAnsiTheme="majorHAnsi" w:cstheme="majorHAnsi"/>
        </w:rPr>
        <w:t>authors</w:t>
      </w:r>
      <w:r w:rsidRPr="001C34F2">
        <w:rPr>
          <w:rStyle w:val="StyleUnderline"/>
          <w:rFonts w:asciiTheme="majorHAnsi" w:hAnsiTheme="majorHAnsi" w:cstheme="majorHAnsi"/>
        </w:rPr>
        <w:t xml:space="preserve"> or on </w:t>
      </w:r>
      <w:r w:rsidRPr="001C34F2">
        <w:rPr>
          <w:rStyle w:val="Emphasis"/>
          <w:rFonts w:asciiTheme="majorHAnsi" w:hAnsiTheme="majorHAnsi" w:cstheme="majorHAnsi"/>
        </w:rPr>
        <w:t>experiments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Economic debates</w:t>
      </w:r>
      <w:r w:rsidRPr="001C34F2">
        <w:rPr>
          <w:rFonts w:asciiTheme="majorHAnsi" w:hAnsiTheme="majorHAnsi" w:cstheme="majorHAnsi"/>
          <w:sz w:val="16"/>
        </w:rPr>
        <w:t xml:space="preserve"> these days </w:t>
      </w:r>
      <w:r w:rsidRPr="001C34F2">
        <w:rPr>
          <w:rStyle w:val="StyleUnderline"/>
          <w:rFonts w:asciiTheme="majorHAnsi" w:hAnsiTheme="majorHAnsi" w:cstheme="majorHAnsi"/>
          <w:highlight w:val="green"/>
        </w:rPr>
        <w:t>are won</w:t>
      </w:r>
      <w:r w:rsidRPr="001C34F2">
        <w:rPr>
          <w:rFonts w:asciiTheme="majorHAnsi" w:hAnsiTheme="majorHAnsi" w:cstheme="majorHAnsi"/>
          <w:sz w:val="16"/>
        </w:rPr>
        <w:t xml:space="preserve"> not by the best theory but </w:t>
      </w:r>
      <w:r w:rsidRPr="001C34F2">
        <w:rPr>
          <w:rStyle w:val="StyleUnderline"/>
          <w:rFonts w:asciiTheme="majorHAnsi" w:hAnsiTheme="majorHAnsi" w:cstheme="majorHAnsi"/>
          <w:highlight w:val="green"/>
        </w:rPr>
        <w:t>by the best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Statistics are </w:t>
      </w:r>
      <w:r w:rsidRPr="001C34F2">
        <w:rPr>
          <w:rStyle w:val="Emphasis"/>
          <w:rFonts w:asciiTheme="majorHAnsi" w:hAnsiTheme="majorHAnsi" w:cstheme="majorHAnsi"/>
        </w:rPr>
        <w:t>more important</w:t>
      </w:r>
      <w:r w:rsidRPr="001C34F2">
        <w:rPr>
          <w:rStyle w:val="StyleUnderline"/>
          <w:rFonts w:asciiTheme="majorHAnsi" w:hAnsiTheme="majorHAnsi" w:cstheme="majorHAnsi"/>
        </w:rPr>
        <w:t xml:space="preserve"> than calculus</w:t>
      </w:r>
      <w:r w:rsidRPr="001C34F2">
        <w:rPr>
          <w:rFonts w:asciiTheme="majorHAnsi" w:hAnsiTheme="majorHAnsi" w:cstheme="majorHAnsi"/>
          <w:sz w:val="16"/>
        </w:rPr>
        <w:t xml:space="preserve">. Economists are far more obsessed with measurement than with math. </w:t>
      </w:r>
      <w:r w:rsidRPr="001C34F2">
        <w:rPr>
          <w:rStyle w:val="StyleUnderline"/>
          <w:rFonts w:asciiTheme="majorHAnsi" w:hAnsiTheme="majorHAnsi" w:cstheme="majorHAnsi"/>
          <w:highlight w:val="green"/>
        </w:rPr>
        <w:t xml:space="preserve">When </w:t>
      </w:r>
      <w:r w:rsidRPr="001C34F2">
        <w:rPr>
          <w:rStyle w:val="StyleUnderline"/>
          <w:rFonts w:asciiTheme="majorHAnsi" w:hAnsiTheme="majorHAnsi" w:cstheme="majorHAnsi"/>
        </w:rPr>
        <w:t xml:space="preserve">public </w:t>
      </w:r>
      <w:r w:rsidRPr="001C34F2">
        <w:rPr>
          <w:rStyle w:val="StyleUnderline"/>
          <w:rFonts w:asciiTheme="majorHAnsi" w:hAnsiTheme="majorHAnsi" w:cstheme="majorHAnsi"/>
          <w:highlight w:val="green"/>
        </w:rPr>
        <w:t xml:space="preserve">discourse is plagued by </w:t>
      </w:r>
      <w:r w:rsidRPr="001C34F2">
        <w:rPr>
          <w:rStyle w:val="Emphasis"/>
          <w:rFonts w:asciiTheme="majorHAnsi" w:hAnsiTheme="majorHAnsi" w:cstheme="majorHAnsi"/>
          <w:highlight w:val="green"/>
        </w:rPr>
        <w:t>innumeracy</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 xml:space="preserve">this capacity to count is </w:t>
      </w:r>
      <w:r w:rsidRPr="001C34F2">
        <w:rPr>
          <w:rStyle w:val="Emphasis"/>
          <w:rFonts w:asciiTheme="majorHAnsi" w:hAnsiTheme="majorHAnsi" w:cstheme="majorHAnsi"/>
          <w:highlight w:val="green"/>
        </w:rPr>
        <w:t>no small thing</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Economists are also </w:t>
      </w:r>
      <w:r w:rsidRPr="001C34F2">
        <w:rPr>
          <w:rStyle w:val="Emphasis"/>
          <w:rFonts w:asciiTheme="majorHAnsi" w:hAnsiTheme="majorHAnsi" w:cstheme="majorHAnsi"/>
        </w:rPr>
        <w:t>instinctively skeptical</w:t>
      </w:r>
      <w:r w:rsidRPr="001C34F2">
        <w:rPr>
          <w:rStyle w:val="StyleUnderline"/>
          <w:rFonts w:asciiTheme="majorHAnsi" w:hAnsiTheme="majorHAnsi" w:cstheme="majorHAnsi"/>
        </w:rPr>
        <w:t xml:space="preserve"> of simple explanations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are </w:t>
      </w:r>
      <w:r w:rsidRPr="001C34F2">
        <w:rPr>
          <w:rStyle w:val="Emphasis"/>
          <w:rFonts w:asciiTheme="majorHAnsi" w:hAnsiTheme="majorHAnsi" w:cstheme="majorHAnsi"/>
        </w:rPr>
        <w:t>trained</w:t>
      </w:r>
      <w:r w:rsidRPr="001C34F2">
        <w:rPr>
          <w:rStyle w:val="StyleUnderline"/>
          <w:rFonts w:asciiTheme="majorHAnsi" w:hAnsiTheme="majorHAnsi" w:cstheme="majorHAnsi"/>
        </w:rPr>
        <w:t xml:space="preserve"> to look for </w:t>
      </w:r>
      <w:r w:rsidRPr="001C34F2">
        <w:rPr>
          <w:rStyle w:val="Emphasis"/>
          <w:rFonts w:asciiTheme="majorHAnsi" w:hAnsiTheme="majorHAnsi" w:cstheme="majorHAnsi"/>
        </w:rPr>
        <w:t>equilibrium</w:t>
      </w:r>
      <w:r w:rsidRPr="001C34F2">
        <w:rPr>
          <w:rFonts w:asciiTheme="majorHAnsi" w:hAnsiTheme="majorHAnsi" w:cstheme="majorHAnsi"/>
          <w:sz w:val="16"/>
        </w:rPr>
        <w:t xml:space="preserve">, </w:t>
      </w:r>
      <w:r w:rsidRPr="001C34F2">
        <w:rPr>
          <w:rStyle w:val="StyleUnderline"/>
          <w:rFonts w:asciiTheme="majorHAnsi" w:hAnsiTheme="majorHAnsi" w:cstheme="majorHAnsi"/>
        </w:rPr>
        <w:t>which is another way of saying</w:t>
      </w:r>
      <w:r w:rsidRPr="001C34F2">
        <w:rPr>
          <w:rFonts w:asciiTheme="majorHAnsi" w:hAnsiTheme="majorHAnsi" w:cstheme="majorHAnsi"/>
          <w:sz w:val="16"/>
        </w:rPr>
        <w:t>, “</w:t>
      </w:r>
      <w:r w:rsidRPr="001C34F2">
        <w:rPr>
          <w:rStyle w:val="StyleUnderline"/>
          <w:rFonts w:asciiTheme="majorHAnsi" w:hAnsiTheme="majorHAnsi" w:cstheme="majorHAnsi"/>
        </w:rPr>
        <w:t>When you change one thing, how do other things respond?</w:t>
      </w:r>
      <w:r w:rsidRPr="001C34F2">
        <w:rPr>
          <w:rFonts w:asciiTheme="majorHAnsi" w:hAnsiTheme="majorHAnsi" w:cstheme="majorHAnsi"/>
          <w:sz w:val="16"/>
        </w:rPr>
        <w:t xml:space="preserve"> Where do things settle once all interactions have occurred?” 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 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 </w:t>
      </w:r>
      <w:r w:rsidRPr="001C34F2">
        <w:rPr>
          <w:rStyle w:val="StyleUnderline"/>
          <w:rFonts w:asciiTheme="majorHAnsi" w:hAnsiTheme="majorHAnsi" w:cstheme="majorHAnsi"/>
        </w:rPr>
        <w:t xml:space="preserve">The more </w:t>
      </w:r>
      <w:r w:rsidRPr="001C34F2">
        <w:rPr>
          <w:rStyle w:val="StyleUnderline"/>
          <w:rFonts w:asciiTheme="majorHAnsi" w:hAnsiTheme="majorHAnsi" w:cstheme="majorHAnsi"/>
          <w:highlight w:val="green"/>
        </w:rPr>
        <w:t xml:space="preserve">data </w:t>
      </w:r>
      <w:r w:rsidRPr="001C34F2">
        <w:rPr>
          <w:rStyle w:val="StyleUnderline"/>
          <w:rFonts w:asciiTheme="majorHAnsi" w:hAnsiTheme="majorHAnsi" w:cstheme="majorHAnsi"/>
        </w:rPr>
        <w:t>economists collect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 xml:space="preserve">better </w:t>
      </w:r>
      <w:r w:rsidRPr="001C34F2">
        <w:rPr>
          <w:rStyle w:val="StyleUnderline"/>
          <w:rFonts w:asciiTheme="majorHAnsi" w:hAnsiTheme="majorHAnsi" w:cstheme="majorHAnsi"/>
        </w:rPr>
        <w:t xml:space="preserve">they can </w:t>
      </w:r>
      <w:r w:rsidRPr="001C34F2">
        <w:rPr>
          <w:rStyle w:val="Emphasis"/>
          <w:rFonts w:asciiTheme="majorHAnsi" w:hAnsiTheme="majorHAnsi" w:cstheme="majorHAnsi"/>
          <w:highlight w:val="green"/>
        </w:rPr>
        <w:t>map</w:t>
      </w:r>
      <w:r w:rsidRPr="001C34F2">
        <w:rPr>
          <w:rStyle w:val="StyleUnderline"/>
          <w:rFonts w:asciiTheme="majorHAnsi" w:hAnsiTheme="majorHAnsi" w:cstheme="majorHAnsi"/>
        </w:rPr>
        <w:t xml:space="preserve"> such </w:t>
      </w:r>
      <w:r w:rsidRPr="001C34F2">
        <w:rPr>
          <w:rStyle w:val="Emphasis"/>
          <w:rFonts w:asciiTheme="majorHAnsi" w:hAnsiTheme="majorHAnsi" w:cstheme="majorHAnsi"/>
          <w:highlight w:val="green"/>
        </w:rPr>
        <w:t>complex interactions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Seemingly </w:t>
      </w:r>
      <w:r w:rsidRPr="001C34F2">
        <w:rPr>
          <w:rStyle w:val="Emphasis"/>
          <w:rFonts w:asciiTheme="majorHAnsi" w:hAnsiTheme="majorHAnsi" w:cstheme="majorHAnsi"/>
          <w:highlight w:val="green"/>
        </w:rPr>
        <w:t>simple questions</w:t>
      </w:r>
      <w:r w:rsidRPr="001C34F2">
        <w:rPr>
          <w:rStyle w:val="StyleUnderline"/>
          <w:rFonts w:asciiTheme="majorHAnsi" w:hAnsiTheme="majorHAnsi" w:cstheme="majorHAnsi"/>
          <w:highlight w:val="green"/>
        </w:rPr>
        <w:t xml:space="preserve"> seldom have </w:t>
      </w:r>
      <w:r w:rsidRPr="001C34F2">
        <w:rPr>
          <w:rStyle w:val="Emphasis"/>
          <w:rFonts w:asciiTheme="majorHAnsi" w:hAnsiTheme="majorHAnsi" w:cstheme="majorHAnsi"/>
        </w:rPr>
        <w:t xml:space="preserve">simple </w:t>
      </w:r>
      <w:r w:rsidRPr="001C34F2">
        <w:rPr>
          <w:rStyle w:val="Emphasis"/>
          <w:rFonts w:asciiTheme="majorHAnsi" w:hAnsiTheme="majorHAnsi" w:cstheme="majorHAnsi"/>
          <w:highlight w:val="green"/>
        </w:rPr>
        <w:t>answers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 higher minimum wage </w:t>
      </w:r>
      <w:r w:rsidRPr="001C34F2">
        <w:rPr>
          <w:rStyle w:val="Emphasis"/>
          <w:rFonts w:asciiTheme="majorHAnsi" w:hAnsiTheme="majorHAnsi" w:cstheme="majorHAnsi"/>
        </w:rPr>
        <w:t>helps workers</w:t>
      </w:r>
      <w:r w:rsidRPr="001C34F2">
        <w:rPr>
          <w:rStyle w:val="StyleUnderline"/>
          <w:rFonts w:asciiTheme="majorHAnsi" w:hAnsiTheme="majorHAnsi" w:cstheme="majorHAnsi"/>
        </w:rPr>
        <w:t xml:space="preserve"> in some circumstances but </w:t>
      </w:r>
      <w:r w:rsidRPr="001C34F2">
        <w:rPr>
          <w:rStyle w:val="Emphasis"/>
          <w:rFonts w:asciiTheme="majorHAnsi" w:hAnsiTheme="majorHAnsi" w:cstheme="majorHAnsi"/>
        </w:rPr>
        <w:t>hurts them</w:t>
      </w:r>
      <w:r w:rsidRPr="001C34F2">
        <w:rPr>
          <w:rStyle w:val="StyleUnderline"/>
          <w:rFonts w:asciiTheme="majorHAnsi" w:hAnsiTheme="majorHAnsi" w:cstheme="majorHAnsi"/>
        </w:rPr>
        <w:t xml:space="preserve"> in others</w:t>
      </w:r>
      <w:r w:rsidRPr="001C34F2">
        <w:rPr>
          <w:rFonts w:asciiTheme="majorHAnsi" w:hAnsiTheme="majorHAnsi" w:cstheme="majorHAnsi"/>
          <w:sz w:val="16"/>
        </w:rPr>
        <w:t xml:space="preserve">. Tariffs help some workers but hurt many others. Global warming will do some economic harm, but not enough to justify banning fossil fuels. 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 </w:t>
      </w:r>
      <w:r w:rsidRPr="001C34F2">
        <w:rPr>
          <w:rStyle w:val="StyleUnderline"/>
          <w:rFonts w:asciiTheme="majorHAnsi" w:hAnsiTheme="majorHAnsi" w:cstheme="majorHAnsi"/>
        </w:rPr>
        <w:t>Non-economists see all this as hopeless equivocation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it is </w:t>
      </w:r>
      <w:proofErr w:type="gramStart"/>
      <w:r w:rsidRPr="001C34F2">
        <w:rPr>
          <w:rStyle w:val="StyleUnderline"/>
          <w:rFonts w:asciiTheme="majorHAnsi" w:hAnsiTheme="majorHAnsi" w:cstheme="majorHAnsi"/>
        </w:rPr>
        <w:t>actually the</w:t>
      </w:r>
      <w:proofErr w:type="gramEnd"/>
      <w:r w:rsidRPr="001C34F2">
        <w:rPr>
          <w:rStyle w:val="StyleUnderline"/>
          <w:rFonts w:asciiTheme="majorHAnsi" w:hAnsiTheme="majorHAnsi" w:cstheme="majorHAnsi"/>
        </w:rPr>
        <w:t xml:space="preserve"> way that </w:t>
      </w:r>
      <w:r w:rsidRPr="001C34F2">
        <w:rPr>
          <w:rStyle w:val="Emphasis"/>
          <w:rFonts w:asciiTheme="majorHAnsi" w:hAnsiTheme="majorHAnsi" w:cstheme="majorHAnsi"/>
          <w:highlight w:val="green"/>
        </w:rPr>
        <w:t>evidence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drives </w:t>
      </w:r>
      <w:r w:rsidRPr="001C34F2">
        <w:rPr>
          <w:rStyle w:val="Emphasis"/>
          <w:rFonts w:asciiTheme="majorHAnsi" w:hAnsiTheme="majorHAnsi" w:cstheme="majorHAnsi"/>
          <w:highlight w:val="green"/>
        </w:rPr>
        <w:t>science</w:t>
      </w:r>
      <w:r w:rsidRPr="001C34F2">
        <w:rPr>
          <w:rFonts w:asciiTheme="majorHAnsi" w:hAnsiTheme="majorHAnsi" w:cstheme="majorHAnsi"/>
          <w:sz w:val="16"/>
        </w:rPr>
        <w:t xml:space="preserve">. </w:t>
      </w:r>
      <w:r w:rsidRPr="001C34F2">
        <w:rPr>
          <w:rStyle w:val="StyleUnderline"/>
          <w:rFonts w:asciiTheme="majorHAnsi" w:hAnsiTheme="majorHAnsi" w:cstheme="majorHAnsi"/>
        </w:rPr>
        <w:t>Economists</w:t>
      </w:r>
      <w:r w:rsidRPr="001C34F2">
        <w:rPr>
          <w:rFonts w:asciiTheme="majorHAnsi" w:hAnsiTheme="majorHAnsi" w:cstheme="majorHAnsi"/>
          <w:sz w:val="16"/>
        </w:rPr>
        <w:t xml:space="preserve"> still </w:t>
      </w:r>
      <w:r w:rsidRPr="001C34F2">
        <w:rPr>
          <w:rStyle w:val="StyleUnderline"/>
          <w:rFonts w:asciiTheme="majorHAnsi" w:hAnsiTheme="majorHAnsi" w:cstheme="majorHAnsi"/>
        </w:rPr>
        <w:t>have</w:t>
      </w:r>
      <w:r w:rsidRPr="001C34F2">
        <w:rPr>
          <w:rFonts w:asciiTheme="majorHAnsi" w:hAnsiTheme="majorHAnsi" w:cstheme="majorHAnsi"/>
          <w:sz w:val="16"/>
        </w:rPr>
        <w:t xml:space="preserve"> their </w:t>
      </w:r>
      <w:r w:rsidRPr="001C34F2">
        <w:rPr>
          <w:rStyle w:val="StyleUnderline"/>
          <w:rFonts w:asciiTheme="majorHAnsi" w:hAnsiTheme="majorHAnsi" w:cstheme="majorHAnsi"/>
        </w:rPr>
        <w:t>ideological leanings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w:t>
      </w:r>
      <w:r w:rsidRPr="001C34F2">
        <w:rPr>
          <w:rStyle w:val="StyleUnderline"/>
          <w:rFonts w:asciiTheme="majorHAnsi" w:hAnsiTheme="majorHAnsi" w:cstheme="majorHAnsi"/>
          <w:highlight w:val="green"/>
        </w:rPr>
        <w:t xml:space="preserve">data has helped to </w:t>
      </w:r>
      <w:r w:rsidRPr="001C34F2">
        <w:rPr>
          <w:rStyle w:val="Emphasis"/>
          <w:rFonts w:asciiTheme="majorHAnsi" w:hAnsiTheme="majorHAnsi" w:cstheme="majorHAnsi"/>
          <w:highlight w:val="green"/>
        </w:rPr>
        <w:t>restrict</w:t>
      </w:r>
      <w:r w:rsidRPr="001C34F2">
        <w:rPr>
          <w:rStyle w:val="StyleUnderline"/>
          <w:rFonts w:asciiTheme="majorHAnsi" w:hAnsiTheme="majorHAnsi" w:cstheme="majorHAnsi"/>
        </w:rPr>
        <w:t xml:space="preserve"> these </w:t>
      </w:r>
      <w:r w:rsidRPr="001C34F2">
        <w:rPr>
          <w:rStyle w:val="Emphasis"/>
          <w:rFonts w:asciiTheme="majorHAnsi" w:hAnsiTheme="majorHAnsi" w:cstheme="majorHAnsi"/>
          <w:highlight w:val="green"/>
        </w:rPr>
        <w:t>biases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Surveys</w:t>
      </w:r>
      <w:r w:rsidRPr="001C34F2">
        <w:rPr>
          <w:rStyle w:val="StyleUnderline"/>
          <w:rFonts w:asciiTheme="majorHAnsi" w:hAnsiTheme="majorHAnsi" w:cstheme="majorHAnsi"/>
        </w:rPr>
        <w:t xml:space="preserve"> of top academic economists</w:t>
      </w:r>
      <w:r w:rsidRPr="001C34F2">
        <w:rPr>
          <w:rFonts w:asciiTheme="majorHAnsi" w:hAnsiTheme="majorHAnsi" w:cstheme="majorHAnsi"/>
          <w:sz w:val="16"/>
        </w:rPr>
        <w:t xml:space="preserve"> by the University of Chicago </w:t>
      </w:r>
      <w:r w:rsidRPr="001C34F2">
        <w:rPr>
          <w:rStyle w:val="StyleUnderline"/>
          <w:rFonts w:asciiTheme="majorHAnsi" w:hAnsiTheme="majorHAnsi" w:cstheme="majorHAnsi"/>
          <w:highlight w:val="green"/>
        </w:rPr>
        <w:t>show considerable</w:t>
      </w:r>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agreement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even </w:t>
      </w:r>
      <w:r w:rsidRPr="001C34F2">
        <w:rPr>
          <w:rStyle w:val="StyleUnderline"/>
          <w:rFonts w:asciiTheme="majorHAnsi" w:hAnsiTheme="majorHAnsi" w:cstheme="majorHAnsi"/>
          <w:highlight w:val="green"/>
        </w:rPr>
        <w:t xml:space="preserve">among </w:t>
      </w:r>
      <w:r w:rsidRPr="001C34F2">
        <w:rPr>
          <w:rStyle w:val="Emphasis"/>
          <w:rFonts w:asciiTheme="majorHAnsi" w:hAnsiTheme="majorHAnsi" w:cstheme="majorHAnsi"/>
          <w:highlight w:val="green"/>
        </w:rPr>
        <w:t>liberals</w:t>
      </w:r>
      <w:r w:rsidRPr="001C34F2">
        <w:rPr>
          <w:rStyle w:val="StyleUnderline"/>
          <w:rFonts w:asciiTheme="majorHAnsi" w:hAnsiTheme="majorHAnsi" w:cstheme="majorHAnsi"/>
          <w:highlight w:val="green"/>
        </w:rPr>
        <w:t xml:space="preserve"> and </w:t>
      </w:r>
      <w:r w:rsidRPr="001C34F2">
        <w:rPr>
          <w:rStyle w:val="Emphasis"/>
          <w:rFonts w:asciiTheme="majorHAnsi" w:hAnsiTheme="majorHAnsi" w:cstheme="majorHAnsi"/>
          <w:highlight w:val="green"/>
        </w:rPr>
        <w:t>conservatives</w:t>
      </w:r>
      <w:r w:rsidRPr="001C34F2">
        <w:rPr>
          <w:rStyle w:val="StyleUnderline"/>
          <w:rFonts w:asciiTheme="majorHAnsi" w:hAnsiTheme="majorHAnsi" w:cstheme="majorHAnsi"/>
          <w:highlight w:val="green"/>
        </w:rPr>
        <w:t>.</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For example, the scholars almost all agree that fiscal stimulus reduced </w:t>
      </w:r>
      <w:r w:rsidRPr="001C34F2">
        <w:rPr>
          <w:rFonts w:asciiTheme="majorHAnsi" w:hAnsiTheme="majorHAnsi" w:cstheme="majorHAnsi"/>
          <w:sz w:val="16"/>
        </w:rPr>
        <w:lastRenderedPageBreak/>
        <w:t xml:space="preserve">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 </w:t>
      </w:r>
      <w:r w:rsidRPr="001C34F2">
        <w:rPr>
          <w:rStyle w:val="StyleUnderline"/>
          <w:rFonts w:asciiTheme="majorHAnsi" w:hAnsiTheme="majorHAnsi" w:cstheme="majorHAnsi"/>
        </w:rPr>
        <w:t>Though economics remains</w:t>
      </w:r>
      <w:r w:rsidRPr="001C34F2">
        <w:rPr>
          <w:rFonts w:asciiTheme="majorHAnsi" w:hAnsiTheme="majorHAnsi" w:cstheme="majorHAnsi"/>
          <w:sz w:val="16"/>
        </w:rPr>
        <w:t xml:space="preserve"> an </w:t>
      </w:r>
      <w:r w:rsidRPr="001C34F2">
        <w:rPr>
          <w:rStyle w:val="StyleUnderline"/>
          <w:rFonts w:asciiTheme="majorHAnsi" w:hAnsiTheme="majorHAnsi" w:cstheme="majorHAnsi"/>
        </w:rPr>
        <w:t>imperfect</w:t>
      </w:r>
      <w:r w:rsidRPr="001C34F2">
        <w:rPr>
          <w:rFonts w:asciiTheme="majorHAnsi" w:hAnsiTheme="majorHAnsi" w:cstheme="majorHAnsi"/>
          <w:sz w:val="16"/>
        </w:rPr>
        <w:t xml:space="preserve"> science, </w:t>
      </w:r>
      <w:r w:rsidRPr="001C34F2">
        <w:rPr>
          <w:rStyle w:val="StyleUnderline"/>
          <w:rFonts w:asciiTheme="majorHAnsi" w:hAnsiTheme="majorHAnsi" w:cstheme="majorHAnsi"/>
        </w:rPr>
        <w:t xml:space="preserve">it has come a </w:t>
      </w:r>
      <w:r w:rsidRPr="001C34F2">
        <w:rPr>
          <w:rStyle w:val="Emphasis"/>
          <w:rFonts w:asciiTheme="majorHAnsi" w:hAnsiTheme="majorHAnsi" w:cstheme="majorHAnsi"/>
        </w:rPr>
        <w:t>long way</w:t>
      </w:r>
      <w:r w:rsidRPr="001C34F2">
        <w:rPr>
          <w:rStyle w:val="StyleUnderline"/>
          <w:rFonts w:asciiTheme="majorHAnsi" w:hAnsiTheme="majorHAnsi" w:cstheme="majorHAnsi"/>
        </w:rPr>
        <w:t xml:space="preserve"> in 200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Its greatest challenge</w:t>
      </w:r>
      <w:r w:rsidRPr="001C34F2">
        <w:rPr>
          <w:rFonts w:asciiTheme="majorHAnsi" w:hAnsiTheme="majorHAnsi" w:cstheme="majorHAnsi"/>
          <w:sz w:val="16"/>
        </w:rPr>
        <w:t xml:space="preserve"> today isn’t the quality of the analysis it supplies, but </w:t>
      </w:r>
      <w:r w:rsidRPr="001C34F2">
        <w:rPr>
          <w:rStyle w:val="StyleUnderline"/>
          <w:rFonts w:asciiTheme="majorHAnsi" w:hAnsiTheme="majorHAnsi" w:cstheme="majorHAnsi"/>
        </w:rPr>
        <w:t xml:space="preserve">whether there is still </w:t>
      </w:r>
      <w:r w:rsidRPr="001C34F2">
        <w:rPr>
          <w:rStyle w:val="Emphasis"/>
          <w:rFonts w:asciiTheme="majorHAnsi" w:hAnsiTheme="majorHAnsi" w:cstheme="majorHAnsi"/>
        </w:rPr>
        <w:t>sufficient demand</w:t>
      </w:r>
      <w:r w:rsidRPr="001C34F2">
        <w:rPr>
          <w:rStyle w:val="StyleUnderline"/>
          <w:rFonts w:asciiTheme="majorHAnsi" w:hAnsiTheme="majorHAnsi" w:cstheme="majorHAnsi"/>
        </w:rPr>
        <w:t xml:space="preserve"> for it</w:t>
      </w:r>
      <w:r w:rsidRPr="001C34F2">
        <w:rPr>
          <w:rFonts w:asciiTheme="majorHAnsi" w:hAnsiTheme="majorHAnsi" w:cstheme="majorHAnsi"/>
          <w:sz w:val="16"/>
        </w:rPr>
        <w:t xml:space="preserve">. </w:t>
      </w:r>
    </w:p>
    <w:p w14:paraId="305733C7" w14:textId="77777777" w:rsidR="004119E3" w:rsidRPr="001C34F2" w:rsidRDefault="004119E3" w:rsidP="004119E3">
      <w:pPr>
        <w:pStyle w:val="Heading4"/>
        <w:rPr>
          <w:rFonts w:asciiTheme="majorHAnsi" w:hAnsiTheme="majorHAnsi" w:cstheme="majorHAnsi"/>
        </w:rPr>
      </w:pPr>
      <w:r w:rsidRPr="001C34F2">
        <w:rPr>
          <w:rFonts w:asciiTheme="majorHAnsi" w:hAnsiTheme="majorHAnsi" w:cstheme="majorHAnsi"/>
          <w:u w:val="single"/>
        </w:rPr>
        <w:t>No alternative</w:t>
      </w:r>
      <w:r w:rsidRPr="001C34F2">
        <w:rPr>
          <w:rFonts w:asciiTheme="majorHAnsi" w:hAnsiTheme="majorHAnsi" w:cstheme="majorHAnsi"/>
        </w:rPr>
        <w:t xml:space="preserve"> to growth for emissions – </w:t>
      </w:r>
      <w:r w:rsidRPr="001C34F2">
        <w:rPr>
          <w:rFonts w:asciiTheme="majorHAnsi" w:hAnsiTheme="majorHAnsi" w:cstheme="majorHAnsi"/>
          <w:u w:val="single"/>
        </w:rPr>
        <w:t>EKC is true</w:t>
      </w:r>
      <w:r w:rsidRPr="001C34F2">
        <w:rPr>
          <w:rFonts w:asciiTheme="majorHAnsi" w:hAnsiTheme="majorHAnsi" w:cstheme="majorHAnsi"/>
        </w:rPr>
        <w:t xml:space="preserve"> for </w:t>
      </w:r>
      <w:r w:rsidRPr="001C34F2">
        <w:rPr>
          <w:rFonts w:asciiTheme="majorHAnsi" w:hAnsiTheme="majorHAnsi" w:cstheme="majorHAnsi"/>
          <w:u w:val="single"/>
        </w:rPr>
        <w:t>developed countries</w:t>
      </w:r>
      <w:r w:rsidRPr="001C34F2">
        <w:rPr>
          <w:rFonts w:asciiTheme="majorHAnsi" w:hAnsiTheme="majorHAnsi" w:cstheme="majorHAnsi"/>
        </w:rPr>
        <w:t xml:space="preserve"> – their datasets include countries </w:t>
      </w:r>
      <w:r w:rsidRPr="001C34F2">
        <w:rPr>
          <w:rFonts w:asciiTheme="majorHAnsi" w:hAnsiTheme="majorHAnsi" w:cstheme="majorHAnsi"/>
          <w:u w:val="single"/>
        </w:rPr>
        <w:t>that haven’t</w:t>
      </w:r>
      <w:r w:rsidRPr="001C34F2">
        <w:rPr>
          <w:rFonts w:asciiTheme="majorHAnsi" w:hAnsiTheme="majorHAnsi" w:cstheme="majorHAnsi"/>
        </w:rPr>
        <w:t xml:space="preserve"> reached the </w:t>
      </w:r>
      <w:r w:rsidRPr="001C34F2">
        <w:rPr>
          <w:rFonts w:asciiTheme="majorHAnsi" w:hAnsiTheme="majorHAnsi" w:cstheme="majorHAnsi"/>
          <w:u w:val="single"/>
        </w:rPr>
        <w:t>tipping point</w:t>
      </w:r>
      <w:r w:rsidRPr="001C34F2">
        <w:rPr>
          <w:rFonts w:asciiTheme="majorHAnsi" w:hAnsiTheme="majorHAnsi" w:cstheme="majorHAnsi"/>
        </w:rPr>
        <w:t xml:space="preserve">. </w:t>
      </w:r>
    </w:p>
    <w:p w14:paraId="1C6A2DAA" w14:textId="77777777" w:rsidR="004119E3" w:rsidRPr="001C34F2" w:rsidRDefault="004119E3" w:rsidP="004119E3">
      <w:pPr>
        <w:rPr>
          <w:rFonts w:asciiTheme="majorHAnsi" w:hAnsiTheme="majorHAnsi" w:cstheme="majorHAnsi"/>
          <w:sz w:val="16"/>
        </w:rPr>
      </w:pPr>
      <w:r w:rsidRPr="001C34F2">
        <w:rPr>
          <w:rStyle w:val="Style13ptBold"/>
          <w:rFonts w:asciiTheme="majorHAnsi" w:hAnsiTheme="majorHAnsi" w:cstheme="majorHAnsi"/>
        </w:rPr>
        <w:t>Acaravci and Akalin 17</w:t>
      </w:r>
      <w:r w:rsidRPr="001C34F2">
        <w:rPr>
          <w:rFonts w:asciiTheme="majorHAnsi" w:hAnsiTheme="majorHAnsi" w:cstheme="majorHAnsi"/>
          <w:sz w:val="16"/>
        </w:rPr>
        <w:t xml:space="preserve"> [Ali Acaravci &amp; Guray Akalin 17. 1 Faculty of Economics and Administrative Sciences, Mustafa Kemal University. 2017. “Environment–economic Growth Nexus: A Comparative Analysis of Developed and Developing Countries.” International Journal of Energy Economics and Policy, vol. 7, no. 5, pp. 34–43.] Recut Jet</w:t>
      </w:r>
    </w:p>
    <w:p w14:paraId="30669A77" w14:textId="77777777" w:rsidR="004119E3" w:rsidRPr="001C34F2" w:rsidRDefault="004119E3" w:rsidP="004119E3">
      <w:pPr>
        <w:rPr>
          <w:rFonts w:asciiTheme="majorHAnsi" w:hAnsiTheme="majorHAnsi" w:cstheme="majorHAnsi"/>
        </w:rPr>
      </w:pPr>
      <w:r w:rsidRPr="001C34F2">
        <w:rPr>
          <w:rFonts w:asciiTheme="majorHAnsi" w:hAnsiTheme="majorHAnsi" w:cstheme="majorHAnsi"/>
          <w:sz w:val="16"/>
        </w:rPr>
        <w:t xml:space="preserve">6. CONCLUSIONS AND POLICY IMPLICATIONS Since the early 1970s, especially after the United Nations Conference on the Human Environment in 1972, </w:t>
      </w:r>
      <w:r w:rsidRPr="001C34F2">
        <w:rPr>
          <w:rStyle w:val="StyleUnderline"/>
          <w:rFonts w:asciiTheme="majorHAnsi" w:hAnsiTheme="majorHAnsi" w:cstheme="majorHAnsi"/>
        </w:rPr>
        <w:t>the relationship between production and environmental concerns has been handled by different methods in different disciplines</w:t>
      </w:r>
      <w:r w:rsidRPr="001C34F2">
        <w:rPr>
          <w:rFonts w:asciiTheme="majorHAnsi" w:hAnsiTheme="majorHAnsi" w:cstheme="majorHAnsi"/>
          <w:sz w:val="16"/>
        </w:rPr>
        <w:t xml:space="preserve">. This is because the environment is of vital importance for human life, and they are confronted with serious environmental problems. The most important of these problems are as follows: The risk of going over the environmental pollution assimilation capacity; the difficulty in return of natural balance in the environment; large-scale health problems caused by environmental pollution; rapid depletion of natural resources; global warming and climate change, and the resulting related natural disasters such as floods; the reduction of biodiversity, air pollution, and soil pollution. </w:t>
      </w:r>
      <w:r w:rsidRPr="001C34F2">
        <w:rPr>
          <w:rStyle w:val="Emphasis"/>
          <w:rFonts w:asciiTheme="majorHAnsi" w:hAnsiTheme="majorHAnsi" w:cstheme="majorHAnsi"/>
        </w:rPr>
        <w:t>Empirical studies on the environmental pollution</w:t>
      </w:r>
      <w:r w:rsidRPr="001C34F2">
        <w:rPr>
          <w:rFonts w:asciiTheme="majorHAnsi" w:hAnsiTheme="majorHAnsi" w:cstheme="majorHAnsi"/>
          <w:sz w:val="16"/>
        </w:rPr>
        <w:t>–</w:t>
      </w:r>
      <w:r w:rsidRPr="001C34F2">
        <w:rPr>
          <w:rStyle w:val="StyleUnderline"/>
          <w:rFonts w:asciiTheme="majorHAnsi" w:hAnsiTheme="majorHAnsi" w:cstheme="majorHAnsi"/>
        </w:rPr>
        <w:t xml:space="preserve">economic growth nexus explore the validity of the </w:t>
      </w:r>
      <w:r w:rsidRPr="001C34F2">
        <w:rPr>
          <w:rStyle w:val="Emphasis"/>
          <w:rFonts w:asciiTheme="majorHAnsi" w:hAnsiTheme="majorHAnsi" w:cstheme="majorHAnsi"/>
        </w:rPr>
        <w:t>EKC hypothesis</w:t>
      </w:r>
      <w:r w:rsidRPr="001C34F2">
        <w:rPr>
          <w:rFonts w:asciiTheme="majorHAnsi" w:hAnsiTheme="majorHAnsi" w:cstheme="majorHAnsi"/>
          <w:sz w:val="16"/>
        </w:rPr>
        <w:t xml:space="preserve"> which states that environmental pollution will increase up to a certain threshold of income growth, and after this threshold, will begin to decrease due to the demand for a clean environment and structural and technological inputs. </w:t>
      </w:r>
      <w:r w:rsidRPr="001C34F2">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w:t>
      </w:r>
      <w:r w:rsidRPr="001C34F2">
        <w:rPr>
          <w:rStyle w:val="StyleUnderline"/>
          <w:rFonts w:asciiTheme="majorHAnsi" w:hAnsiTheme="majorHAnsi" w:cstheme="majorHAnsi"/>
          <w:highlight w:val="green"/>
        </w:rPr>
        <w:t>is valid,</w:t>
      </w:r>
      <w:r w:rsidRPr="001C34F2">
        <w:rPr>
          <w:rStyle w:val="StyleUnderline"/>
          <w:rFonts w:asciiTheme="majorHAnsi" w:hAnsiTheme="majorHAnsi" w:cstheme="majorHAnsi"/>
        </w:rPr>
        <w:t xml:space="preserve"> economic </w:t>
      </w:r>
      <w:r w:rsidRPr="001C34F2">
        <w:rPr>
          <w:rStyle w:val="StyleUnderline"/>
          <w:rFonts w:asciiTheme="majorHAnsi" w:hAnsiTheme="majorHAnsi" w:cstheme="majorHAnsi"/>
          <w:highlight w:val="green"/>
        </w:rPr>
        <w:t>growth is both cause</w:t>
      </w:r>
      <w:r w:rsidRPr="001C34F2">
        <w:rPr>
          <w:rStyle w:val="StyleUnderline"/>
          <w:rFonts w:asciiTheme="majorHAnsi" w:hAnsiTheme="majorHAnsi" w:cstheme="majorHAnsi"/>
        </w:rPr>
        <w:t xml:space="preserve"> of </w:t>
      </w:r>
      <w:r w:rsidRPr="001C34F2">
        <w:rPr>
          <w:rStyle w:val="StyleUnderline"/>
          <w:rFonts w:asciiTheme="majorHAnsi" w:hAnsiTheme="majorHAnsi" w:cstheme="majorHAnsi"/>
          <w:highlight w:val="green"/>
        </w:rPr>
        <w:t xml:space="preserve">and </w:t>
      </w:r>
      <w:r w:rsidRPr="001C34F2">
        <w:rPr>
          <w:rStyle w:val="Emphasis"/>
          <w:rFonts w:asciiTheme="majorHAnsi" w:hAnsiTheme="majorHAnsi" w:cstheme="majorHAnsi"/>
          <w:highlight w:val="green"/>
        </w:rPr>
        <w:t>solution to</w:t>
      </w:r>
      <w:r w:rsidRPr="001C34F2">
        <w:rPr>
          <w:rStyle w:val="Emphasis"/>
          <w:rFonts w:asciiTheme="majorHAnsi" w:hAnsiTheme="majorHAnsi" w:cstheme="majorHAnsi"/>
        </w:rPr>
        <w:t xml:space="preserve"> environmental </w:t>
      </w:r>
      <w:r w:rsidRPr="001C34F2">
        <w:rPr>
          <w:rStyle w:val="Emphasis"/>
          <w:rFonts w:asciiTheme="majorHAnsi" w:hAnsiTheme="majorHAnsi" w:cstheme="majorHAnsi"/>
          <w:highlight w:val="green"/>
        </w:rPr>
        <w:t>pollution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This approach is often used when arguing that countries should not compromise economic growth policies to reduce environmental effects. The EKC hypothesis is not valid in cases where economic growth that increased production is the only cause of environmental pollution. This has accelerated the search to replace the neoclassical growth strategy. Especially highlighted by the 1992 UNCED conference in Rio de Janeiro, a win-win approach to understanding the appropriate account of the ecological paradigm has gained importance in recent years. Therefore, the validity of the EKC hypothesis is an important issue in formulating economic growth policies for all countries. </w:t>
      </w:r>
      <w:r w:rsidRPr="001C34F2">
        <w:rPr>
          <w:rStyle w:val="StyleUnderline"/>
          <w:rFonts w:asciiTheme="majorHAnsi" w:hAnsiTheme="majorHAnsi" w:cstheme="majorHAnsi"/>
        </w:rPr>
        <w:t xml:space="preserve">In this </w:t>
      </w:r>
      <w:r w:rsidRPr="001C34F2">
        <w:rPr>
          <w:rStyle w:val="StyleUnderline"/>
          <w:rFonts w:asciiTheme="majorHAnsi" w:hAnsiTheme="majorHAnsi" w:cstheme="majorHAnsi"/>
          <w:highlight w:val="green"/>
        </w:rPr>
        <w:t>study</w:t>
      </w:r>
      <w:r w:rsidRPr="001C34F2">
        <w:rPr>
          <w:rStyle w:val="StyleUnderline"/>
          <w:rFonts w:asciiTheme="majorHAnsi" w:hAnsiTheme="majorHAnsi" w:cstheme="majorHAnsi"/>
        </w:rPr>
        <w:t xml:space="preserve">, the following two samples are </w:t>
      </w:r>
      <w:r w:rsidRPr="001C34F2">
        <w:rPr>
          <w:rStyle w:val="StyleUnderline"/>
          <w:rFonts w:asciiTheme="majorHAnsi" w:hAnsiTheme="majorHAnsi" w:cstheme="majorHAnsi"/>
          <w:highlight w:val="green"/>
        </w:rPr>
        <w:t>used</w:t>
      </w:r>
      <w:r w:rsidRPr="001C34F2">
        <w:rPr>
          <w:rFonts w:asciiTheme="majorHAnsi" w:hAnsiTheme="majorHAnsi" w:cstheme="majorHAnsi"/>
          <w:sz w:val="16"/>
        </w:rPr>
        <w:t xml:space="preserve">: (i) </w:t>
      </w:r>
      <w:r w:rsidRPr="001C34F2">
        <w:rPr>
          <w:rStyle w:val="Emphasis"/>
          <w:rFonts w:asciiTheme="majorHAnsi" w:hAnsiTheme="majorHAnsi" w:cstheme="majorHAnsi"/>
          <w:highlight w:val="green"/>
        </w:rPr>
        <w:t xml:space="preserve">40 highincome </w:t>
      </w:r>
      <w:r w:rsidRPr="001C34F2">
        <w:rPr>
          <w:rStyle w:val="Emphasis"/>
          <w:rFonts w:asciiTheme="majorHAnsi" w:hAnsiTheme="majorHAnsi" w:cstheme="majorHAnsi"/>
        </w:rPr>
        <w:t>countries</w:t>
      </w:r>
      <w:r w:rsidRPr="001C34F2">
        <w:rPr>
          <w:rFonts w:asciiTheme="majorHAnsi" w:hAnsiTheme="majorHAnsi" w:cstheme="majorHAnsi"/>
          <w:sz w:val="16"/>
        </w:rPr>
        <w:t xml:space="preserve"> (OECD members and non-members) </w:t>
      </w:r>
      <w:r w:rsidRPr="001C34F2">
        <w:rPr>
          <w:rStyle w:val="StyleUnderline"/>
          <w:rFonts w:asciiTheme="majorHAnsi" w:hAnsiTheme="majorHAnsi" w:cstheme="majorHAnsi"/>
          <w:highlight w:val="green"/>
        </w:rPr>
        <w:t>and</w:t>
      </w:r>
      <w:r w:rsidRPr="001C34F2">
        <w:rPr>
          <w:rFonts w:asciiTheme="majorHAnsi" w:hAnsiTheme="majorHAnsi" w:cstheme="majorHAnsi"/>
          <w:sz w:val="16"/>
        </w:rPr>
        <w:t xml:space="preserve"> (ii) </w:t>
      </w:r>
      <w:r w:rsidRPr="001C34F2">
        <w:rPr>
          <w:rStyle w:val="Emphasis"/>
          <w:rFonts w:asciiTheme="majorHAnsi" w:hAnsiTheme="majorHAnsi" w:cstheme="majorHAnsi"/>
          <w:highlight w:val="green"/>
        </w:rPr>
        <w:t>33 upper middle-income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These countries are selected according to data available from related income groups</w:t>
      </w:r>
      <w:r w:rsidRPr="001C34F2">
        <w:rPr>
          <w:rFonts w:asciiTheme="majorHAnsi" w:hAnsiTheme="majorHAnsi" w:cstheme="majorHAnsi"/>
          <w:sz w:val="16"/>
        </w:rPr>
        <w:t xml:space="preserve">. The results from the dynamic panel data methods are as follows: (i) The Durbin–Hausman cointegration test shows that there is a long-term relationship between variables. (ii)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results</w:t>
      </w:r>
      <w:r w:rsidRPr="001C34F2">
        <w:rPr>
          <w:rStyle w:val="StyleUnderline"/>
          <w:rFonts w:asciiTheme="majorHAnsi" w:hAnsiTheme="majorHAnsi" w:cstheme="majorHAnsi"/>
        </w:rPr>
        <w:t xml:space="preserve"> from the CCE estimator </w:t>
      </w:r>
      <w:r w:rsidRPr="001C34F2">
        <w:rPr>
          <w:rStyle w:val="StyleUnderline"/>
          <w:rFonts w:asciiTheme="majorHAnsi" w:hAnsiTheme="majorHAnsi" w:cstheme="majorHAnsi"/>
          <w:highlight w:val="green"/>
        </w:rPr>
        <w:t>indicate</w:t>
      </w:r>
      <w:r w:rsidRPr="001C34F2">
        <w:rPr>
          <w:rStyle w:val="StyleUnderline"/>
          <w:rFonts w:asciiTheme="majorHAnsi" w:hAnsiTheme="majorHAnsi" w:cstheme="majorHAnsi"/>
        </w:rPr>
        <w:t xml:space="preserve"> that there </w:t>
      </w:r>
      <w:r w:rsidRPr="001C34F2">
        <w:rPr>
          <w:rStyle w:val="Emphasis"/>
          <w:rFonts w:asciiTheme="majorHAnsi" w:hAnsiTheme="majorHAnsi" w:cstheme="majorHAnsi"/>
        </w:rPr>
        <w:t xml:space="preserve">is evidence of </w:t>
      </w:r>
      <w:r w:rsidRPr="001C34F2">
        <w:rPr>
          <w:rStyle w:val="Emphasis"/>
          <w:rFonts w:asciiTheme="majorHAnsi" w:hAnsiTheme="majorHAnsi" w:cstheme="majorHAnsi"/>
          <w:highlight w:val="green"/>
        </w:rPr>
        <w:t>validity of</w:t>
      </w:r>
      <w:r w:rsidRPr="001C34F2">
        <w:rPr>
          <w:rStyle w:val="Emphasis"/>
          <w:rFonts w:asciiTheme="majorHAnsi" w:hAnsiTheme="majorHAnsi" w:cstheme="majorHAnsi"/>
        </w:rPr>
        <w:t xml:space="preserve"> the </w:t>
      </w:r>
      <w:r w:rsidRPr="001C34F2">
        <w:rPr>
          <w:rStyle w:val="Emphasis"/>
          <w:rFonts w:asciiTheme="majorHAnsi" w:hAnsiTheme="majorHAnsi" w:cstheme="majorHAnsi"/>
          <w:highlight w:val="green"/>
        </w:rPr>
        <w:t>EKC</w:t>
      </w:r>
      <w:r w:rsidRPr="001C34F2">
        <w:rPr>
          <w:rStyle w:val="Emphasis"/>
          <w:rFonts w:asciiTheme="majorHAnsi" w:hAnsiTheme="majorHAnsi" w:cstheme="majorHAnsi"/>
        </w:rPr>
        <w:t xml:space="preserve"> hypothesis </w:t>
      </w:r>
      <w:r w:rsidRPr="001C34F2">
        <w:rPr>
          <w:rStyle w:val="Emphasis"/>
          <w:rFonts w:asciiTheme="majorHAnsi" w:hAnsiTheme="majorHAnsi" w:cstheme="majorHAnsi"/>
          <w:highlight w:val="green"/>
        </w:rPr>
        <w:t>in developed countries</w:t>
      </w:r>
      <w:r w:rsidRPr="001C34F2">
        <w:rPr>
          <w:rFonts w:asciiTheme="majorHAnsi" w:hAnsiTheme="majorHAnsi" w:cstheme="majorHAnsi"/>
          <w:sz w:val="16"/>
        </w:rPr>
        <w:t xml:space="preserve">. (iii)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is </w:t>
      </w:r>
      <w:r w:rsidRPr="001C34F2">
        <w:rPr>
          <w:rStyle w:val="StyleUnderline"/>
          <w:rFonts w:asciiTheme="majorHAnsi" w:hAnsiTheme="majorHAnsi" w:cstheme="majorHAnsi"/>
          <w:highlight w:val="green"/>
        </w:rPr>
        <w:t>not valid in</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developing countries</w:t>
      </w:r>
      <w:r w:rsidRPr="001C34F2">
        <w:rPr>
          <w:rStyle w:val="StyleUnderline"/>
          <w:rFonts w:asciiTheme="majorHAnsi" w:hAnsiTheme="majorHAnsi" w:cstheme="majorHAnsi"/>
        </w:rPr>
        <w:t xml:space="preserve">. These results show that economic growth is </w:t>
      </w:r>
      <w:proofErr w:type="gramStart"/>
      <w:r w:rsidRPr="001C34F2">
        <w:rPr>
          <w:rStyle w:val="Emphasis"/>
          <w:rFonts w:asciiTheme="majorHAnsi" w:hAnsiTheme="majorHAnsi" w:cstheme="majorHAnsi"/>
        </w:rPr>
        <w:t>sufficient enough</w:t>
      </w:r>
      <w:proofErr w:type="gramEnd"/>
      <w:r w:rsidRPr="001C34F2">
        <w:rPr>
          <w:rStyle w:val="Emphasis"/>
          <w:rFonts w:asciiTheme="majorHAnsi" w:hAnsiTheme="majorHAnsi" w:cstheme="majorHAnsi"/>
        </w:rPr>
        <w:t xml:space="preserve"> to safeguard environmental quality for developed countries. </w:t>
      </w:r>
      <w:r w:rsidRPr="001C34F2">
        <w:rPr>
          <w:rStyle w:val="StyleUnderline"/>
          <w:rFonts w:asciiTheme="majorHAnsi" w:hAnsiTheme="majorHAnsi" w:cstheme="majorHAnsi"/>
        </w:rPr>
        <w:t xml:space="preserve">However, </w:t>
      </w:r>
      <w:r w:rsidRPr="001C34F2">
        <w:rPr>
          <w:rStyle w:val="Emphasis"/>
          <w:rFonts w:asciiTheme="majorHAnsi" w:hAnsiTheme="majorHAnsi" w:cstheme="majorHAnsi"/>
          <w:highlight w:val="green"/>
        </w:rPr>
        <w:t>developing countries have not</w:t>
      </w:r>
      <w:r w:rsidRPr="001C34F2">
        <w:rPr>
          <w:rStyle w:val="Emphasis"/>
          <w:rFonts w:asciiTheme="majorHAnsi" w:hAnsiTheme="majorHAnsi" w:cstheme="majorHAnsi"/>
        </w:rPr>
        <w:t xml:space="preserve"> yet </w:t>
      </w:r>
      <w:r w:rsidRPr="001C34F2">
        <w:rPr>
          <w:rStyle w:val="Emphasis"/>
          <w:rFonts w:asciiTheme="majorHAnsi" w:hAnsiTheme="majorHAnsi" w:cstheme="majorHAnsi"/>
          <w:highlight w:val="green"/>
        </w:rPr>
        <w:t>reached income</w:t>
      </w:r>
      <w:r w:rsidRPr="001C34F2">
        <w:rPr>
          <w:rStyle w:val="Emphasis"/>
          <w:rFonts w:asciiTheme="majorHAnsi" w:hAnsiTheme="majorHAnsi" w:cstheme="majorHAnsi"/>
        </w:rPr>
        <w:t xml:space="preserve"> levels </w:t>
      </w:r>
      <w:r w:rsidRPr="001C34F2">
        <w:rPr>
          <w:rStyle w:val="Emphasis"/>
          <w:rFonts w:asciiTheme="majorHAnsi" w:hAnsiTheme="majorHAnsi" w:cstheme="majorHAnsi"/>
          <w:highlight w:val="green"/>
        </w:rPr>
        <w:t>high enough to</w:t>
      </w:r>
      <w:r w:rsidRPr="001C34F2">
        <w:rPr>
          <w:rStyle w:val="Emphasis"/>
          <w:rFonts w:asciiTheme="majorHAnsi" w:hAnsiTheme="majorHAnsi" w:cstheme="majorHAnsi"/>
        </w:rPr>
        <w:t xml:space="preserve"> be able to </w:t>
      </w:r>
      <w:r w:rsidRPr="001C34F2">
        <w:rPr>
          <w:rStyle w:val="Emphasis"/>
          <w:rFonts w:asciiTheme="majorHAnsi" w:hAnsiTheme="majorHAnsi" w:cstheme="majorHAnsi"/>
          <w:highlight w:val="green"/>
        </w:rPr>
        <w:t>derive</w:t>
      </w:r>
      <w:r w:rsidRPr="001C34F2">
        <w:rPr>
          <w:rStyle w:val="Emphasis"/>
          <w:rFonts w:asciiTheme="majorHAnsi" w:hAnsiTheme="majorHAnsi" w:cstheme="majorHAnsi"/>
        </w:rPr>
        <w:t xml:space="preserve"> their </w:t>
      </w:r>
      <w:r w:rsidRPr="001C34F2">
        <w:rPr>
          <w:rStyle w:val="Emphasis"/>
          <w:rFonts w:asciiTheme="majorHAnsi" w:hAnsiTheme="majorHAnsi" w:cstheme="majorHAnsi"/>
          <w:highlight w:val="green"/>
        </w:rPr>
        <w:t>turning points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Therefore, </w:t>
      </w:r>
      <w:r w:rsidRPr="001C34F2">
        <w:rPr>
          <w:rStyle w:val="StyleUnderline"/>
          <w:rFonts w:asciiTheme="majorHAnsi" w:hAnsiTheme="majorHAnsi" w:cstheme="majorHAnsi"/>
          <w:highlight w:val="green"/>
        </w:rPr>
        <w:t>to reduce</w:t>
      </w:r>
      <w:r w:rsidRPr="001C34F2">
        <w:rPr>
          <w:rStyle w:val="StyleUnderline"/>
          <w:rFonts w:asciiTheme="majorHAnsi" w:hAnsiTheme="majorHAnsi" w:cstheme="majorHAnsi"/>
        </w:rPr>
        <w:t xml:space="preserve"> environmental </w:t>
      </w:r>
      <w:r w:rsidRPr="001C34F2">
        <w:rPr>
          <w:rStyle w:val="StyleUnderline"/>
          <w:rFonts w:asciiTheme="majorHAnsi" w:hAnsiTheme="majorHAnsi" w:cstheme="majorHAnsi"/>
          <w:highlight w:val="green"/>
        </w:rPr>
        <w:t xml:space="preserve">pollution </w:t>
      </w:r>
      <w:r w:rsidRPr="001C34F2">
        <w:rPr>
          <w:rStyle w:val="StyleUnderline"/>
          <w:rFonts w:asciiTheme="majorHAnsi" w:hAnsiTheme="majorHAnsi" w:cstheme="majorHAnsi"/>
        </w:rPr>
        <w:t xml:space="preserve">that comes with economic growth, </w:t>
      </w:r>
      <w:r w:rsidRPr="001C34F2">
        <w:rPr>
          <w:rStyle w:val="Emphasis"/>
          <w:rFonts w:asciiTheme="majorHAnsi" w:hAnsiTheme="majorHAnsi" w:cstheme="majorHAnsi"/>
          <w:highlight w:val="green"/>
        </w:rPr>
        <w:t>developing</w:t>
      </w:r>
      <w:r w:rsidRPr="001C34F2">
        <w:rPr>
          <w:rStyle w:val="StyleUnderline"/>
          <w:rFonts w:asciiTheme="majorHAnsi" w:hAnsiTheme="majorHAnsi" w:cstheme="majorHAnsi"/>
          <w:highlight w:val="green"/>
        </w:rPr>
        <w:t xml:space="preserve"> countries should give importance to R&amp;D</w:t>
      </w:r>
      <w:r w:rsidRPr="001C34F2">
        <w:rPr>
          <w:rStyle w:val="StyleUnderline"/>
          <w:rFonts w:asciiTheme="majorHAnsi" w:hAnsiTheme="majorHAnsi" w:cstheme="majorHAnsi"/>
        </w:rPr>
        <w:t xml:space="preserve"> activities and institutionalization of environmental awareness. An increase in environmental awareness is imperative and developing and developed countries must not forget the fact that the natural world of tomorrow will be created today.</w:t>
      </w:r>
      <w:r w:rsidRPr="001C34F2">
        <w:rPr>
          <w:rFonts w:asciiTheme="majorHAnsi" w:hAnsiTheme="majorHAnsi" w:cstheme="majorHAnsi"/>
          <w:sz w:val="16"/>
        </w:rPr>
        <w:t xml:space="preserve"> Also, </w:t>
      </w:r>
      <w:r w:rsidRPr="001C34F2">
        <w:rPr>
          <w:rStyle w:val="StyleUnderline"/>
          <w:rFonts w:asciiTheme="majorHAnsi" w:hAnsiTheme="majorHAnsi" w:cstheme="majorHAnsi"/>
        </w:rPr>
        <w:t xml:space="preserve">our findings show that </w:t>
      </w:r>
      <w:r w:rsidRPr="001C34F2">
        <w:rPr>
          <w:rStyle w:val="Emphasis"/>
          <w:rFonts w:asciiTheme="majorHAnsi" w:hAnsiTheme="majorHAnsi" w:cstheme="majorHAnsi"/>
        </w:rPr>
        <w:t>trade liberalization is not harmful for the environment</w:t>
      </w:r>
      <w:r w:rsidRPr="001C34F2">
        <w:rPr>
          <w:rStyle w:val="StyleUnderline"/>
          <w:rFonts w:asciiTheme="majorHAnsi" w:hAnsiTheme="majorHAnsi" w:cstheme="majorHAnsi"/>
        </w:rPr>
        <w:t xml:space="preserve"> in developed and developing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This means that the </w:t>
      </w:r>
      <w:r w:rsidRPr="001C34F2">
        <w:rPr>
          <w:rStyle w:val="StyleUnderline"/>
          <w:rFonts w:asciiTheme="majorHAnsi" w:hAnsiTheme="majorHAnsi" w:cstheme="majorHAnsi"/>
          <w:highlight w:val="green"/>
        </w:rPr>
        <w:t>increase of trade</w:t>
      </w:r>
      <w:r w:rsidRPr="001C34F2">
        <w:rPr>
          <w:rStyle w:val="StyleUnderline"/>
          <w:rFonts w:asciiTheme="majorHAnsi" w:hAnsiTheme="majorHAnsi" w:cstheme="majorHAnsi"/>
        </w:rPr>
        <w:t xml:space="preserve"> volume </w:t>
      </w:r>
      <w:r w:rsidRPr="001C34F2">
        <w:rPr>
          <w:rStyle w:val="Emphasis"/>
          <w:rFonts w:asciiTheme="majorHAnsi" w:hAnsiTheme="majorHAnsi" w:cstheme="majorHAnsi"/>
          <w:highlight w:val="green"/>
        </w:rPr>
        <w:t>will not produce</w:t>
      </w:r>
      <w:r w:rsidRPr="001C34F2">
        <w:rPr>
          <w:rStyle w:val="Emphasis"/>
          <w:rFonts w:asciiTheme="majorHAnsi" w:hAnsiTheme="majorHAnsi" w:cstheme="majorHAnsi"/>
        </w:rPr>
        <w:t xml:space="preserve"> more </w:t>
      </w:r>
      <w:r w:rsidRPr="001C34F2">
        <w:rPr>
          <w:rStyle w:val="Emphasis"/>
          <w:rFonts w:asciiTheme="majorHAnsi" w:hAnsiTheme="majorHAnsi" w:cstheme="majorHAnsi"/>
          <w:highlight w:val="green"/>
        </w:rPr>
        <w:t>carbon</w:t>
      </w:r>
      <w:r w:rsidRPr="001C34F2">
        <w:rPr>
          <w:rStyle w:val="Emphasis"/>
          <w:rFonts w:asciiTheme="majorHAnsi" w:hAnsiTheme="majorHAnsi" w:cstheme="majorHAnsi"/>
        </w:rPr>
        <w:t xml:space="preserve"> emissions</w:t>
      </w:r>
      <w:r w:rsidRPr="001C34F2">
        <w:rPr>
          <w:rFonts w:asciiTheme="majorHAnsi" w:hAnsiTheme="majorHAnsi" w:cstheme="majorHAnsi"/>
          <w:sz w:val="16"/>
        </w:rPr>
        <w:t xml:space="preserve">. Despite the results obtained for the developed countries, we cannot assume that environmental betterment will continue to accompany further growth of per capita income in developed countries. So that, future studies can examine the relationship between economic growth and other pollutants. Because, along with the economic growth it may increase the </w:t>
      </w:r>
      <w:proofErr w:type="gramStart"/>
      <w:r w:rsidRPr="001C34F2">
        <w:rPr>
          <w:rFonts w:asciiTheme="majorHAnsi" w:hAnsiTheme="majorHAnsi" w:cstheme="majorHAnsi"/>
          <w:sz w:val="16"/>
        </w:rPr>
        <w:t>amount</w:t>
      </w:r>
      <w:proofErr w:type="gramEnd"/>
      <w:r w:rsidRPr="001C34F2">
        <w:rPr>
          <w:rFonts w:asciiTheme="majorHAnsi" w:hAnsiTheme="majorHAnsi" w:cstheme="majorHAnsi"/>
          <w:sz w:val="16"/>
        </w:rPr>
        <w:t xml:space="preserve"> of other pollutants.</w:t>
      </w:r>
    </w:p>
    <w:p w14:paraId="67300F2E" w14:textId="77777777" w:rsidR="004119E3" w:rsidRPr="001C34F2" w:rsidRDefault="004119E3" w:rsidP="004119E3">
      <w:pPr>
        <w:pStyle w:val="Heading4"/>
        <w:rPr>
          <w:rFonts w:asciiTheme="majorHAnsi" w:hAnsiTheme="majorHAnsi" w:cstheme="majorHAnsi"/>
          <w:bCs w:val="0"/>
        </w:rPr>
      </w:pPr>
      <w:r w:rsidRPr="001C34F2">
        <w:rPr>
          <w:rFonts w:asciiTheme="majorHAnsi" w:hAnsiTheme="majorHAnsi" w:cstheme="majorHAnsi"/>
        </w:rPr>
        <w:lastRenderedPageBreak/>
        <w:t xml:space="preserve">It’s </w:t>
      </w:r>
      <w:r w:rsidRPr="001C34F2">
        <w:rPr>
          <w:rFonts w:asciiTheme="majorHAnsi" w:hAnsiTheme="majorHAnsi" w:cstheme="majorHAnsi"/>
          <w:u w:val="single"/>
        </w:rPr>
        <w:t>sustainable</w:t>
      </w:r>
      <w:r w:rsidRPr="001C34F2">
        <w:rPr>
          <w:rFonts w:asciiTheme="majorHAnsi" w:hAnsiTheme="majorHAnsi" w:cstheme="majorHAnsi"/>
        </w:rPr>
        <w:t xml:space="preserve"> – data proves we’re entering the </w:t>
      </w:r>
      <w:r w:rsidRPr="001C34F2">
        <w:rPr>
          <w:rFonts w:asciiTheme="majorHAnsi" w:hAnsiTheme="majorHAnsi" w:cstheme="majorHAnsi"/>
          <w:u w:val="single"/>
        </w:rPr>
        <w:t>golden age</w:t>
      </w:r>
    </w:p>
    <w:p w14:paraId="39C3452F" w14:textId="77777777" w:rsidR="004119E3" w:rsidRPr="001C34F2" w:rsidRDefault="004119E3" w:rsidP="004119E3">
      <w:pPr>
        <w:rPr>
          <w:rFonts w:asciiTheme="majorHAnsi" w:hAnsiTheme="majorHAnsi" w:cstheme="majorHAnsi"/>
        </w:rPr>
      </w:pPr>
      <w:r w:rsidRPr="001C34F2">
        <w:rPr>
          <w:rFonts w:asciiTheme="majorHAnsi" w:hAnsiTheme="majorHAnsi" w:cstheme="majorHAnsi"/>
          <w:b/>
          <w:bCs/>
          <w:sz w:val="26"/>
        </w:rPr>
        <w:t>Hausfather 21</w:t>
      </w:r>
      <w:r w:rsidRPr="001C34F2">
        <w:rPr>
          <w:rFonts w:asciiTheme="majorHAnsi" w:hAnsiTheme="majorHAnsi" w:cstheme="maj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w:t>
      </w:r>
      <w:proofErr w:type="gramStart"/>
      <w:r w:rsidRPr="001C34F2">
        <w:rPr>
          <w:rFonts w:asciiTheme="majorHAnsi" w:hAnsiTheme="majorHAnsi" w:cstheme="majorHAnsi"/>
        </w:rPr>
        <w:t>masters degrees in environmental science</w:t>
      </w:r>
      <w:proofErr w:type="gramEnd"/>
      <w:r w:rsidRPr="001C34F2">
        <w:rPr>
          <w:rFonts w:asciiTheme="majorHAnsi" w:hAnsiTheme="majorHAnsi" w:cstheme="majorHAnsi"/>
        </w:rP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1341DE04" w14:textId="77CA34D2" w:rsidR="004119E3" w:rsidRDefault="004119E3" w:rsidP="004119E3">
      <w:pPr>
        <w:rPr>
          <w:rFonts w:asciiTheme="majorHAnsi" w:hAnsiTheme="majorHAnsi" w:cstheme="majorHAnsi"/>
          <w:sz w:val="16"/>
        </w:rPr>
      </w:pPr>
      <w:r w:rsidRPr="001C34F2">
        <w:rPr>
          <w:rFonts w:asciiTheme="majorHAnsi" w:hAnsiTheme="majorHAnsi" w:cstheme="majorHAnsi"/>
          <w:sz w:val="16"/>
        </w:rPr>
        <w:t xml:space="preserve">The </w:t>
      </w:r>
      <w:r w:rsidRPr="001C34F2">
        <w:rPr>
          <w:rFonts w:asciiTheme="majorHAnsi" w:hAnsiTheme="majorHAnsi" w:cstheme="majorHAnsi"/>
          <w:u w:val="single"/>
        </w:rPr>
        <w:t xml:space="preserve">past 30 years have seen immense progress </w:t>
      </w:r>
      <w:r w:rsidRPr="001C34F2">
        <w:rPr>
          <w:rFonts w:asciiTheme="majorHAnsi" w:hAnsiTheme="majorHAnsi" w:cstheme="majorHAnsi"/>
          <w:b/>
          <w:iCs/>
          <w:u w:val="single"/>
        </w:rPr>
        <w:t xml:space="preserve">in </w:t>
      </w:r>
      <w:r w:rsidRPr="001C34F2">
        <w:rPr>
          <w:rFonts w:asciiTheme="majorHAnsi" w:hAnsiTheme="majorHAnsi" w:cstheme="majorHAnsi"/>
          <w:b/>
          <w:iCs/>
          <w:highlight w:val="green"/>
          <w:u w:val="single"/>
        </w:rPr>
        <w:t>improving</w:t>
      </w:r>
      <w:r w:rsidRPr="001C34F2">
        <w:rPr>
          <w:rFonts w:asciiTheme="majorHAnsi" w:hAnsiTheme="majorHAnsi" w:cstheme="majorHAnsi"/>
          <w:b/>
          <w:iCs/>
          <w:u w:val="single"/>
        </w:rPr>
        <w:t xml:space="preserve"> the </w:t>
      </w:r>
      <w:r w:rsidRPr="001C34F2">
        <w:rPr>
          <w:rFonts w:asciiTheme="majorHAnsi" w:hAnsiTheme="majorHAnsi" w:cstheme="majorHAnsi"/>
          <w:b/>
          <w:iCs/>
          <w:highlight w:val="green"/>
          <w:u w:val="single"/>
        </w:rPr>
        <w:t>quality of life</w:t>
      </w:r>
      <w:r w:rsidRPr="001C34F2">
        <w:rPr>
          <w:rFonts w:asciiTheme="majorHAnsi" w:hAnsiTheme="majorHAnsi" w:cstheme="majorHAnsi"/>
          <w:b/>
          <w:iCs/>
          <w:u w:val="single"/>
        </w:rPr>
        <w:t xml:space="preserve"> for much of humanity</w:t>
      </w:r>
      <w:r w:rsidRPr="001C34F2">
        <w:rPr>
          <w:rFonts w:asciiTheme="majorHAnsi" w:hAnsiTheme="majorHAnsi" w:cstheme="majorHAnsi"/>
          <w:u w:val="single"/>
        </w:rPr>
        <w:t>.</w:t>
      </w:r>
      <w:r w:rsidRPr="001C34F2">
        <w:rPr>
          <w:rFonts w:asciiTheme="majorHAnsi" w:hAnsiTheme="majorHAnsi" w:cstheme="majorHAnsi"/>
          <w:sz w:val="16"/>
        </w:rPr>
        <w:t xml:space="preserve"> Extreme </w:t>
      </w:r>
      <w:r w:rsidRPr="001C34F2">
        <w:rPr>
          <w:rFonts w:asciiTheme="majorHAnsi" w:hAnsiTheme="majorHAnsi" w:cstheme="majorHAnsi"/>
          <w:highlight w:val="green"/>
          <w:u w:val="single"/>
        </w:rPr>
        <w:t>poverty</w:t>
      </w:r>
      <w:r w:rsidRPr="001C34F2">
        <w:rPr>
          <w:rFonts w:asciiTheme="majorHAnsi" w:hAnsiTheme="majorHAnsi" w:cstheme="majorHAnsi"/>
          <w:sz w:val="16"/>
        </w:rPr>
        <w:t xml:space="preserve"> — the number of people living on less than $1.90 per day — </w:t>
      </w:r>
      <w:r w:rsidRPr="001C34F2">
        <w:rPr>
          <w:rFonts w:asciiTheme="majorHAnsi" w:hAnsiTheme="majorHAnsi" w:cstheme="majorHAnsi"/>
          <w:u w:val="single"/>
        </w:rPr>
        <w:t xml:space="preserve">has fallen by nearly two-thirds, </w:t>
      </w:r>
      <w:r w:rsidRPr="001C34F2">
        <w:rPr>
          <w:rFonts w:asciiTheme="majorHAnsi" w:hAnsiTheme="majorHAnsi" w:cstheme="majorHAnsi"/>
          <w:highlight w:val="green"/>
          <w:u w:val="single"/>
        </w:rPr>
        <w:t xml:space="preserve">from 1.9 </w:t>
      </w:r>
      <w:r w:rsidRPr="001C34F2">
        <w:rPr>
          <w:rFonts w:asciiTheme="majorHAnsi" w:hAnsiTheme="majorHAnsi" w:cstheme="majorHAnsi"/>
          <w:b/>
          <w:iCs/>
          <w:highlight w:val="green"/>
          <w:u w:val="single"/>
        </w:rPr>
        <w:t>billion to</w:t>
      </w:r>
      <w:r w:rsidRPr="001C34F2">
        <w:rPr>
          <w:rFonts w:asciiTheme="majorHAnsi" w:hAnsiTheme="majorHAnsi" w:cstheme="majorHAnsi"/>
          <w:u w:val="single"/>
        </w:rPr>
        <w:t xml:space="preserve"> around </w:t>
      </w:r>
      <w:r w:rsidRPr="001C34F2">
        <w:rPr>
          <w:rFonts w:asciiTheme="majorHAnsi" w:hAnsiTheme="majorHAnsi" w:cstheme="majorHAnsi"/>
          <w:highlight w:val="green"/>
          <w:u w:val="single"/>
        </w:rPr>
        <w:t xml:space="preserve">650 </w:t>
      </w:r>
      <w:r w:rsidRPr="001C34F2">
        <w:rPr>
          <w:rFonts w:asciiTheme="majorHAnsi" w:hAnsiTheme="majorHAnsi" w:cstheme="majorHAnsi"/>
          <w:b/>
          <w:iCs/>
          <w:highlight w:val="green"/>
          <w:u w:val="single"/>
        </w:rPr>
        <w:t>million</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 xml:space="preserve">Life expectancy </w:t>
      </w:r>
      <w:r w:rsidRPr="001C34F2">
        <w:rPr>
          <w:rFonts w:asciiTheme="majorHAnsi" w:hAnsiTheme="majorHAnsi" w:cstheme="majorHAnsi"/>
          <w:u w:val="single"/>
        </w:rPr>
        <w:t xml:space="preserve">has </w:t>
      </w:r>
      <w:r w:rsidRPr="001C34F2">
        <w:rPr>
          <w:rFonts w:asciiTheme="majorHAnsi" w:hAnsiTheme="majorHAnsi" w:cstheme="majorHAnsi"/>
          <w:highlight w:val="green"/>
          <w:u w:val="single"/>
        </w:rPr>
        <w:t>risen</w:t>
      </w:r>
      <w:r w:rsidRPr="001C34F2">
        <w:rPr>
          <w:rFonts w:asciiTheme="majorHAnsi" w:hAnsiTheme="majorHAnsi" w:cstheme="majorHAnsi"/>
          <w:sz w:val="16"/>
        </w:rPr>
        <w:t xml:space="preserve"> in most of the world, </w:t>
      </w:r>
      <w:r w:rsidRPr="001C34F2">
        <w:rPr>
          <w:rFonts w:asciiTheme="majorHAnsi" w:hAnsiTheme="majorHAnsi" w:cstheme="majorHAnsi"/>
          <w:u w:val="single"/>
        </w:rPr>
        <w:t>along with literacy and access to education</w:t>
      </w:r>
      <w:r w:rsidRPr="001C34F2">
        <w:rPr>
          <w:rFonts w:asciiTheme="majorHAnsi" w:hAnsiTheme="majorHAnsi" w:cstheme="majorHAnsi"/>
          <w:sz w:val="16"/>
        </w:rPr>
        <w:t xml:space="preserve">, </w:t>
      </w:r>
      <w:r w:rsidRPr="001C34F2">
        <w:rPr>
          <w:rFonts w:asciiTheme="majorHAnsi" w:hAnsiTheme="majorHAnsi" w:cstheme="majorHAnsi"/>
          <w:u w:val="single"/>
        </w:rPr>
        <w:t>while infant mortality has fallen</w:t>
      </w:r>
      <w:r w:rsidRPr="001C34F2">
        <w:rPr>
          <w:rFonts w:asciiTheme="majorHAnsi" w:hAnsiTheme="majorHAnsi" w:cstheme="majorHAnsi"/>
          <w:sz w:val="16"/>
        </w:rPr>
        <w:t xml:space="preserve">. Despite perceptions to the contrary, </w:t>
      </w:r>
      <w:r w:rsidRPr="001C34F2">
        <w:rPr>
          <w:rFonts w:asciiTheme="majorHAnsi" w:hAnsiTheme="majorHAnsi" w:cstheme="majorHAnsi"/>
          <w:b/>
          <w:iCs/>
          <w:u w:val="single"/>
        </w:rPr>
        <w:t>the average person born today is likely to have access to more opportunities and have a better quality of life than at any other point in human history</w:t>
      </w:r>
      <w:r w:rsidRPr="001C34F2">
        <w:rPr>
          <w:rFonts w:asciiTheme="majorHAnsi" w:hAnsiTheme="majorHAnsi" w:cstheme="majorHAnsi"/>
          <w:sz w:val="16"/>
        </w:rPr>
        <w:t xml:space="preserve">. </w:t>
      </w:r>
      <w:r w:rsidRPr="001C34F2">
        <w:rPr>
          <w:rFonts w:asciiTheme="majorHAnsi" w:hAnsiTheme="majorHAnsi" w:cstheme="majorHAnsi"/>
          <w:u w:val="single"/>
        </w:rPr>
        <w:t xml:space="preserve">Much of this increase in human wellbeing has been </w:t>
      </w:r>
      <w:r w:rsidRPr="001C34F2">
        <w:rPr>
          <w:rFonts w:asciiTheme="majorHAnsi" w:hAnsiTheme="majorHAnsi" w:cstheme="majorHAnsi"/>
          <w:highlight w:val="green"/>
          <w:u w:val="single"/>
        </w:rPr>
        <w:t>propelled by</w:t>
      </w:r>
      <w:r w:rsidRPr="001C34F2">
        <w:rPr>
          <w:rFonts w:asciiTheme="majorHAnsi" w:hAnsiTheme="majorHAnsi" w:cstheme="majorHAnsi"/>
          <w:u w:val="single"/>
        </w:rPr>
        <w:t xml:space="preserve"> rapid </w:t>
      </w:r>
      <w:r w:rsidRPr="001C34F2">
        <w:rPr>
          <w:rFonts w:asciiTheme="majorHAnsi" w:hAnsiTheme="majorHAnsi" w:cstheme="majorHAnsi"/>
          <w:highlight w:val="green"/>
          <w:u w:val="single"/>
        </w:rPr>
        <w:t>economic growth</w:t>
      </w:r>
      <w:r w:rsidRPr="001C34F2">
        <w:rPr>
          <w:rFonts w:asciiTheme="majorHAnsi" w:hAnsiTheme="majorHAnsi" w:cstheme="majorHAnsi"/>
          <w:u w:val="single"/>
        </w:rPr>
        <w:t xml:space="preserve"> driven largely by state-led industrial policy, particularly in poor-to-middle income countries. </w:t>
      </w:r>
      <w:r w:rsidRPr="001C34F2">
        <w:rPr>
          <w:rFonts w:asciiTheme="majorHAnsi" w:hAnsiTheme="majorHAnsi" w:cstheme="majorHAnsi"/>
          <w:sz w:val="16"/>
        </w:rPr>
        <w:t xml:space="preserve">However, </w:t>
      </w:r>
      <w:r w:rsidRPr="001C34F2">
        <w:rPr>
          <w:rFonts w:asciiTheme="majorHAnsi" w:hAnsiTheme="majorHAnsi" w:cstheme="majorHAnsi"/>
          <w:u w:val="single"/>
        </w:rPr>
        <w:t>this growth has come at a cost</w:t>
      </w:r>
      <w:r w:rsidRPr="001C34F2">
        <w:rPr>
          <w:rFonts w:asciiTheme="majorHAnsi" w:hAnsiTheme="majorHAnsi" w:cstheme="majorHAnsi"/>
          <w:sz w:val="16"/>
        </w:rPr>
        <w:t xml:space="preserve">: </w:t>
      </w:r>
      <w:r w:rsidRPr="001C34F2">
        <w:rPr>
          <w:rFonts w:asciiTheme="majorHAnsi" w:hAnsiTheme="majorHAnsi" w:cstheme="majorHAnsi"/>
          <w:u w:val="single"/>
        </w:rPr>
        <w:t>between 1990 and 2019</w:t>
      </w:r>
      <w:r w:rsidRPr="001C34F2">
        <w:rPr>
          <w:rFonts w:asciiTheme="majorHAnsi" w:hAnsiTheme="majorHAnsi" w:cstheme="majorHAnsi"/>
          <w:sz w:val="16"/>
        </w:rPr>
        <w:t xml:space="preserve">, global </w:t>
      </w:r>
      <w:r w:rsidRPr="001C34F2">
        <w:rPr>
          <w:rFonts w:asciiTheme="majorHAnsi" w:hAnsiTheme="majorHAnsi" w:cstheme="majorHAnsi"/>
          <w:u w:val="single"/>
        </w:rPr>
        <w:t xml:space="preserve">emissions of CO2 </w:t>
      </w:r>
      <w:r w:rsidRPr="001C34F2">
        <w:rPr>
          <w:rFonts w:asciiTheme="majorHAnsi" w:hAnsiTheme="majorHAnsi" w:cstheme="majorHAnsi"/>
          <w:b/>
          <w:iCs/>
          <w:u w:val="single"/>
        </w:rPr>
        <w:t>increased by 56%.</w:t>
      </w:r>
      <w:r w:rsidRPr="001C34F2">
        <w:rPr>
          <w:rFonts w:asciiTheme="majorHAnsi" w:hAnsiTheme="majorHAnsi" w:cstheme="majorHAnsi"/>
          <w:sz w:val="16"/>
        </w:rPr>
        <w:t xml:space="preserve"> </w:t>
      </w:r>
      <w:r w:rsidRPr="001C34F2">
        <w:rPr>
          <w:rFonts w:asciiTheme="majorHAnsi" w:hAnsiTheme="majorHAnsi" w:cstheme="majorHAnsi"/>
          <w:u w:val="single"/>
        </w:rPr>
        <w:t>Historically, economic growth has been closely linked to increased energy consumption</w:t>
      </w:r>
      <w:r w:rsidRPr="001C34F2">
        <w:rPr>
          <w:rFonts w:asciiTheme="majorHAnsi" w:hAnsiTheme="majorHAnsi" w:cstheme="maj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1C34F2">
        <w:rPr>
          <w:rFonts w:asciiTheme="majorHAnsi" w:hAnsiTheme="majorHAnsi" w:cstheme="majorHAnsi"/>
          <w:u w:val="single"/>
        </w:rPr>
        <w:t xml:space="preserve">Over the past 15 years, however, </w:t>
      </w:r>
      <w:r w:rsidRPr="001C34F2">
        <w:rPr>
          <w:rFonts w:asciiTheme="majorHAnsi" w:hAnsiTheme="majorHAnsi" w:cstheme="majorHAnsi"/>
          <w:b/>
          <w:iCs/>
          <w:u w:val="single"/>
        </w:rPr>
        <w:t>something has begun to change.</w:t>
      </w:r>
      <w:r w:rsidRPr="001C34F2">
        <w:rPr>
          <w:rFonts w:asciiTheme="majorHAnsi" w:hAnsiTheme="majorHAnsi" w:cstheme="majorHAnsi"/>
          <w:sz w:val="16"/>
        </w:rPr>
        <w:t xml:space="preserve"> Rather than a 21st century dominated by coal that energy modelers foresaw, </w:t>
      </w:r>
      <w:r w:rsidRPr="001C34F2">
        <w:rPr>
          <w:rFonts w:asciiTheme="majorHAnsi" w:hAnsiTheme="majorHAnsi" w:cstheme="majorHAnsi"/>
          <w:b/>
          <w:iCs/>
          <w:u w:val="single"/>
        </w:rPr>
        <w:t xml:space="preserve">global </w:t>
      </w:r>
      <w:r w:rsidRPr="001C34F2">
        <w:rPr>
          <w:rFonts w:asciiTheme="majorHAnsi" w:hAnsiTheme="majorHAnsi" w:cstheme="majorHAnsi"/>
          <w:b/>
          <w:iCs/>
          <w:highlight w:val="green"/>
          <w:u w:val="single"/>
        </w:rPr>
        <w:t>coal use</w:t>
      </w:r>
      <w:r w:rsidRPr="001C34F2">
        <w:rPr>
          <w:rFonts w:asciiTheme="majorHAnsi" w:hAnsiTheme="majorHAnsi" w:cstheme="majorHAnsi"/>
          <w:b/>
          <w:iCs/>
          <w:u w:val="single"/>
        </w:rPr>
        <w:t xml:space="preserve"> peaked in 2013 and is now </w:t>
      </w:r>
      <w:r w:rsidRPr="001C34F2">
        <w:rPr>
          <w:rFonts w:asciiTheme="majorHAnsi" w:hAnsiTheme="majorHAnsi" w:cstheme="majorHAnsi"/>
          <w:b/>
          <w:iCs/>
          <w:highlight w:val="green"/>
          <w:u w:val="single"/>
        </w:rPr>
        <w:t>in structural decline</w:t>
      </w:r>
      <w:r w:rsidRPr="001C34F2">
        <w:rPr>
          <w:rFonts w:asciiTheme="majorHAnsi" w:hAnsiTheme="majorHAnsi" w:cstheme="majorHAnsi"/>
          <w:sz w:val="16"/>
        </w:rPr>
        <w:t xml:space="preserve">. </w:t>
      </w:r>
      <w:r w:rsidRPr="001C34F2">
        <w:rPr>
          <w:rFonts w:asciiTheme="majorHAnsi" w:hAnsiTheme="majorHAnsi" w:cstheme="majorHAnsi"/>
          <w:u w:val="single"/>
        </w:rPr>
        <w:t xml:space="preserve">We have succeeded in making </w:t>
      </w:r>
      <w:r w:rsidRPr="001C34F2">
        <w:rPr>
          <w:rFonts w:asciiTheme="majorHAnsi" w:hAnsiTheme="majorHAnsi" w:cstheme="majorHAnsi"/>
          <w:highlight w:val="green"/>
          <w:u w:val="single"/>
        </w:rPr>
        <w:t>clean energy cheap</w:t>
      </w:r>
      <w:r w:rsidRPr="001C34F2">
        <w:rPr>
          <w:rFonts w:asciiTheme="majorHAnsi" w:hAnsiTheme="majorHAnsi" w:cstheme="majorHAnsi"/>
          <w:u w:val="single"/>
        </w:rPr>
        <w:t xml:space="preserve">, with solar power and battery storage </w:t>
      </w:r>
      <w:r w:rsidRPr="001C34F2">
        <w:rPr>
          <w:rFonts w:asciiTheme="majorHAnsi" w:hAnsiTheme="majorHAnsi" w:cstheme="majorHAnsi"/>
          <w:highlight w:val="green"/>
          <w:u w:val="single"/>
        </w:rPr>
        <w:t>costs falling</w:t>
      </w:r>
      <w:r w:rsidRPr="001C34F2">
        <w:rPr>
          <w:rFonts w:asciiTheme="majorHAnsi" w:hAnsiTheme="majorHAnsi" w:cstheme="majorHAnsi"/>
          <w:u w:val="single"/>
        </w:rPr>
        <w:t xml:space="preserve"> 10-fold since 2009</w:t>
      </w:r>
      <w:r w:rsidRPr="001C34F2">
        <w:rPr>
          <w:rFonts w:asciiTheme="majorHAnsi" w:hAnsiTheme="majorHAnsi" w:cstheme="majorHAnsi"/>
          <w:sz w:val="16"/>
        </w:rPr>
        <w:t xml:space="preserve">. The world produced more electricity from clean energy — </w:t>
      </w:r>
      <w:r w:rsidRPr="001C34F2">
        <w:rPr>
          <w:rFonts w:asciiTheme="majorHAnsi" w:hAnsiTheme="majorHAnsi" w:cstheme="majorHAnsi"/>
          <w:u w:val="single"/>
        </w:rPr>
        <w:t>solar, wind, hydro, and nuclear — than from coal over the past two years</w:t>
      </w:r>
      <w:r w:rsidRPr="001C34F2">
        <w:rPr>
          <w:rFonts w:asciiTheme="majorHAnsi" w:hAnsiTheme="majorHAnsi" w:cstheme="majorHAnsi"/>
          <w:sz w:val="16"/>
        </w:rPr>
        <w:t xml:space="preserve">. And, according to some major oil companies, </w:t>
      </w:r>
      <w:r w:rsidRPr="001C34F2">
        <w:rPr>
          <w:rFonts w:asciiTheme="majorHAnsi" w:hAnsiTheme="majorHAnsi" w:cstheme="majorHAnsi"/>
          <w:b/>
          <w:iCs/>
          <w:u w:val="single"/>
        </w:rPr>
        <w:t xml:space="preserve">peak </w:t>
      </w:r>
      <w:r w:rsidRPr="001C34F2">
        <w:rPr>
          <w:rFonts w:asciiTheme="majorHAnsi" w:hAnsiTheme="majorHAnsi" w:cstheme="majorHAnsi"/>
          <w:b/>
          <w:iCs/>
          <w:highlight w:val="green"/>
          <w:u w:val="single"/>
        </w:rPr>
        <w:t>oil</w:t>
      </w:r>
      <w:r w:rsidRPr="001C34F2">
        <w:rPr>
          <w:rFonts w:asciiTheme="majorHAnsi" w:hAnsiTheme="majorHAnsi" w:cstheme="majorHAnsi"/>
          <w:b/>
          <w:iCs/>
          <w:u w:val="single"/>
        </w:rPr>
        <w:t xml:space="preserve"> is upon us</w:t>
      </w:r>
      <w:r w:rsidRPr="001C34F2">
        <w:rPr>
          <w:rFonts w:asciiTheme="majorHAnsi" w:hAnsiTheme="majorHAnsi" w:cstheme="majorHAnsi"/>
          <w:sz w:val="16"/>
        </w:rPr>
        <w:t xml:space="preserve"> — not because we have run out of cheap oil to produce, but because </w:t>
      </w:r>
      <w:r w:rsidRPr="001C34F2">
        <w:rPr>
          <w:rFonts w:asciiTheme="majorHAnsi" w:hAnsiTheme="majorHAnsi" w:cstheme="majorHAnsi"/>
          <w:highlight w:val="green"/>
          <w:u w:val="single"/>
        </w:rPr>
        <w:t xml:space="preserve">demand is </w:t>
      </w:r>
      <w:proofErr w:type="gramStart"/>
      <w:r w:rsidRPr="001C34F2">
        <w:rPr>
          <w:rFonts w:asciiTheme="majorHAnsi" w:hAnsiTheme="majorHAnsi" w:cstheme="majorHAnsi"/>
          <w:highlight w:val="green"/>
          <w:u w:val="single"/>
        </w:rPr>
        <w:t>falling</w:t>
      </w:r>
      <w:proofErr w:type="gramEnd"/>
      <w:r w:rsidRPr="001C34F2">
        <w:rPr>
          <w:rFonts w:asciiTheme="majorHAnsi" w:hAnsiTheme="majorHAnsi" w:cstheme="majorHAnsi"/>
          <w:u w:val="single"/>
        </w:rPr>
        <w:t xml:space="preserve"> and </w:t>
      </w:r>
      <w:r w:rsidRPr="001C34F2">
        <w:rPr>
          <w:rFonts w:asciiTheme="majorHAnsi" w:hAnsiTheme="majorHAnsi" w:cstheme="majorHAnsi"/>
          <w:highlight w:val="green"/>
          <w:u w:val="single"/>
        </w:rPr>
        <w:t>companies expect further decline</w:t>
      </w:r>
      <w:r w:rsidRPr="001C34F2">
        <w:rPr>
          <w:rFonts w:asciiTheme="majorHAnsi" w:hAnsiTheme="majorHAnsi" w:cstheme="majorHAnsi"/>
          <w:u w:val="single"/>
        </w:rPr>
        <w:t xml:space="preserve"> as consumers increasingly shift to electric vehicles. </w:t>
      </w:r>
      <w:r w:rsidRPr="001C34F2">
        <w:rPr>
          <w:rFonts w:asciiTheme="majorHAnsi" w:hAnsiTheme="majorHAnsi" w:cstheme="majorHAnsi"/>
          <w:sz w:val="16"/>
        </w:rPr>
        <w:t xml:space="preserve">The </w:t>
      </w:r>
      <w:r w:rsidRPr="001C34F2">
        <w:rPr>
          <w:rFonts w:asciiTheme="majorHAnsi" w:hAnsiTheme="majorHAnsi" w:cstheme="majorHAnsi"/>
          <w:u w:val="single"/>
        </w:rPr>
        <w:t xml:space="preserve">world has long been experiencing a relative </w:t>
      </w:r>
      <w:r w:rsidRPr="001C34F2">
        <w:rPr>
          <w:rFonts w:asciiTheme="majorHAnsi" w:hAnsiTheme="majorHAnsi" w:cstheme="majorHAnsi"/>
          <w:b/>
          <w:iCs/>
          <w:highlight w:val="green"/>
          <w:u w:val="single"/>
        </w:rPr>
        <w:t>decoupling</w:t>
      </w:r>
      <w:r w:rsidRPr="001C34F2">
        <w:rPr>
          <w:rFonts w:asciiTheme="majorHAnsi" w:hAnsiTheme="majorHAnsi" w:cstheme="majorHAnsi"/>
          <w:sz w:val="16"/>
          <w:highlight w:val="green"/>
        </w:rPr>
        <w:t xml:space="preserve"> </w:t>
      </w:r>
      <w:r w:rsidRPr="001C34F2">
        <w:rPr>
          <w:rFonts w:asciiTheme="majorHAnsi" w:hAnsiTheme="majorHAnsi" w:cstheme="majorHAnsi"/>
          <w:highlight w:val="green"/>
          <w:u w:val="single"/>
        </w:rPr>
        <w:t>between</w:t>
      </w:r>
      <w:r w:rsidRPr="001C34F2">
        <w:rPr>
          <w:rFonts w:asciiTheme="majorHAnsi" w:hAnsiTheme="majorHAnsi" w:cstheme="majorHAnsi"/>
          <w:u w:val="single"/>
        </w:rPr>
        <w:t xml:space="preserve"> economic </w:t>
      </w:r>
      <w:r w:rsidRPr="001C34F2">
        <w:rPr>
          <w:rFonts w:asciiTheme="majorHAnsi" w:hAnsiTheme="majorHAnsi" w:cstheme="majorHAnsi"/>
          <w:highlight w:val="green"/>
          <w:u w:val="single"/>
        </w:rPr>
        <w:t>growth and</w:t>
      </w:r>
      <w:r w:rsidRPr="001C34F2">
        <w:rPr>
          <w:rFonts w:asciiTheme="majorHAnsi" w:hAnsiTheme="majorHAnsi" w:cstheme="majorHAnsi"/>
          <w:u w:val="single"/>
        </w:rPr>
        <w:t xml:space="preserve"> CO2 </w:t>
      </w:r>
      <w:r w:rsidRPr="001C34F2">
        <w:rPr>
          <w:rFonts w:asciiTheme="majorHAnsi" w:hAnsiTheme="majorHAnsi" w:cstheme="majorHAnsi"/>
          <w:highlight w:val="green"/>
          <w:u w:val="single"/>
        </w:rPr>
        <w:t>emissions</w:t>
      </w:r>
      <w:r w:rsidRPr="001C34F2">
        <w:rPr>
          <w:rFonts w:asciiTheme="majorHAnsi" w:hAnsiTheme="majorHAnsi" w:cstheme="majorHAnsi"/>
          <w:sz w:val="16"/>
          <w:highlight w:val="green"/>
        </w:rPr>
        <w:t>,</w:t>
      </w:r>
      <w:r w:rsidRPr="001C34F2">
        <w:rPr>
          <w:rFonts w:asciiTheme="majorHAnsi" w:hAnsiTheme="majorHAnsi" w:cstheme="majorHAnsi"/>
          <w:sz w:val="16"/>
        </w:rPr>
        <w:t xml:space="preserve"> </w:t>
      </w:r>
      <w:r w:rsidRPr="001C34F2">
        <w:rPr>
          <w:rFonts w:asciiTheme="majorHAnsi" w:hAnsiTheme="majorHAnsi" w:cstheme="majorHAnsi"/>
          <w:u w:val="single"/>
        </w:rPr>
        <w:t xml:space="preserve">with the emissions per unit of GDP </w:t>
      </w:r>
      <w:r w:rsidRPr="001C34F2">
        <w:rPr>
          <w:rFonts w:asciiTheme="majorHAnsi" w:hAnsiTheme="majorHAnsi" w:cstheme="majorHAnsi"/>
          <w:b/>
          <w:iCs/>
          <w:u w:val="single"/>
        </w:rPr>
        <w:t>falling for the past 60 years</w:t>
      </w:r>
      <w:r w:rsidRPr="001C34F2">
        <w:rPr>
          <w:rFonts w:asciiTheme="majorHAnsi" w:hAnsiTheme="majorHAnsi" w:cstheme="majorHAnsi"/>
          <w:sz w:val="16"/>
        </w:rPr>
        <w:t xml:space="preserve">. </w:t>
      </w:r>
      <w:r w:rsidRPr="001C34F2">
        <w:rPr>
          <w:rFonts w:asciiTheme="majorHAnsi" w:hAnsiTheme="majorHAnsi" w:cstheme="majorHAnsi"/>
          <w:u w:val="single"/>
        </w:rPr>
        <w:t>This is the case even in countries like</w:t>
      </w:r>
      <w:r w:rsidRPr="001C34F2">
        <w:rPr>
          <w:rFonts w:asciiTheme="majorHAnsi" w:hAnsiTheme="majorHAnsi" w:cstheme="majorHAnsi"/>
          <w:sz w:val="16"/>
        </w:rPr>
        <w:t xml:space="preserve"> </w:t>
      </w:r>
      <w:r w:rsidRPr="001C34F2">
        <w:rPr>
          <w:rFonts w:asciiTheme="majorHAnsi" w:hAnsiTheme="majorHAnsi" w:cstheme="majorHAnsi"/>
          <w:b/>
          <w:iCs/>
          <w:u w:val="single"/>
        </w:rPr>
        <w:t>India and China</w:t>
      </w:r>
      <w:r w:rsidRPr="001C34F2">
        <w:rPr>
          <w:rFonts w:asciiTheme="majorHAnsi" w:hAnsiTheme="majorHAnsi" w:cstheme="majorHAnsi"/>
          <w:sz w:val="16"/>
        </w:rPr>
        <w:t xml:space="preserve"> that </w:t>
      </w:r>
      <w:r w:rsidRPr="001C34F2">
        <w:rPr>
          <w:rFonts w:asciiTheme="majorHAnsi" w:hAnsiTheme="majorHAnsi" w:cstheme="majorHAnsi"/>
          <w:u w:val="single"/>
        </w:rPr>
        <w:t>have been undergoing rapid</w:t>
      </w:r>
      <w:r w:rsidRPr="001C34F2">
        <w:rPr>
          <w:rFonts w:asciiTheme="majorHAnsi" w:hAnsiTheme="majorHAnsi" w:cstheme="majorHAnsi"/>
          <w:sz w:val="16"/>
        </w:rPr>
        <w:t xml:space="preserve"> economic </w:t>
      </w:r>
      <w:r w:rsidRPr="001C34F2">
        <w:rPr>
          <w:rFonts w:asciiTheme="majorHAnsi" w:hAnsiTheme="majorHAnsi" w:cstheme="majorHAnsi"/>
          <w:u w:val="single"/>
        </w:rPr>
        <w:t>growth.</w:t>
      </w:r>
      <w:r w:rsidRPr="001C34F2">
        <w:rPr>
          <w:rFonts w:asciiTheme="majorHAnsi" w:hAnsiTheme="majorHAnsi" w:cstheme="majorHAnsi"/>
          <w:sz w:val="16"/>
        </w:rPr>
        <w:t xml:space="preserve"> But relative decoupling alone is inadequate in a world where global CO2 emissions need to peak and decline in the next decade to give us any chance at limiting warming to well below 2</w:t>
      </w:r>
      <w:r w:rsidRPr="001C34F2">
        <w:rPr>
          <w:rFonts w:ascii="Cambria Math" w:hAnsi="Cambria Math" w:cs="Cambria Math"/>
          <w:sz w:val="16"/>
        </w:rPr>
        <w:t>℃</w:t>
      </w:r>
      <w:r w:rsidRPr="001C34F2">
        <w:rPr>
          <w:rFonts w:asciiTheme="majorHAnsi" w:hAnsiTheme="majorHAnsi" w:cstheme="majorHAnsi"/>
          <w:sz w:val="16"/>
        </w:rPr>
        <w:t xml:space="preserve">, in line with Paris Agreement targets. Thankfully, there is increasing evidence that </w:t>
      </w:r>
      <w:r w:rsidRPr="001C34F2">
        <w:rPr>
          <w:rFonts w:asciiTheme="majorHAnsi" w:hAnsiTheme="majorHAnsi" w:cstheme="majorHAnsi"/>
          <w:u w:val="single"/>
        </w:rPr>
        <w:t xml:space="preserve">the world is </w:t>
      </w:r>
      <w:r w:rsidRPr="001C34F2">
        <w:rPr>
          <w:rFonts w:asciiTheme="majorHAnsi" w:hAnsiTheme="majorHAnsi" w:cstheme="majorHAnsi"/>
          <w:highlight w:val="green"/>
          <w:u w:val="single"/>
        </w:rPr>
        <w:t xml:space="preserve">on track </w:t>
      </w:r>
      <w:r w:rsidRPr="001C34F2">
        <w:rPr>
          <w:rFonts w:asciiTheme="majorHAnsi" w:hAnsiTheme="majorHAnsi" w:cstheme="majorHAnsi"/>
          <w:b/>
          <w:iCs/>
          <w:highlight w:val="green"/>
          <w:u w:val="single"/>
        </w:rPr>
        <w:t>to absolutely decouple</w:t>
      </w:r>
      <w:r w:rsidRPr="001C34F2">
        <w:rPr>
          <w:rFonts w:asciiTheme="majorHAnsi" w:hAnsiTheme="majorHAnsi" w:cstheme="majorHAnsi"/>
          <w:b/>
          <w:iCs/>
          <w:u w:val="single"/>
        </w:rPr>
        <w:t xml:space="preserve"> CO2 emissions and economic growth</w:t>
      </w:r>
      <w:r w:rsidRPr="001C34F2">
        <w:rPr>
          <w:rFonts w:asciiTheme="majorHAnsi" w:hAnsiTheme="majorHAnsi" w:cstheme="majorHAnsi"/>
          <w:sz w:val="16"/>
        </w:rPr>
        <w:t xml:space="preserve"> — with global </w:t>
      </w:r>
      <w:r w:rsidRPr="001C34F2">
        <w:rPr>
          <w:rFonts w:asciiTheme="majorHAnsi" w:hAnsiTheme="majorHAnsi" w:cstheme="majorHAnsi"/>
          <w:u w:val="single"/>
        </w:rPr>
        <w:t xml:space="preserve">CO2 </w:t>
      </w:r>
      <w:r w:rsidRPr="001C34F2">
        <w:rPr>
          <w:rFonts w:asciiTheme="majorHAnsi" w:hAnsiTheme="majorHAnsi" w:cstheme="majorHAnsi"/>
          <w:highlight w:val="green"/>
          <w:u w:val="single"/>
        </w:rPr>
        <w:t>emissions</w:t>
      </w:r>
      <w:r w:rsidRPr="001C34F2">
        <w:rPr>
          <w:rFonts w:asciiTheme="majorHAnsi" w:hAnsiTheme="majorHAnsi" w:cstheme="majorHAnsi"/>
          <w:sz w:val="16"/>
        </w:rPr>
        <w:t xml:space="preserve"> potentially having </w:t>
      </w:r>
      <w:r w:rsidRPr="001C34F2">
        <w:rPr>
          <w:rFonts w:asciiTheme="majorHAnsi" w:hAnsiTheme="majorHAnsi" w:cstheme="majorHAnsi"/>
          <w:u w:val="single"/>
        </w:rPr>
        <w:t>peaked in 2019</w:t>
      </w:r>
      <w:r w:rsidRPr="001C34F2">
        <w:rPr>
          <w:rFonts w:asciiTheme="majorHAnsi" w:hAnsiTheme="majorHAnsi" w:cstheme="majorHAnsi"/>
          <w:sz w:val="16"/>
        </w:rPr>
        <w:t xml:space="preserve"> </w:t>
      </w:r>
      <w:r w:rsidRPr="001C34F2">
        <w:rPr>
          <w:rFonts w:asciiTheme="majorHAnsi" w:hAnsiTheme="majorHAnsi" w:cstheme="majorHAnsi"/>
          <w:b/>
          <w:iCs/>
          <w:u w:val="single"/>
        </w:rPr>
        <w:t xml:space="preserve">and </w:t>
      </w:r>
      <w:r w:rsidRPr="001C34F2">
        <w:rPr>
          <w:rFonts w:asciiTheme="majorHAnsi" w:hAnsiTheme="majorHAnsi" w:cstheme="majorHAnsi"/>
          <w:b/>
          <w:iCs/>
          <w:highlight w:val="green"/>
          <w:u w:val="single"/>
        </w:rPr>
        <w:t>unlikely to increase</w:t>
      </w:r>
      <w:r w:rsidRPr="001C34F2">
        <w:rPr>
          <w:rFonts w:asciiTheme="majorHAnsi" w:hAnsiTheme="majorHAnsi" w:cstheme="majorHAnsi"/>
          <w:b/>
          <w:iCs/>
          <w:u w:val="single"/>
        </w:rPr>
        <w:t xml:space="preserve"> substantially </w:t>
      </w:r>
      <w:r w:rsidRPr="001C34F2">
        <w:rPr>
          <w:rFonts w:asciiTheme="majorHAnsi" w:hAnsiTheme="majorHAnsi" w:cstheme="majorHAnsi"/>
          <w:b/>
          <w:iCs/>
          <w:highlight w:val="green"/>
          <w:u w:val="single"/>
        </w:rPr>
        <w:t xml:space="preserve">in the </w:t>
      </w:r>
      <w:r w:rsidRPr="001C34F2">
        <w:rPr>
          <w:rFonts w:asciiTheme="majorHAnsi" w:hAnsiTheme="majorHAnsi" w:cstheme="majorHAnsi"/>
          <w:b/>
          <w:iCs/>
          <w:u w:val="single"/>
        </w:rPr>
        <w:t xml:space="preserve">coming </w:t>
      </w:r>
      <w:r w:rsidRPr="001C34F2">
        <w:rPr>
          <w:rFonts w:asciiTheme="majorHAnsi" w:hAnsiTheme="majorHAnsi" w:cstheme="majorHAnsi"/>
          <w:b/>
          <w:iCs/>
          <w:highlight w:val="green"/>
          <w:u w:val="single"/>
        </w:rPr>
        <w:t>decade</w:t>
      </w:r>
      <w:r w:rsidRPr="001C34F2">
        <w:rPr>
          <w:rFonts w:asciiTheme="majorHAnsi" w:hAnsiTheme="majorHAnsi" w:cstheme="majorHAnsi"/>
          <w:sz w:val="16"/>
        </w:rPr>
        <w:t xml:space="preserve">. While an emissions peak is just the first and easiest step towards eventually reaching the net-zero emissions required to stop the world from continuing to warm, it </w:t>
      </w:r>
      <w:r w:rsidRPr="001C34F2">
        <w:rPr>
          <w:rFonts w:asciiTheme="majorHAnsi" w:hAnsiTheme="majorHAnsi" w:cstheme="majorHAnsi"/>
          <w:u w:val="single"/>
        </w:rPr>
        <w:t xml:space="preserve">demonstrates that linkages between emissions and economic activity are not an immutable law, but rather simply a result of our current means of energy production. </w:t>
      </w:r>
      <w:r w:rsidRPr="001C34F2">
        <w:rPr>
          <w:rFonts w:asciiTheme="majorHAnsi" w:hAnsiTheme="majorHAnsi" w:cstheme="majorHAnsi"/>
          <w:sz w:val="16"/>
        </w:rPr>
        <w:t xml:space="preserve">In recent years we have seen more and more examples of absolute decoupling — economic growth accompanied by falling CO2 emissions. </w:t>
      </w:r>
      <w:r w:rsidRPr="001C34F2">
        <w:rPr>
          <w:rFonts w:asciiTheme="majorHAnsi" w:hAnsiTheme="majorHAnsi" w:cstheme="majorHAnsi"/>
          <w:u w:val="single"/>
        </w:rPr>
        <w:t>Since 2005,</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32 countries</w:t>
      </w:r>
      <w:r w:rsidRPr="001C34F2">
        <w:rPr>
          <w:rFonts w:asciiTheme="majorHAnsi" w:hAnsiTheme="majorHAnsi" w:cstheme="majorHAnsi"/>
          <w:u w:val="single"/>
        </w:rPr>
        <w:t xml:space="preserve"> with a population of at least one million people </w:t>
      </w:r>
      <w:r w:rsidRPr="001C34F2">
        <w:rPr>
          <w:rFonts w:asciiTheme="majorHAnsi" w:hAnsiTheme="majorHAnsi" w:cstheme="majorHAnsi"/>
          <w:b/>
          <w:iCs/>
          <w:u w:val="single"/>
        </w:rPr>
        <w:t xml:space="preserve">have </w:t>
      </w:r>
      <w:proofErr w:type="gramStart"/>
      <w:r w:rsidRPr="001C34F2">
        <w:rPr>
          <w:rFonts w:asciiTheme="majorHAnsi" w:hAnsiTheme="majorHAnsi" w:cstheme="majorHAnsi"/>
          <w:b/>
          <w:iCs/>
          <w:highlight w:val="green"/>
          <w:u w:val="single"/>
        </w:rPr>
        <w:t>absolutely decoupled</w:t>
      </w:r>
      <w:proofErr w:type="gramEnd"/>
      <w:r w:rsidRPr="001C34F2">
        <w:rPr>
          <w:rFonts w:asciiTheme="majorHAnsi" w:hAnsiTheme="majorHAnsi" w:cstheme="majorHAnsi"/>
          <w:sz w:val="16"/>
        </w:rPr>
        <w:t xml:space="preserve"> emissions from economic growth, both for terrestrial emissions (those within national borders) and consumption </w:t>
      </w:r>
      <w:r w:rsidRPr="001C34F2">
        <w:rPr>
          <w:rFonts w:asciiTheme="majorHAnsi" w:hAnsiTheme="majorHAnsi" w:cstheme="majorHAnsi"/>
          <w:sz w:val="16"/>
        </w:rPr>
        <w:lastRenderedPageBreak/>
        <w:t xml:space="preserve">emissions (emissions embodied in the goods consumed in a country). This includes the </w:t>
      </w:r>
      <w:r w:rsidRPr="001C34F2">
        <w:rPr>
          <w:rFonts w:asciiTheme="majorHAnsi" w:hAnsiTheme="majorHAnsi" w:cstheme="majorHAnsi"/>
          <w:u w:val="single"/>
        </w:rPr>
        <w:t>U</w:t>
      </w:r>
      <w:r w:rsidRPr="001C34F2">
        <w:rPr>
          <w:rFonts w:asciiTheme="majorHAnsi" w:hAnsiTheme="majorHAnsi" w:cstheme="majorHAnsi"/>
          <w:sz w:val="16"/>
        </w:rPr>
        <w:t xml:space="preserve">nited </w:t>
      </w:r>
      <w:r w:rsidRPr="001C34F2">
        <w:rPr>
          <w:rFonts w:asciiTheme="majorHAnsi" w:hAnsiTheme="majorHAnsi" w:cstheme="majorHAnsi"/>
          <w:u w:val="single"/>
        </w:rPr>
        <w:t>S</w:t>
      </w:r>
      <w:r w:rsidRPr="001C34F2">
        <w:rPr>
          <w:rFonts w:asciiTheme="majorHAnsi" w:hAnsiTheme="majorHAnsi" w:cstheme="majorHAnsi"/>
          <w:sz w:val="16"/>
        </w:rPr>
        <w:t xml:space="preserve">tates, </w:t>
      </w:r>
      <w:r w:rsidRPr="001C34F2">
        <w:rPr>
          <w:rFonts w:asciiTheme="majorHAnsi" w:hAnsiTheme="majorHAnsi" w:cstheme="majorHAnsi"/>
          <w:u w:val="single"/>
        </w:rPr>
        <w:t>Japan, Mexico, Germany, U</w:t>
      </w:r>
      <w:r w:rsidRPr="001C34F2">
        <w:rPr>
          <w:rFonts w:asciiTheme="majorHAnsi" w:hAnsiTheme="majorHAnsi" w:cstheme="majorHAnsi"/>
          <w:sz w:val="16"/>
        </w:rPr>
        <w:t xml:space="preserve">nited </w:t>
      </w:r>
      <w:r w:rsidRPr="001C34F2">
        <w:rPr>
          <w:rFonts w:asciiTheme="majorHAnsi" w:hAnsiTheme="majorHAnsi" w:cstheme="majorHAnsi"/>
          <w:u w:val="single"/>
        </w:rPr>
        <w:t>K</w:t>
      </w:r>
      <w:r w:rsidRPr="001C34F2">
        <w:rPr>
          <w:rFonts w:asciiTheme="majorHAnsi" w:hAnsiTheme="majorHAnsi" w:cstheme="majorHAnsi"/>
          <w:sz w:val="16"/>
        </w:rPr>
        <w:t xml:space="preserve">ingdom, </w:t>
      </w:r>
      <w:r w:rsidRPr="001C34F2">
        <w:rPr>
          <w:rFonts w:asciiTheme="majorHAnsi" w:hAnsiTheme="majorHAnsi" w:cstheme="majorHAnsi"/>
          <w:u w:val="single"/>
        </w:rPr>
        <w:t>France, Spain, Poland, Romania, Netherlands, Belgium, Portugal, Sweden, Hungary, Belarus, Austria, Bulgaria, El Salvador, Singapore, Denmark, Finland, Slovakia, Norway, Ireland, New Zealand, Croatia, Jamaica, Lithuania, Slovenia, Latvia, Estonia, and Cyprus.</w:t>
      </w:r>
      <w:r w:rsidRPr="001C34F2">
        <w:rPr>
          <w:rFonts w:asciiTheme="majorHAnsi" w:hAnsiTheme="majorHAnsi" w:cstheme="maj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1C34F2">
        <w:rPr>
          <w:rFonts w:asciiTheme="majorHAnsi" w:hAnsiTheme="majorHAnsi" w:cstheme="majorHAnsi"/>
          <w:u w:val="single"/>
        </w:rPr>
        <w:t>declining territorial emissions over the 2005-2019 period (based on a linear regression), declining consumption emissions, and increasing real GDP (on a purchasing power parity basis, using constant 2017 international $USD).</w:t>
      </w:r>
      <w:r w:rsidRPr="001C34F2">
        <w:rPr>
          <w:rFonts w:asciiTheme="majorHAnsi" w:hAnsiTheme="majorHAnsi" w:cstheme="maj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1C34F2">
        <w:rPr>
          <w:rFonts w:asciiTheme="majorHAnsi" w:hAnsiTheme="majorHAnsi" w:cstheme="majorHAnsi"/>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1C34F2">
        <w:rPr>
          <w:rFonts w:asciiTheme="majorHAnsi" w:hAnsiTheme="majorHAnsi" w:cstheme="majorHAnsi"/>
          <w:sz w:val="16"/>
        </w:rPr>
        <w:t xml:space="preserve">One of the </w:t>
      </w:r>
      <w:r w:rsidRPr="001C34F2">
        <w:rPr>
          <w:rFonts w:asciiTheme="majorHAnsi" w:hAnsiTheme="majorHAnsi" w:cstheme="majorHAnsi"/>
          <w:u w:val="single"/>
        </w:rPr>
        <w:t>primary criticisms of</w:t>
      </w:r>
      <w:r w:rsidRPr="001C34F2">
        <w:rPr>
          <w:rFonts w:asciiTheme="majorHAnsi" w:hAnsiTheme="majorHAnsi" w:cstheme="majorHAnsi"/>
          <w:sz w:val="16"/>
        </w:rPr>
        <w:t xml:space="preserve"> some prior analyses of absolute </w:t>
      </w:r>
      <w:r w:rsidRPr="001C34F2">
        <w:rPr>
          <w:rFonts w:asciiTheme="majorHAnsi" w:hAnsiTheme="majorHAnsi" w:cstheme="majorHAnsi"/>
          <w:u w:val="single"/>
        </w:rPr>
        <w:t>decoupling is</w:t>
      </w:r>
      <w:r w:rsidRPr="001C34F2">
        <w:rPr>
          <w:rFonts w:asciiTheme="majorHAnsi" w:hAnsiTheme="majorHAnsi" w:cstheme="majorHAnsi"/>
          <w:sz w:val="16"/>
        </w:rPr>
        <w:t xml:space="preserve"> that they ignore </w:t>
      </w:r>
      <w:r w:rsidRPr="001C34F2">
        <w:rPr>
          <w:rFonts w:asciiTheme="majorHAnsi" w:hAnsiTheme="majorHAnsi" w:cstheme="majorHAnsi"/>
          <w:b/>
          <w:iCs/>
          <w:u w:val="single"/>
        </w:rPr>
        <w:t>leakage</w:t>
      </w:r>
      <w:r w:rsidRPr="001C34F2">
        <w:rPr>
          <w:rFonts w:asciiTheme="majorHAnsi" w:hAnsiTheme="majorHAnsi" w:cstheme="maj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1C34F2">
        <w:rPr>
          <w:rFonts w:asciiTheme="majorHAnsi" w:hAnsiTheme="majorHAnsi" w:cstheme="majorHAnsi"/>
          <w:u w:val="single"/>
        </w:rPr>
        <w:t xml:space="preserve">structural changes in China and a growing domestic market led to a reversal of these trends; the </w:t>
      </w:r>
      <w:proofErr w:type="gramStart"/>
      <w:r w:rsidRPr="001C34F2">
        <w:rPr>
          <w:rFonts w:asciiTheme="majorHAnsi" w:hAnsiTheme="majorHAnsi" w:cstheme="majorHAnsi"/>
          <w:u w:val="single"/>
        </w:rPr>
        <w:t>amount</w:t>
      </w:r>
      <w:proofErr w:type="gramEnd"/>
      <w:r w:rsidRPr="001C34F2">
        <w:rPr>
          <w:rFonts w:asciiTheme="majorHAnsi" w:hAnsiTheme="majorHAnsi" w:cstheme="majorHAnsi"/>
          <w:u w:val="single"/>
        </w:rPr>
        <w:t xml:space="preserve"> of </w:t>
      </w:r>
      <w:r w:rsidRPr="001C34F2">
        <w:rPr>
          <w:rFonts w:asciiTheme="majorHAnsi" w:hAnsiTheme="majorHAnsi" w:cstheme="majorHAnsi"/>
          <w:highlight w:val="green"/>
          <w:u w:val="single"/>
        </w:rPr>
        <w:t xml:space="preserve">emissions </w:t>
      </w:r>
      <w:r w:rsidRPr="001C34F2">
        <w:rPr>
          <w:rFonts w:asciiTheme="majorHAnsi" w:hAnsiTheme="majorHAnsi" w:cstheme="majorHAnsi"/>
          <w:u w:val="single"/>
        </w:rPr>
        <w:t xml:space="preserve">“exported” from developed countries to developing countries </w:t>
      </w:r>
      <w:r w:rsidRPr="001C34F2">
        <w:rPr>
          <w:rFonts w:asciiTheme="majorHAnsi" w:hAnsiTheme="majorHAnsi" w:cstheme="majorHAnsi"/>
          <w:b/>
          <w:iCs/>
          <w:highlight w:val="green"/>
          <w:u w:val="single"/>
        </w:rPr>
        <w:t>has</w:t>
      </w:r>
      <w:r w:rsidRPr="001C34F2">
        <w:rPr>
          <w:rFonts w:asciiTheme="majorHAnsi" w:hAnsiTheme="majorHAnsi" w:cstheme="majorHAnsi"/>
          <w:b/>
          <w:iCs/>
          <w:u w:val="single"/>
        </w:rPr>
        <w:t xml:space="preserve"> actually </w:t>
      </w:r>
      <w:r w:rsidRPr="001C34F2">
        <w:rPr>
          <w:rFonts w:asciiTheme="majorHAnsi" w:hAnsiTheme="majorHAnsi" w:cstheme="majorHAnsi"/>
          <w:b/>
          <w:iCs/>
          <w:highlight w:val="green"/>
          <w:u w:val="single"/>
        </w:rPr>
        <w:t>declined</w:t>
      </w:r>
      <w:r w:rsidRPr="001C34F2">
        <w:rPr>
          <w:rFonts w:asciiTheme="majorHAnsi" w:hAnsiTheme="majorHAnsi" w:cstheme="majorHAnsi"/>
          <w:b/>
          <w:iCs/>
          <w:u w:val="single"/>
        </w:rPr>
        <w:t xml:space="preserve"> over the past 15 years. </w:t>
      </w:r>
      <w:r w:rsidRPr="001C34F2">
        <w:rPr>
          <w:rFonts w:asciiTheme="majorHAnsi" w:hAnsiTheme="majorHAnsi" w:cstheme="majorHAnsi"/>
          <w:sz w:val="16"/>
        </w:rPr>
        <w:t xml:space="preserve">This means that, for many countries, </w:t>
      </w:r>
      <w:r w:rsidRPr="001C34F2">
        <w:rPr>
          <w:rFonts w:asciiTheme="majorHAnsi" w:hAnsiTheme="majorHAnsi" w:cstheme="majorHAnsi"/>
          <w:u w:val="single"/>
        </w:rPr>
        <w:t>both territorial emissions and consumption emissions</w:t>
      </w:r>
      <w:r w:rsidRPr="001C34F2">
        <w:rPr>
          <w:rFonts w:asciiTheme="majorHAnsi" w:hAnsiTheme="majorHAnsi" w:cstheme="majorHAnsi"/>
          <w:sz w:val="16"/>
        </w:rPr>
        <w:t xml:space="preserve"> (which include any emissions “exported” to other countries) </w:t>
      </w:r>
      <w:r w:rsidRPr="001C34F2">
        <w:rPr>
          <w:rFonts w:asciiTheme="majorHAnsi" w:hAnsiTheme="majorHAnsi" w:cstheme="majorHAnsi"/>
          <w:b/>
          <w:iCs/>
          <w:u w:val="single"/>
        </w:rPr>
        <w:t>have jointly declined</w:t>
      </w:r>
      <w:r w:rsidRPr="001C34F2">
        <w:rPr>
          <w:rFonts w:asciiTheme="majorHAnsi" w:hAnsiTheme="majorHAnsi" w:cstheme="maj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1C34F2">
        <w:rPr>
          <w:rFonts w:asciiTheme="majorHAnsi" w:hAnsiTheme="majorHAnsi" w:cstheme="majorHAnsi"/>
          <w:sz w:val="16"/>
        </w:rPr>
        <w:t>pretty wide</w:t>
      </w:r>
      <w:proofErr w:type="gramEnd"/>
      <w:r w:rsidRPr="001C34F2">
        <w:rPr>
          <w:rFonts w:asciiTheme="majorHAnsi" w:hAnsiTheme="majorHAnsi" w:cstheme="majorHAnsi"/>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1C34F2">
        <w:rPr>
          <w:rFonts w:asciiTheme="majorHAnsi" w:hAnsiTheme="majorHAnsi" w:cstheme="majorHAnsi"/>
          <w:b/>
          <w:iCs/>
          <w:highlight w:val="green"/>
          <w:u w:val="single"/>
        </w:rPr>
        <w:t>Absolute decoupling is possible</w:t>
      </w:r>
      <w:r w:rsidRPr="001C34F2">
        <w:rPr>
          <w:rFonts w:asciiTheme="majorHAnsi" w:hAnsiTheme="majorHAnsi" w:cstheme="majorHAnsi"/>
          <w:b/>
          <w:iCs/>
          <w:u w:val="single"/>
        </w:rPr>
        <w:t>.</w:t>
      </w:r>
      <w:r w:rsidRPr="001C34F2">
        <w:rPr>
          <w:rFonts w:asciiTheme="majorHAnsi" w:hAnsiTheme="majorHAnsi" w:cstheme="majorHAnsi"/>
          <w:sz w:val="16"/>
        </w:rPr>
        <w:t xml:space="preserve"> </w:t>
      </w:r>
      <w:r w:rsidRPr="001C34F2">
        <w:rPr>
          <w:rFonts w:asciiTheme="majorHAnsi" w:hAnsiTheme="majorHAnsi" w:cstheme="majorHAnsi"/>
          <w:u w:val="single"/>
        </w:rPr>
        <w:t>There is no physical law requiring economic growth — and broader increases in human wellbeing — to necessarily be linked to CO2 emissions</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t>
      </w:r>
      <w:r w:rsidRPr="001C34F2">
        <w:rPr>
          <w:rFonts w:asciiTheme="majorHAnsi" w:hAnsiTheme="majorHAnsi" w:cstheme="majorHAnsi"/>
          <w:b/>
          <w:iCs/>
          <w:highlight w:val="green"/>
          <w:u w:val="single"/>
        </w:rPr>
        <w:t xml:space="preserve">services </w:t>
      </w:r>
      <w:r w:rsidRPr="001C34F2">
        <w:rPr>
          <w:rFonts w:asciiTheme="majorHAnsi" w:hAnsiTheme="majorHAnsi" w:cstheme="majorHAnsi"/>
          <w:b/>
          <w:iCs/>
          <w:u w:val="single"/>
        </w:rPr>
        <w:t>that we rely on today that emit fossil fuels</w:t>
      </w:r>
      <w:r w:rsidRPr="001C34F2">
        <w:rPr>
          <w:rFonts w:asciiTheme="majorHAnsi" w:hAnsiTheme="majorHAnsi" w:cstheme="majorHAnsi"/>
          <w:sz w:val="16"/>
        </w:rPr>
        <w:t xml:space="preserve"> — electricity, transportation, heating, food — </w:t>
      </w:r>
      <w:r w:rsidRPr="001C34F2">
        <w:rPr>
          <w:rFonts w:asciiTheme="majorHAnsi" w:hAnsiTheme="majorHAnsi" w:cstheme="majorHAnsi"/>
          <w:u w:val="single"/>
        </w:rPr>
        <w:t>can</w:t>
      </w:r>
      <w:r w:rsidRPr="001C34F2">
        <w:rPr>
          <w:rFonts w:asciiTheme="majorHAnsi" w:hAnsiTheme="majorHAnsi" w:cstheme="majorHAnsi"/>
          <w:sz w:val="16"/>
        </w:rPr>
        <w:t xml:space="preserve"> in principle </w:t>
      </w:r>
      <w:r w:rsidRPr="001C34F2">
        <w:rPr>
          <w:rFonts w:asciiTheme="majorHAnsi" w:hAnsiTheme="majorHAnsi" w:cstheme="majorHAnsi"/>
          <w:b/>
          <w:iCs/>
          <w:u w:val="single"/>
        </w:rPr>
        <w:t xml:space="preserve">be </w:t>
      </w:r>
      <w:r w:rsidRPr="001C34F2">
        <w:rPr>
          <w:rFonts w:asciiTheme="majorHAnsi" w:hAnsiTheme="majorHAnsi" w:cstheme="majorHAnsi"/>
          <w:b/>
          <w:iCs/>
          <w:highlight w:val="green"/>
          <w:u w:val="single"/>
        </w:rPr>
        <w:t>replaced by</w:t>
      </w:r>
      <w:r w:rsidRPr="001C34F2">
        <w:rPr>
          <w:rFonts w:asciiTheme="majorHAnsi" w:hAnsiTheme="majorHAnsi" w:cstheme="majorHAnsi"/>
          <w:b/>
          <w:iCs/>
          <w:u w:val="single"/>
        </w:rPr>
        <w:t xml:space="preserve"> near-</w:t>
      </w:r>
      <w:r w:rsidRPr="001C34F2">
        <w:rPr>
          <w:rFonts w:asciiTheme="majorHAnsi" w:hAnsiTheme="majorHAnsi" w:cstheme="majorHAnsi"/>
          <w:b/>
          <w:iCs/>
          <w:highlight w:val="green"/>
          <w:u w:val="single"/>
        </w:rPr>
        <w:t>zero carbon alternatives</w:t>
      </w:r>
      <w:r w:rsidRPr="001C34F2">
        <w:rPr>
          <w:rFonts w:asciiTheme="majorHAnsi" w:hAnsiTheme="majorHAnsi" w:cstheme="majorHAnsi"/>
          <w:sz w:val="16"/>
        </w:rPr>
        <w:t>, though these are more mature in some sectors (electricity, transportation, buildings) than in others (industrial processes, agriculture).</w:t>
      </w:r>
    </w:p>
    <w:p w14:paraId="36B11A59" w14:textId="77777777" w:rsidR="00821937" w:rsidRPr="001C34F2" w:rsidRDefault="00821937" w:rsidP="00821937">
      <w:pPr>
        <w:pStyle w:val="Heading4"/>
        <w:rPr>
          <w:rFonts w:asciiTheme="majorHAnsi" w:hAnsiTheme="majorHAnsi" w:cstheme="majorHAnsi"/>
        </w:rPr>
      </w:pPr>
      <w:r w:rsidRPr="001C34F2">
        <w:rPr>
          <w:rFonts w:asciiTheme="majorHAnsi" w:hAnsiTheme="majorHAnsi" w:cstheme="majorHAnsi"/>
        </w:rPr>
        <w:t xml:space="preserve">No limits to growth---solar, nuclear, and fusion energy solve climate change better than degrowth </w:t>
      </w:r>
    </w:p>
    <w:p w14:paraId="434C9D4D" w14:textId="77777777" w:rsidR="00821937" w:rsidRPr="001C34F2" w:rsidRDefault="00821937" w:rsidP="00821937">
      <w:pPr>
        <w:rPr>
          <w:rFonts w:asciiTheme="majorHAnsi" w:hAnsiTheme="majorHAnsi" w:cstheme="majorHAnsi"/>
        </w:rPr>
      </w:pPr>
      <w:r w:rsidRPr="001C34F2">
        <w:rPr>
          <w:rFonts w:asciiTheme="majorHAnsi" w:hAnsiTheme="majorHAnsi" w:cstheme="majorHAnsi"/>
        </w:rPr>
        <w:t xml:space="preserve">Michael </w:t>
      </w:r>
      <w:r w:rsidRPr="001C34F2">
        <w:rPr>
          <w:rStyle w:val="Style13ptBold"/>
          <w:rFonts w:asciiTheme="majorHAnsi" w:hAnsiTheme="majorHAnsi" w:cstheme="majorHAnsi"/>
        </w:rPr>
        <w:t>Liebreich 18</w:t>
      </w:r>
      <w:r w:rsidRPr="001C34F2">
        <w:rPr>
          <w:rFonts w:asciiTheme="majorHAnsi" w:hAnsiTheme="majorHAnsi" w:cstheme="majorHAnsi"/>
        </w:rPr>
        <w:t>, Visiting Professor at Imperial College’s Energy Future Lab, “The Secret of Eternal Growth,” 10/29/18, http://ifreetrade.org/article/the_secret_of_eternal_growth_the_physics_behind_pro_growth_environmentalism</w:t>
      </w:r>
    </w:p>
    <w:p w14:paraId="6D3B6C0F" w14:textId="77777777" w:rsidR="00821937" w:rsidRPr="001C34F2" w:rsidRDefault="00821937" w:rsidP="00821937">
      <w:pPr>
        <w:rPr>
          <w:rFonts w:asciiTheme="majorHAnsi" w:hAnsiTheme="majorHAnsi" w:cstheme="majorHAnsi"/>
          <w:sz w:val="16"/>
        </w:rPr>
      </w:pPr>
      <w:r w:rsidRPr="001C34F2">
        <w:rPr>
          <w:rStyle w:val="StyleUnderline"/>
          <w:rFonts w:asciiTheme="majorHAnsi" w:hAnsiTheme="majorHAnsi" w:cstheme="majorHAnsi"/>
          <w:highlight w:val="green"/>
        </w:rPr>
        <w:t>The earth</w:t>
      </w:r>
      <w:r w:rsidRPr="001C34F2">
        <w:rPr>
          <w:rFonts w:asciiTheme="majorHAnsi" w:hAnsiTheme="majorHAnsi" w:cstheme="majorHAnsi"/>
          <w:sz w:val="16"/>
        </w:rPr>
        <w:t xml:space="preserve">, however,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not an isolated system</w:t>
      </w:r>
      <w:r w:rsidRPr="001C34F2">
        <w:rPr>
          <w:rFonts w:asciiTheme="majorHAnsi" w:hAnsiTheme="majorHAnsi" w:cstheme="majorHAnsi"/>
          <w:sz w:val="16"/>
        </w:rPr>
        <w:t xml:space="preserve">. It may be nearly closed, exchanging limited matter across the planetary boundary, but it is far from isolated, as </w:t>
      </w:r>
      <w:r w:rsidRPr="001C34F2">
        <w:rPr>
          <w:rStyle w:val="StyleUnderline"/>
          <w:rFonts w:asciiTheme="majorHAnsi" w:hAnsiTheme="majorHAnsi" w:cstheme="majorHAnsi"/>
          <w:highlight w:val="green"/>
        </w:rPr>
        <w:t>it receives</w:t>
      </w:r>
      <w:r w:rsidRPr="001C34F2">
        <w:rPr>
          <w:rStyle w:val="StyleUnderline"/>
          <w:rFonts w:asciiTheme="majorHAnsi" w:hAnsiTheme="majorHAnsi" w:cstheme="majorHAnsi"/>
        </w:rPr>
        <w:t xml:space="preserve"> a </w:t>
      </w:r>
      <w:r w:rsidRPr="001C34F2">
        <w:rPr>
          <w:rStyle w:val="Emphasis"/>
          <w:rFonts w:asciiTheme="majorHAnsi" w:hAnsiTheme="majorHAnsi" w:cstheme="majorHAnsi"/>
          <w:highlight w:val="green"/>
        </w:rPr>
        <w:t>huge</w:t>
      </w:r>
      <w:r w:rsidRPr="001C34F2">
        <w:rPr>
          <w:rStyle w:val="Emphasis"/>
          <w:rFonts w:asciiTheme="majorHAnsi" w:hAnsiTheme="majorHAnsi" w:cstheme="majorHAnsi"/>
        </w:rPr>
        <w:t xml:space="preserve"> daily flux of </w:t>
      </w:r>
      <w:r w:rsidRPr="001C34F2">
        <w:rPr>
          <w:rStyle w:val="Emphasis"/>
          <w:rFonts w:asciiTheme="majorHAnsi" w:hAnsiTheme="majorHAnsi" w:cstheme="majorHAnsi"/>
          <w:highlight w:val="green"/>
        </w:rPr>
        <w:t>energy from the sun</w:t>
      </w:r>
      <w:r w:rsidRPr="001C34F2">
        <w:rPr>
          <w:rFonts w:asciiTheme="majorHAnsi" w:hAnsiTheme="majorHAnsi" w:cstheme="majorHAnsi"/>
          <w:sz w:val="16"/>
        </w:rPr>
        <w:t xml:space="preserve"> and radiates almost as much away to space. In his book, Georgescu-Roegen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 Around the same time as Georgescu-Roegen was making up thermodynamic laws, a group of concerned </w:t>
      </w:r>
      <w:r w:rsidRPr="001C34F2">
        <w:rPr>
          <w:rFonts w:asciiTheme="majorHAnsi" w:hAnsiTheme="majorHAnsi" w:cstheme="majorHAnsi"/>
          <w:sz w:val="16"/>
        </w:rPr>
        <w:lastRenderedPageBreak/>
        <w:t xml:space="preserve">environmentalists calling themselves the Club of Rome invited one of the doyens of the new field of computer modelling, Jay Forrester, to create a simulation of the world economy and its interaction with the environment. In 1972 his marvellous black box produced another best-seller, </w:t>
      </w:r>
      <w:r w:rsidRPr="001C34F2">
        <w:rPr>
          <w:rStyle w:val="StyleUnderline"/>
          <w:rFonts w:asciiTheme="majorHAnsi" w:hAnsiTheme="majorHAnsi" w:cstheme="majorHAnsi"/>
          <w:highlight w:val="green"/>
        </w:rPr>
        <w:t>Limits to Growth</w:t>
      </w:r>
      <w:r w:rsidRPr="001C34F2">
        <w:rPr>
          <w:rFonts w:asciiTheme="majorHAnsi" w:hAnsiTheme="majorHAnsi" w:cstheme="majorHAnsi"/>
          <w:sz w:val="16"/>
        </w:rPr>
        <w:t xml:space="preserve"> (iv), which purported to prove that almost every combination of economic parameters ended up not just with growth slowing, but with an overshoot and collapse. This finding, so congenial to the model’s commissioners, </w:t>
      </w:r>
      <w:r w:rsidRPr="001C34F2">
        <w:rPr>
          <w:rStyle w:val="StyleUnderline"/>
          <w:rFonts w:asciiTheme="majorHAnsi" w:hAnsiTheme="majorHAnsi" w:cstheme="majorHAnsi"/>
          <w:highlight w:val="green"/>
        </w:rPr>
        <w:t>stemmed</w:t>
      </w:r>
      <w:r w:rsidRPr="001C34F2">
        <w:rPr>
          <w:rStyle w:val="StyleUnderline"/>
          <w:rFonts w:asciiTheme="majorHAnsi" w:hAnsiTheme="majorHAnsi" w:cstheme="majorHAnsi"/>
        </w:rPr>
        <w:t xml:space="preserve"> entirely </w:t>
      </w:r>
      <w:r w:rsidRPr="001C34F2">
        <w:rPr>
          <w:rStyle w:val="StyleUnderline"/>
          <w:rFonts w:asciiTheme="majorHAnsi" w:hAnsiTheme="majorHAnsi" w:cstheme="majorHAnsi"/>
          <w:highlight w:val="green"/>
        </w:rPr>
        <w:t xml:space="preserve">from </w:t>
      </w:r>
      <w:r w:rsidRPr="001C34F2">
        <w:rPr>
          <w:rStyle w:val="Emphasis"/>
          <w:rFonts w:asciiTheme="majorHAnsi" w:hAnsiTheme="majorHAnsi" w:cstheme="majorHAnsi"/>
          <w:highlight w:val="green"/>
        </w:rPr>
        <w:t>errors in its structure</w:t>
      </w:r>
      <w:r w:rsidRPr="001C34F2">
        <w:rPr>
          <w:rFonts w:asciiTheme="majorHAnsi" w:hAnsiTheme="majorHAnsi" w:cstheme="majorHAnsi"/>
          <w:sz w:val="16"/>
        </w:rPr>
        <w:t xml:space="preserve">, as pointed out by a then fresh-faced young economics professor at Yale, William Nordhaus. 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Georgescu-Roegen’s error. </w:t>
      </w:r>
      <w:r w:rsidRPr="001C34F2">
        <w:rPr>
          <w:rStyle w:val="StyleUnderline"/>
          <w:rFonts w:asciiTheme="majorHAnsi" w:hAnsiTheme="majorHAnsi" w:cstheme="majorHAnsi"/>
        </w:rPr>
        <w:t>Daly</w:t>
      </w:r>
      <w:r w:rsidRPr="001C34F2">
        <w:rPr>
          <w:rFonts w:asciiTheme="majorHAnsi" w:hAnsiTheme="majorHAnsi" w:cstheme="majorHAnsi"/>
          <w:sz w:val="16"/>
        </w:rPr>
        <w:t xml:space="preserve"> must have known it too, since he </w:t>
      </w:r>
      <w:r w:rsidRPr="001C34F2">
        <w:rPr>
          <w:rStyle w:val="StyleUnderline"/>
          <w:rFonts w:asciiTheme="majorHAnsi" w:hAnsiTheme="majorHAnsi" w:cstheme="majorHAnsi"/>
        </w:rPr>
        <w:t>noted that six days’ worth of radiation from the sun contained more useful energy</w:t>
      </w:r>
      <w:r w:rsidRPr="001C34F2">
        <w:rPr>
          <w:rFonts w:asciiTheme="majorHAnsi" w:hAnsiTheme="majorHAnsi" w:cstheme="majorHAnsi"/>
          <w:sz w:val="16"/>
        </w:rPr>
        <w:t xml:space="preserve"> (or exergy, to give it its correct name) </w:t>
      </w:r>
      <w:r w:rsidRPr="001C34F2">
        <w:rPr>
          <w:rStyle w:val="StyleUnderline"/>
          <w:rFonts w:asciiTheme="majorHAnsi" w:hAnsiTheme="majorHAnsi" w:cstheme="majorHAnsi"/>
        </w:rPr>
        <w:t xml:space="preserve">than that embodied in </w:t>
      </w:r>
      <w:r w:rsidRPr="001C34F2">
        <w:rPr>
          <w:rStyle w:val="Emphasis"/>
          <w:rFonts w:asciiTheme="majorHAnsi" w:hAnsiTheme="majorHAnsi" w:cstheme="majorHAnsi"/>
        </w:rPr>
        <w:t>all the fossil fuel reserves known at the time</w:t>
      </w:r>
      <w:r w:rsidRPr="001C34F2">
        <w:rPr>
          <w:rFonts w:asciiTheme="majorHAnsi" w:hAnsiTheme="majorHAnsi" w:cstheme="majorHAnsi"/>
          <w:sz w:val="16"/>
        </w:rPr>
        <w:t xml:space="preserve">. The point here is not that solar power is the key to endless growth, though it could well be - </w:t>
      </w:r>
      <w:r w:rsidRPr="001C34F2">
        <w:rPr>
          <w:rStyle w:val="Emphasis"/>
          <w:rFonts w:asciiTheme="majorHAnsi" w:hAnsiTheme="majorHAnsi" w:cstheme="majorHAnsi"/>
          <w:highlight w:val="green"/>
        </w:rPr>
        <w:t>nuclear fission and fusion are</w:t>
      </w:r>
      <w:r w:rsidRPr="001C34F2">
        <w:rPr>
          <w:rFonts w:asciiTheme="majorHAnsi" w:hAnsiTheme="majorHAnsi" w:cstheme="majorHAnsi"/>
          <w:sz w:val="16"/>
        </w:rPr>
        <w:t xml:space="preserve"> other </w:t>
      </w:r>
      <w:r w:rsidRPr="001C34F2">
        <w:rPr>
          <w:rStyle w:val="Emphasis"/>
          <w:rFonts w:asciiTheme="majorHAnsi" w:hAnsiTheme="majorHAnsi" w:cstheme="majorHAnsi"/>
          <w:highlight w:val="green"/>
        </w:rPr>
        <w:t>strong contenders</w:t>
      </w:r>
      <w:r w:rsidRPr="001C34F2">
        <w:rPr>
          <w:rFonts w:asciiTheme="majorHAnsi" w:hAnsiTheme="majorHAnsi" w:cstheme="majorHAnsi"/>
          <w:sz w:val="16"/>
        </w:rPr>
        <w:t xml:space="preserve">. The point is that when you scratch the surface of any of the seminal tracts of the degrowth movement, you find they are based on the same fake science, right through to the present day. Jeremy Rifkin’s 1980 Entropy: </w:t>
      </w:r>
      <w:proofErr w:type="gramStart"/>
      <w:r w:rsidRPr="001C34F2">
        <w:rPr>
          <w:rFonts w:asciiTheme="majorHAnsi" w:hAnsiTheme="majorHAnsi" w:cstheme="majorHAnsi"/>
          <w:sz w:val="16"/>
        </w:rPr>
        <w:t>a</w:t>
      </w:r>
      <w:proofErr w:type="gramEnd"/>
      <w:r w:rsidRPr="001C34F2">
        <w:rPr>
          <w:rFonts w:asciiTheme="majorHAnsi" w:hAnsiTheme="majorHAnsi" w:cstheme="majorHAnsi"/>
          <w:sz w:val="16"/>
        </w:rPr>
        <w:t xml:space="preserve"> New World View (vi) states that “here on earth material entropy is continually increasing and must ultimately reach a maximum”. In 2009, Professor Tim </w:t>
      </w:r>
      <w:r w:rsidRPr="001C34F2">
        <w:rPr>
          <w:rStyle w:val="Emphasis"/>
          <w:rFonts w:asciiTheme="majorHAnsi" w:hAnsiTheme="majorHAnsi" w:cstheme="majorHAnsi"/>
        </w:rPr>
        <w:t>Jackson</w:t>
      </w:r>
      <w:r w:rsidRPr="001C34F2">
        <w:rPr>
          <w:rFonts w:asciiTheme="majorHAnsi" w:hAnsiTheme="majorHAnsi" w:cstheme="majorHAnsi"/>
          <w:sz w:val="16"/>
        </w:rPr>
        <w:t xml:space="preserve">, the favourite anti-capitalist of the TED generation, </w:t>
      </w:r>
      <w:r w:rsidRPr="001C34F2">
        <w:rPr>
          <w:rStyle w:val="StyleUnderline"/>
          <w:rFonts w:asciiTheme="majorHAnsi" w:hAnsiTheme="majorHAnsi" w:cstheme="majorHAnsi"/>
        </w:rPr>
        <w:t>published Prosperity Without Growth</w:t>
      </w:r>
      <w:r w:rsidRPr="001C34F2">
        <w:rPr>
          <w:rFonts w:asciiTheme="majorHAnsi" w:hAnsiTheme="majorHAnsi" w:cstheme="majorHAnsi"/>
          <w:sz w:val="16"/>
        </w:rPr>
        <w:t xml:space="preserve"> (vii). In it he pays homage to Daly’s “pioneering case for a ‘steady state economy’” and cheerfully recommends it to students hungering for alternative wisdom – either not understanding or not caring that </w:t>
      </w:r>
      <w:r w:rsidRPr="001C34F2">
        <w:rPr>
          <w:rStyle w:val="StyleUnderline"/>
          <w:rFonts w:asciiTheme="majorHAnsi" w:hAnsiTheme="majorHAnsi" w:cstheme="majorHAnsi"/>
        </w:rPr>
        <w:t xml:space="preserve">it is based on a </w:t>
      </w:r>
      <w:r w:rsidRPr="001C34F2">
        <w:rPr>
          <w:rStyle w:val="Emphasis"/>
          <w:rFonts w:asciiTheme="majorHAnsi" w:hAnsiTheme="majorHAnsi" w:cstheme="majorHAnsi"/>
        </w:rPr>
        <w:t>fallacy</w:t>
      </w:r>
      <w:r w:rsidRPr="001C34F2">
        <w:rPr>
          <w:rFonts w:asciiTheme="majorHAnsi" w:hAnsiTheme="majorHAnsi" w:cstheme="majorHAnsi"/>
          <w:sz w:val="16"/>
        </w:rPr>
        <w:t xml:space="preserve">. This matters because, for all that </w:t>
      </w:r>
      <w:r w:rsidRPr="001C34F2">
        <w:rPr>
          <w:rStyle w:val="StyleUnderline"/>
          <w:rFonts w:asciiTheme="majorHAnsi" w:hAnsiTheme="majorHAnsi" w:cstheme="majorHAnsi"/>
        </w:rPr>
        <w:t>the neo-liberal world economy</w:t>
      </w:r>
      <w:r w:rsidRPr="001C34F2">
        <w:rPr>
          <w:rFonts w:asciiTheme="majorHAnsi" w:hAnsiTheme="majorHAnsi" w:cstheme="majorHAnsi"/>
          <w:sz w:val="16"/>
        </w:rPr>
        <w:t xml:space="preserve"> has delivered extraordinary improvements in living standards – in life span, levels of education, infant survival, maternal health, poverty reduction, leisure, and so on (viii) – it </w:t>
      </w:r>
      <w:r w:rsidRPr="001C34F2">
        <w:rPr>
          <w:rStyle w:val="StyleUnderline"/>
          <w:rFonts w:asciiTheme="majorHAnsi" w:hAnsiTheme="majorHAnsi" w:cstheme="majorHAnsi"/>
        </w:rPr>
        <w:t>is currently failing to address severe, systemic environmental challenges, first and foremost among them climate change</w:t>
      </w:r>
      <w:r w:rsidRPr="001C34F2">
        <w:rPr>
          <w:rFonts w:asciiTheme="majorHAnsi" w:hAnsiTheme="majorHAnsi" w:cstheme="majorHAnsi"/>
          <w:sz w:val="16"/>
        </w:rPr>
        <w:t xml:space="preserve">. Unless the free-trade, pro-growth, pro-trade right offers a coherent plan, it is ceding the argument to the degrowth, anti-capitalist, anti-trade left. </w:t>
      </w:r>
      <w:r w:rsidRPr="001C34F2">
        <w:rPr>
          <w:rStyle w:val="StyleUnderline"/>
          <w:rFonts w:asciiTheme="majorHAnsi" w:hAnsiTheme="majorHAnsi" w:cstheme="majorHAnsi"/>
        </w:rPr>
        <w:t>Climate change is real, serious, and urgent</w:t>
      </w:r>
      <w:r w:rsidRPr="001C34F2">
        <w:rPr>
          <w:rFonts w:asciiTheme="majorHAnsi" w:hAnsiTheme="majorHAnsi" w:cstheme="majorHAnsi"/>
          <w:sz w:val="16"/>
        </w:rPr>
        <w:t xml:space="preserve">. That recent IPCC 1.5°C report is based on rigorous research. </w:t>
      </w:r>
      <w:proofErr w:type="gramStart"/>
      <w:r w:rsidRPr="001C34F2">
        <w:rPr>
          <w:rFonts w:asciiTheme="majorHAnsi" w:hAnsiTheme="majorHAnsi" w:cstheme="majorHAnsi"/>
          <w:sz w:val="16"/>
        </w:rPr>
        <w:t>Of course</w:t>
      </w:r>
      <w:proofErr w:type="gramEnd"/>
      <w:r w:rsidRPr="001C34F2">
        <w:rPr>
          <w:rFonts w:asciiTheme="majorHAnsi" w:hAnsiTheme="majorHAnsi" w:cstheme="majorHAnsi"/>
          <w:sz w:val="16"/>
        </w:rPr>
        <w:t xml:space="preserv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 </w:t>
      </w:r>
      <w:r w:rsidRPr="001C34F2">
        <w:rPr>
          <w:rStyle w:val="StyleUnderline"/>
          <w:rFonts w:asciiTheme="majorHAnsi" w:hAnsiTheme="majorHAnsi" w:cstheme="majorHAnsi"/>
          <w:highlight w:val="green"/>
        </w:rPr>
        <w:t>Limiting</w:t>
      </w:r>
      <w:r w:rsidRPr="001C34F2">
        <w:rPr>
          <w:rStyle w:val="StyleUnderline"/>
          <w:rFonts w:asciiTheme="majorHAnsi" w:hAnsiTheme="majorHAnsi" w:cstheme="majorHAnsi"/>
        </w:rPr>
        <w:t xml:space="preserve"> the impact of </w:t>
      </w:r>
      <w:r w:rsidRPr="001C34F2">
        <w:rPr>
          <w:rStyle w:val="StyleUnderline"/>
          <w:rFonts w:asciiTheme="majorHAnsi" w:hAnsiTheme="majorHAnsi" w:cstheme="majorHAnsi"/>
          <w:highlight w:val="green"/>
        </w:rPr>
        <w:t>climate change will require</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rPr>
        <w:t xml:space="preserve">application of </w:t>
      </w:r>
      <w:r w:rsidRPr="001C34F2">
        <w:rPr>
          <w:rStyle w:val="Emphasis"/>
          <w:rFonts w:asciiTheme="majorHAnsi" w:hAnsiTheme="majorHAnsi" w:cstheme="majorHAnsi"/>
          <w:highlight w:val="green"/>
        </w:rPr>
        <w:t>technology</w:t>
      </w:r>
      <w:r w:rsidRPr="001C34F2">
        <w:rPr>
          <w:rFonts w:asciiTheme="majorHAnsi" w:hAnsiTheme="majorHAnsi" w:cstheme="majorHAnsi"/>
          <w:sz w:val="16"/>
        </w:rPr>
        <w:t xml:space="preserve">, both new and yet-to-be-developed, </w:t>
      </w:r>
      <w:r w:rsidRPr="001C34F2">
        <w:rPr>
          <w:rStyle w:val="StyleUnderline"/>
          <w:rFonts w:asciiTheme="majorHAnsi" w:hAnsiTheme="majorHAnsi" w:cstheme="majorHAnsi"/>
        </w:rPr>
        <w:t xml:space="preserve">on a heroic </w:t>
      </w:r>
      <w:r w:rsidRPr="001C34F2">
        <w:rPr>
          <w:rStyle w:val="StyleUnderline"/>
          <w:rFonts w:asciiTheme="majorHAnsi" w:hAnsiTheme="majorHAnsi" w:cstheme="majorHAnsi"/>
          <w:highlight w:val="green"/>
        </w:rPr>
        <w:t xml:space="preserve">scale. </w:t>
      </w:r>
      <w:r w:rsidRPr="001C34F2">
        <w:rPr>
          <w:rStyle w:val="Emphasis"/>
          <w:rFonts w:asciiTheme="majorHAnsi" w:hAnsiTheme="majorHAnsi" w:cstheme="majorHAnsi"/>
          <w:highlight w:val="green"/>
        </w:rPr>
        <w:t>Destroying the</w:t>
      </w:r>
      <w:r w:rsidRPr="001C34F2">
        <w:rPr>
          <w:rStyle w:val="Emphasis"/>
          <w:rFonts w:asciiTheme="majorHAnsi" w:hAnsiTheme="majorHAnsi" w:cstheme="majorHAnsi"/>
        </w:rPr>
        <w:t xml:space="preserve"> ability of the </w:t>
      </w:r>
      <w:r w:rsidRPr="001C34F2">
        <w:rPr>
          <w:rStyle w:val="Emphasis"/>
          <w:rFonts w:asciiTheme="majorHAnsi" w:hAnsiTheme="majorHAnsi" w:cstheme="majorHAnsi"/>
          <w:highlight w:val="green"/>
        </w:rPr>
        <w:t>world economy</w:t>
      </w:r>
      <w:r w:rsidRPr="001C34F2">
        <w:rPr>
          <w:rStyle w:val="Emphasis"/>
          <w:rFonts w:asciiTheme="majorHAnsi" w:hAnsiTheme="majorHAnsi" w:cstheme="majorHAnsi"/>
        </w:rPr>
        <w:t xml:space="preserve"> to deliver these solutions</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is the very opposite</w:t>
      </w:r>
      <w:r w:rsidRPr="001C34F2">
        <w:rPr>
          <w:rStyle w:val="StyleUnderline"/>
          <w:rFonts w:asciiTheme="majorHAnsi" w:hAnsiTheme="majorHAnsi" w:cstheme="majorHAnsi"/>
        </w:rPr>
        <w:t xml:space="preserve"> of what we should be doing</w:t>
      </w:r>
      <w:r w:rsidRPr="001C34F2">
        <w:rPr>
          <w:rFonts w:asciiTheme="majorHAnsi" w:hAnsiTheme="majorHAnsi" w:cstheme="majorHAnsi"/>
          <w:sz w:val="16"/>
        </w:rPr>
        <w:t xml:space="preserve">. And that is where Nordhaus and Romer come in. </w:t>
      </w:r>
      <w:r w:rsidRPr="001C34F2">
        <w:rPr>
          <w:rStyle w:val="StyleUnderline"/>
          <w:rFonts w:asciiTheme="majorHAnsi" w:hAnsiTheme="majorHAnsi" w:cstheme="majorHAnsi"/>
        </w:rPr>
        <w:t>Romer’s</w:t>
      </w:r>
      <w:r w:rsidRPr="001C34F2">
        <w:rPr>
          <w:rFonts w:asciiTheme="majorHAnsi" w:hAnsiTheme="majorHAnsi" w:cstheme="majorHAnsi"/>
          <w:sz w:val="16"/>
        </w:rPr>
        <w:t xml:space="preserve"> great </w:t>
      </w:r>
      <w:r w:rsidRPr="001C34F2">
        <w:rPr>
          <w:rStyle w:val="StyleUnderline"/>
          <w:rFonts w:asciiTheme="majorHAnsi" w:hAnsiTheme="majorHAnsi" w:cstheme="majorHAnsi"/>
        </w:rPr>
        <w:t xml:space="preserve">contribution was to identify </w:t>
      </w:r>
      <w:r w:rsidRPr="001C34F2">
        <w:rPr>
          <w:rStyle w:val="StyleUnderline"/>
          <w:rFonts w:asciiTheme="majorHAnsi" w:hAnsiTheme="majorHAnsi" w:cstheme="majorHAnsi"/>
          <w:highlight w:val="green"/>
        </w:rPr>
        <w:t>the contribution of knowledge to</w:t>
      </w:r>
      <w:r w:rsidRPr="001C34F2">
        <w:rPr>
          <w:rStyle w:val="StyleUnderline"/>
          <w:rFonts w:asciiTheme="majorHAnsi" w:hAnsiTheme="majorHAnsi" w:cstheme="majorHAnsi"/>
        </w:rPr>
        <w:t xml:space="preserve"> economic </w:t>
      </w:r>
      <w:r w:rsidRPr="001C34F2">
        <w:rPr>
          <w:rStyle w:val="StyleUnderline"/>
          <w:rFonts w:asciiTheme="majorHAnsi" w:hAnsiTheme="majorHAnsi" w:cstheme="majorHAnsi"/>
          <w:highlight w:val="green"/>
        </w:rPr>
        <w:t>growth</w:t>
      </w:r>
      <w:r w:rsidRPr="001C34F2">
        <w:rPr>
          <w:rFonts w:asciiTheme="majorHAnsi" w:hAnsiTheme="majorHAnsi" w:cstheme="majorHAnsi"/>
          <w:sz w:val="16"/>
        </w:rPr>
        <w:t xml:space="preserve">. Before his Endogenous Growth Theory, no one could explain differences in growth rates of as much as 10 percent between countries at a similar stage of development. </w:t>
      </w:r>
      <w:r w:rsidRPr="001C34F2">
        <w:rPr>
          <w:rStyle w:val="StyleUnderline"/>
          <w:rFonts w:asciiTheme="majorHAnsi" w:hAnsiTheme="majorHAnsi" w:cstheme="majorHAnsi"/>
        </w:rPr>
        <w:t xml:space="preserve">Romer’s work </w:t>
      </w:r>
      <w:r w:rsidRPr="001C34F2">
        <w:rPr>
          <w:rStyle w:val="StyleUnderline"/>
          <w:rFonts w:asciiTheme="majorHAnsi" w:hAnsiTheme="majorHAnsi" w:cstheme="majorHAnsi"/>
          <w:highlight w:val="green"/>
        </w:rPr>
        <w:t>is the perfect riposte to those who think</w:t>
      </w:r>
      <w:r w:rsidRPr="001C34F2">
        <w:rPr>
          <w:rStyle w:val="StyleUnderline"/>
          <w:rFonts w:asciiTheme="majorHAnsi" w:hAnsiTheme="majorHAnsi" w:cstheme="majorHAnsi"/>
        </w:rPr>
        <w:t xml:space="preserve"> that economic </w:t>
      </w:r>
      <w:r w:rsidRPr="001C34F2">
        <w:rPr>
          <w:rStyle w:val="StyleUnderline"/>
          <w:rFonts w:asciiTheme="majorHAnsi" w:hAnsiTheme="majorHAnsi" w:cstheme="majorHAnsi"/>
          <w:highlight w:val="green"/>
        </w:rPr>
        <w:t>growth is the same</w:t>
      </w:r>
      <w:r w:rsidRPr="001C34F2">
        <w:rPr>
          <w:rStyle w:val="StyleUnderline"/>
          <w:rFonts w:asciiTheme="majorHAnsi" w:hAnsiTheme="majorHAnsi" w:cstheme="majorHAnsi"/>
        </w:rPr>
        <w:t xml:space="preserve"> thing </w:t>
      </w:r>
      <w:r w:rsidRPr="001C34F2">
        <w:rPr>
          <w:rStyle w:val="StyleUnderline"/>
          <w:rFonts w:asciiTheme="majorHAnsi" w:hAnsiTheme="majorHAnsi" w:cstheme="majorHAnsi"/>
          <w:highlight w:val="green"/>
        </w:rPr>
        <w:t>as</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ever-increasing </w:t>
      </w:r>
      <w:r w:rsidRPr="001C34F2">
        <w:rPr>
          <w:rStyle w:val="Emphasis"/>
          <w:rFonts w:asciiTheme="majorHAnsi" w:hAnsiTheme="majorHAnsi" w:cstheme="majorHAnsi"/>
          <w:highlight w:val="green"/>
        </w:rPr>
        <w:t>physical material use</w:t>
      </w:r>
      <w:r w:rsidRPr="001C34F2">
        <w:rPr>
          <w:rStyle w:val="StyleUnderline"/>
          <w:rFonts w:asciiTheme="majorHAnsi" w:hAnsiTheme="majorHAnsi" w:cstheme="majorHAnsi"/>
        </w:rPr>
        <w:t xml:space="preserve"> and pollution</w:t>
      </w:r>
      <w:r w:rsidRPr="001C34F2">
        <w:rPr>
          <w:rFonts w:asciiTheme="majorHAnsi" w:hAnsiTheme="majorHAnsi" w:cstheme="majorHAnsi"/>
          <w:sz w:val="16"/>
        </w:rPr>
        <w:t xml:space="preserve">; it is also the perfect riposte to those who believe that extractive industries can ever deliver long-term wealth and those who believe the same of agricultural subsidies and import tariffs. 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 Nordhaus and Romer are not the only Nobel Prize-winners whose work suggests that </w:t>
      </w:r>
      <w:r w:rsidRPr="001C34F2">
        <w:rPr>
          <w:rStyle w:val="StyleUnderline"/>
          <w:rFonts w:asciiTheme="majorHAnsi" w:hAnsiTheme="majorHAnsi" w:cstheme="majorHAnsi"/>
          <w:highlight w:val="green"/>
        </w:rPr>
        <w:t>an open,</w:t>
      </w:r>
      <w:r w:rsidRPr="001C34F2">
        <w:rPr>
          <w:rStyle w:val="StyleUnderline"/>
          <w:rFonts w:asciiTheme="majorHAnsi" w:hAnsiTheme="majorHAnsi" w:cstheme="majorHAnsi"/>
        </w:rPr>
        <w:t xml:space="preserve"> liberal, trade-friendly </w:t>
      </w:r>
      <w:r w:rsidRPr="001C34F2">
        <w:rPr>
          <w:rStyle w:val="StyleUnderline"/>
          <w:rFonts w:asciiTheme="majorHAnsi" w:hAnsiTheme="majorHAnsi" w:cstheme="majorHAnsi"/>
          <w:highlight w:val="green"/>
        </w:rPr>
        <w:t>economy</w:t>
      </w:r>
      <w:r w:rsidRPr="001C34F2">
        <w:rPr>
          <w:rFonts w:asciiTheme="majorHAnsi" w:hAnsiTheme="majorHAnsi" w:cstheme="majorHAnsi"/>
          <w:sz w:val="16"/>
        </w:rPr>
        <w:t xml:space="preserve"> – though one pricing in externalities – </w:t>
      </w:r>
      <w:r w:rsidRPr="001C34F2">
        <w:rPr>
          <w:rStyle w:val="StyleUnderline"/>
          <w:rFonts w:asciiTheme="majorHAnsi" w:hAnsiTheme="majorHAnsi" w:cstheme="majorHAnsi"/>
          <w:highlight w:val="green"/>
        </w:rPr>
        <w:t>will do a better job of addressing climate</w:t>
      </w:r>
      <w:r w:rsidRPr="001C34F2">
        <w:rPr>
          <w:rStyle w:val="StyleUnderline"/>
          <w:rFonts w:asciiTheme="majorHAnsi" w:hAnsiTheme="majorHAnsi" w:cstheme="majorHAnsi"/>
        </w:rPr>
        <w:t xml:space="preserve"> change and other environmental problems than stalling or reversing economic growth</w:t>
      </w:r>
      <w:r w:rsidRPr="001C34F2">
        <w:rPr>
          <w:rFonts w:asciiTheme="majorHAnsi" w:hAnsiTheme="majorHAnsi" w:cstheme="majorHAnsi"/>
          <w:sz w:val="16"/>
        </w:rPr>
        <w:t xml:space="preserve">. Simon Kuznets, who won the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 Ilya Prigogine won the 1977 Nobel Prize in Chemistry for his research into non-equilibrium “dissipative” structures – how </w:t>
      </w:r>
      <w:r w:rsidRPr="001C34F2">
        <w:rPr>
          <w:rStyle w:val="StyleUnderline"/>
          <w:rFonts w:asciiTheme="majorHAnsi" w:hAnsiTheme="majorHAnsi" w:cstheme="majorHAnsi"/>
          <w:highlight w:val="green"/>
        </w:rPr>
        <w:t>a flow of energy</w:t>
      </w:r>
      <w:r w:rsidRPr="001C34F2">
        <w:rPr>
          <w:rStyle w:val="StyleUnderline"/>
          <w:rFonts w:asciiTheme="majorHAnsi" w:hAnsiTheme="majorHAnsi" w:cstheme="majorHAnsi"/>
        </w:rPr>
        <w:t xml:space="preserve"> across closed system </w:t>
      </w:r>
      <w:r w:rsidRPr="001C34F2">
        <w:rPr>
          <w:rStyle w:val="StyleUnderline"/>
          <w:rFonts w:asciiTheme="majorHAnsi" w:hAnsiTheme="majorHAnsi" w:cstheme="majorHAnsi"/>
          <w:highlight w:val="green"/>
        </w:rPr>
        <w:t>can drive</w:t>
      </w:r>
      <w:r w:rsidRPr="001C34F2">
        <w:rPr>
          <w:rStyle w:val="StyleUnderline"/>
          <w:rFonts w:asciiTheme="majorHAnsi" w:hAnsiTheme="majorHAnsi" w:cstheme="majorHAnsi"/>
        </w:rPr>
        <w:t xml:space="preserve"> the creation of</w:t>
      </w:r>
      <w:r w:rsidRPr="001C34F2">
        <w:rPr>
          <w:rFonts w:asciiTheme="majorHAnsi" w:hAnsiTheme="majorHAnsi" w:cstheme="majorHAnsi"/>
          <w:sz w:val="16"/>
          <w:szCs w:val="16"/>
        </w:rPr>
        <w:t xml:space="preserve"> “</w:t>
      </w:r>
      <w:r w:rsidRPr="001C34F2">
        <w:rPr>
          <w:rStyle w:val="Emphasis"/>
          <w:rFonts w:asciiTheme="majorHAnsi" w:hAnsiTheme="majorHAnsi" w:cstheme="majorHAnsi"/>
          <w:highlight w:val="green"/>
        </w:rPr>
        <w:t>order out of chaos</w:t>
      </w:r>
      <w:r w:rsidRPr="001C34F2">
        <w:rPr>
          <w:rFonts w:asciiTheme="majorHAnsi" w:hAnsiTheme="majorHAnsi" w:cstheme="majorHAnsi"/>
          <w:sz w:val="16"/>
        </w:rPr>
        <w:t xml:space="preserve">” (xi). This is a real scientific expert on entropy proving that </w:t>
      </w:r>
      <w:r w:rsidRPr="001C34F2">
        <w:rPr>
          <w:rStyle w:val="Emphasis"/>
          <w:rFonts w:asciiTheme="majorHAnsi" w:hAnsiTheme="majorHAnsi" w:cstheme="majorHAnsi"/>
          <w:highlight w:val="green"/>
        </w:rPr>
        <w:t>the economy can grow for as long as there is still a sun</w:t>
      </w:r>
      <w:r w:rsidRPr="001C34F2">
        <w:rPr>
          <w:rStyle w:val="Emphasis"/>
          <w:rFonts w:asciiTheme="majorHAnsi" w:hAnsiTheme="majorHAnsi" w:cstheme="majorHAnsi"/>
        </w:rPr>
        <w:t xml:space="preserve"> in the sky</w:t>
      </w:r>
      <w:r w:rsidRPr="001C34F2">
        <w:rPr>
          <w:rFonts w:asciiTheme="majorHAnsi" w:hAnsiTheme="majorHAnsi" w:cstheme="majorHAnsi"/>
          <w:sz w:val="16"/>
        </w:rPr>
        <w:t xml:space="preserve"> (which would give us about another five billion years).</w:t>
      </w:r>
    </w:p>
    <w:p w14:paraId="23595F7E" w14:textId="77777777" w:rsidR="00821937" w:rsidRDefault="00821937" w:rsidP="004119E3">
      <w:pPr>
        <w:rPr>
          <w:rFonts w:asciiTheme="majorHAnsi" w:hAnsiTheme="majorHAnsi" w:cstheme="majorHAnsi"/>
          <w:sz w:val="16"/>
        </w:rPr>
      </w:pPr>
    </w:p>
    <w:p w14:paraId="388FC5B4" w14:textId="77777777" w:rsidR="004119E3" w:rsidRPr="004119E3" w:rsidRDefault="004119E3" w:rsidP="004119E3"/>
    <w:p w14:paraId="5FDF175D" w14:textId="1B9CE173" w:rsidR="00E71AA4" w:rsidRDefault="00E71AA4" w:rsidP="00E71AA4"/>
    <w:p w14:paraId="490CE501" w14:textId="77777777" w:rsidR="0046497B" w:rsidRPr="001C34F2" w:rsidRDefault="0046497B" w:rsidP="0046497B">
      <w:pPr>
        <w:pStyle w:val="Heading4"/>
        <w:rPr>
          <w:rFonts w:asciiTheme="majorHAnsi" w:hAnsiTheme="majorHAnsi" w:cstheme="majorHAnsi"/>
        </w:rPr>
      </w:pPr>
      <w:r w:rsidRPr="001C34F2">
        <w:rPr>
          <w:rFonts w:asciiTheme="majorHAnsi" w:hAnsiTheme="majorHAnsi" w:cstheme="majorHAnsi"/>
        </w:rPr>
        <w:t xml:space="preserve">Causes </w:t>
      </w:r>
      <w:r w:rsidRPr="001C34F2">
        <w:rPr>
          <w:rFonts w:asciiTheme="majorHAnsi" w:hAnsiTheme="majorHAnsi" w:cstheme="majorHAnsi"/>
          <w:u w:val="single"/>
        </w:rPr>
        <w:t>space colonization</w:t>
      </w:r>
      <w:r w:rsidRPr="001C34F2">
        <w:rPr>
          <w:rFonts w:asciiTheme="majorHAnsi" w:hAnsiTheme="majorHAnsi" w:cstheme="majorHAnsi"/>
        </w:rPr>
        <w:t>.</w:t>
      </w:r>
    </w:p>
    <w:p w14:paraId="0EBA38B3" w14:textId="77777777" w:rsidR="0046497B" w:rsidRPr="001C34F2" w:rsidRDefault="0046497B" w:rsidP="0046497B">
      <w:pPr>
        <w:rPr>
          <w:rFonts w:asciiTheme="majorHAnsi" w:hAnsiTheme="majorHAnsi" w:cstheme="majorHAnsi"/>
        </w:rPr>
      </w:pPr>
      <w:r w:rsidRPr="001C34F2">
        <w:rPr>
          <w:rStyle w:val="Style13ptBold"/>
          <w:rFonts w:asciiTheme="majorHAnsi" w:hAnsiTheme="majorHAnsi" w:cstheme="majorHAnsi"/>
        </w:rPr>
        <w:t>Thiessen ‘20</w:t>
      </w:r>
      <w:r w:rsidRPr="001C34F2">
        <w:rPr>
          <w:rFonts w:asciiTheme="majorHAnsi" w:hAnsiTheme="majorHAnsi" w:cstheme="maj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6-27-2021, LASA-SC)</w:t>
      </w:r>
    </w:p>
    <w:p w14:paraId="191DDCA2" w14:textId="77777777" w:rsidR="0046497B" w:rsidRPr="001C34F2" w:rsidRDefault="0046497B" w:rsidP="0046497B">
      <w:pPr>
        <w:rPr>
          <w:rStyle w:val="StyleUnderline"/>
          <w:rFonts w:asciiTheme="majorHAnsi" w:hAnsiTheme="majorHAnsi" w:cstheme="majorHAnsi"/>
        </w:rPr>
      </w:pPr>
      <w:r w:rsidRPr="001C34F2">
        <w:rPr>
          <w:rStyle w:val="StyleUnderline"/>
          <w:rFonts w:asciiTheme="majorHAnsi" w:hAnsiTheme="majorHAnsi" w:cstheme="majorHAnsi"/>
        </w:rPr>
        <w:t>It was one small step for man, one giant leap for capitalism.</w:t>
      </w:r>
      <w:r w:rsidRPr="001C34F2">
        <w:rPr>
          <w:rFonts w:asciiTheme="majorHAnsi" w:hAnsiTheme="majorHAnsi" w:cstheme="majorHAnsi"/>
          <w:sz w:val="16"/>
        </w:rPr>
        <w:t xml:space="preserve"> Only three countries have ever launched human beings into orbit. This past weekend, </w:t>
      </w:r>
      <w:r w:rsidRPr="001C34F2">
        <w:rPr>
          <w:rStyle w:val="Emphasis"/>
          <w:rFonts w:asciiTheme="majorHAnsi" w:hAnsiTheme="majorHAnsi" w:cstheme="majorHAnsi"/>
        </w:rPr>
        <w:t>SpaceX became the first private company ever to do so</w:t>
      </w:r>
      <w:r w:rsidRPr="001C34F2">
        <w:rPr>
          <w:rFonts w:asciiTheme="majorHAnsi" w:hAnsiTheme="majorHAnsi" w:cstheme="majorHAnsi"/>
          <w:sz w:val="16"/>
        </w:rPr>
        <w:t xml:space="preserve">, when it sent its Crew Dragon capsule into space aboard its Falcon 9 rocket and docked with the International Space Station. </w:t>
      </w:r>
      <w:r w:rsidRPr="001C34F2">
        <w:rPr>
          <w:rStyle w:val="StyleUnderline"/>
          <w:rFonts w:asciiTheme="majorHAnsi" w:hAnsiTheme="majorHAnsi" w:cstheme="majorHAnsi"/>
        </w:rPr>
        <w:t>This was accomplished by a company Elon Musk started in 2002 in a California strip mall warehouse with just a dozen employees and a mariachi band</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At a time when our nation is debating the merits of socialism, </w:t>
      </w:r>
      <w:r w:rsidRPr="001C34F2">
        <w:rPr>
          <w:rStyle w:val="Emphasis"/>
          <w:rFonts w:asciiTheme="majorHAnsi" w:hAnsiTheme="majorHAnsi" w:cstheme="majorHAnsi"/>
          <w:highlight w:val="cyan"/>
        </w:rPr>
        <w:t>SpaceX</w:t>
      </w:r>
      <w:r w:rsidRPr="001C34F2">
        <w:rPr>
          <w:rStyle w:val="Emphasis"/>
          <w:rFonts w:asciiTheme="majorHAnsi" w:hAnsiTheme="majorHAnsi" w:cstheme="majorHAnsi"/>
        </w:rPr>
        <w:t xml:space="preserve"> has </w:t>
      </w:r>
      <w:r w:rsidRPr="001C34F2">
        <w:rPr>
          <w:rStyle w:val="Emphasis"/>
          <w:rFonts w:asciiTheme="majorHAnsi" w:hAnsiTheme="majorHAnsi" w:cstheme="majorHAnsi"/>
          <w:highlight w:val="cyan"/>
        </w:rPr>
        <w:t>given</w:t>
      </w:r>
      <w:r w:rsidRPr="001C34F2">
        <w:rPr>
          <w:rStyle w:val="Emphasis"/>
          <w:rFonts w:asciiTheme="majorHAnsi" w:hAnsiTheme="majorHAnsi" w:cstheme="majorHAnsi"/>
        </w:rPr>
        <w:t xml:space="preserve"> us an incredible </w:t>
      </w:r>
      <w:r w:rsidRPr="001C34F2">
        <w:rPr>
          <w:rStyle w:val="Emphasis"/>
          <w:rFonts w:asciiTheme="majorHAnsi" w:hAnsiTheme="majorHAnsi" w:cstheme="majorHAnsi"/>
          <w:highlight w:val="cyan"/>
        </w:rPr>
        <w:t>testament to the power of American free enterprise</w:t>
      </w:r>
      <w:r w:rsidRPr="001C34F2">
        <w:rPr>
          <w:rStyle w:val="Emphasis"/>
          <w:rFonts w:asciiTheme="majorHAnsi" w:hAnsiTheme="majorHAnsi" w:cstheme="majorHAnsi"/>
        </w:rPr>
        <w:t>.</w:t>
      </w:r>
      <w:r w:rsidRPr="001C34F2">
        <w:rPr>
          <w:rFonts w:asciiTheme="majorHAnsi" w:hAnsiTheme="majorHAnsi" w:cstheme="majorHAnsi"/>
          <w:sz w:val="16"/>
        </w:rPr>
        <w:t xml:space="preserve"> While the left is advocating unprecedented government intervention in almost every sector of the U.S. economy, from health care to energy, today </w:t>
      </w:r>
      <w:r w:rsidRPr="001C34F2">
        <w:rPr>
          <w:rStyle w:val="StyleUnderline"/>
          <w:rFonts w:asciiTheme="majorHAnsi" w:hAnsiTheme="majorHAnsi" w:cstheme="majorHAnsi"/>
        </w:rPr>
        <w:t>Americans are celebrating the successful privatization of space travel.</w:t>
      </w:r>
      <w:r w:rsidRPr="001C34F2">
        <w:rPr>
          <w:rFonts w:asciiTheme="majorHAnsi" w:hAnsiTheme="majorHAnsi" w:cstheme="majorHAnsi"/>
          <w:sz w:val="16"/>
        </w:rPr>
        <w:t xml:space="preserve"> If you want to see the difference between what government and private enterprise can do, consider: </w:t>
      </w:r>
      <w:r w:rsidRPr="001C34F2">
        <w:rPr>
          <w:rStyle w:val="Emphasis"/>
          <w:rFonts w:asciiTheme="majorHAnsi" w:hAnsiTheme="majorHAnsi" w:cstheme="majorHAnsi"/>
        </w:rPr>
        <w:t xml:space="preserve">It </w:t>
      </w:r>
      <w:r w:rsidRPr="001C34F2">
        <w:rPr>
          <w:rStyle w:val="Emphasis"/>
          <w:rFonts w:asciiTheme="majorHAnsi" w:hAnsiTheme="majorHAnsi" w:cstheme="majorHAnsi"/>
          <w:highlight w:val="cyan"/>
        </w:rPr>
        <w:t>took a private company to give us the first</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cyan"/>
        </w:rPr>
        <w:t>space vehicle</w:t>
      </w:r>
      <w:r w:rsidRPr="001C34F2">
        <w:rPr>
          <w:rStyle w:val="Emphasis"/>
          <w:rFonts w:asciiTheme="majorHAnsi" w:hAnsiTheme="majorHAnsi" w:cstheme="majorHAnsi"/>
        </w:rPr>
        <w:t xml:space="preserv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1C34F2">
        <w:rPr>
          <w:rFonts w:asciiTheme="majorHAnsi" w:hAnsiTheme="majorHAnsi" w:cstheme="maj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cyan"/>
        </w:rPr>
        <w:t>cost to</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NASA for launching a man into space</w:t>
      </w:r>
      <w:r w:rsidRPr="001C34F2">
        <w:rPr>
          <w:rStyle w:val="StyleUnderline"/>
          <w:rFonts w:asciiTheme="majorHAnsi" w:hAnsiTheme="majorHAnsi" w:cstheme="majorHAnsi"/>
        </w:rPr>
        <w:t xml:space="preserve"> on the space shuttle orbiter </w:t>
      </w:r>
      <w:r w:rsidRPr="001C34F2">
        <w:rPr>
          <w:rStyle w:val="StyleUnderline"/>
          <w:rFonts w:asciiTheme="majorHAnsi" w:hAnsiTheme="majorHAnsi" w:cstheme="majorHAnsi"/>
          <w:highlight w:val="cyan"/>
        </w:rPr>
        <w:t>was $170 million</w:t>
      </w:r>
      <w:r w:rsidRPr="001C34F2">
        <w:rPr>
          <w:rStyle w:val="StyleUnderline"/>
          <w:rFonts w:asciiTheme="majorHAnsi" w:hAnsiTheme="majorHAnsi" w:cstheme="majorHAnsi"/>
        </w:rPr>
        <w:t xml:space="preserve"> per seat, </w:t>
      </w:r>
      <w:r w:rsidRPr="001C34F2">
        <w:rPr>
          <w:rStyle w:val="StyleUnderline"/>
          <w:rFonts w:asciiTheme="majorHAnsi" w:hAnsiTheme="majorHAnsi" w:cstheme="majorHAnsi"/>
          <w:highlight w:val="cyan"/>
        </w:rPr>
        <w:t>compared with just $60 million</w:t>
      </w:r>
      <w:r w:rsidRPr="001C34F2">
        <w:rPr>
          <w:rStyle w:val="StyleUnderline"/>
          <w:rFonts w:asciiTheme="majorHAnsi" w:hAnsiTheme="majorHAnsi" w:cstheme="majorHAnsi"/>
        </w:rPr>
        <w:t xml:space="preserve"> to $67 million </w:t>
      </w:r>
      <w:r w:rsidRPr="001C34F2">
        <w:rPr>
          <w:rStyle w:val="StyleUnderline"/>
          <w:rFonts w:asciiTheme="majorHAnsi" w:hAnsiTheme="majorHAnsi" w:cstheme="majorHAnsi"/>
          <w:highlight w:val="cyan"/>
        </w:rPr>
        <w:t>on the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Dragon</w:t>
      </w:r>
      <w:r w:rsidRPr="001C34F2">
        <w:rPr>
          <w:rStyle w:val="StyleUnderline"/>
          <w:rFonts w:asciiTheme="majorHAnsi" w:hAnsiTheme="majorHAnsi" w:cstheme="majorHAnsi"/>
        </w:rPr>
        <w:t xml:space="preserve"> capsule.</w:t>
      </w:r>
      <w:r w:rsidRPr="001C34F2">
        <w:rPr>
          <w:rFonts w:asciiTheme="majorHAnsi" w:hAnsiTheme="majorHAnsi" w:cstheme="maj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1C34F2">
        <w:rPr>
          <w:rStyle w:val="StyleUnderline"/>
          <w:rFonts w:asciiTheme="majorHAnsi" w:hAnsiTheme="majorHAnsi" w:cstheme="majorHAnsi"/>
          <w:highlight w:val="cyan"/>
        </w:rPr>
        <w:t>SpaceX did it in six years</w:t>
      </w:r>
      <w:r w:rsidRPr="001C34F2">
        <w:rPr>
          <w:rStyle w:val="StyleUnderline"/>
          <w:rFonts w:asciiTheme="majorHAnsi" w:hAnsiTheme="majorHAnsi" w:cstheme="majorHAnsi"/>
        </w:rPr>
        <w:t xml:space="preserve"> — </w:t>
      </w:r>
      <w:r w:rsidRPr="001C34F2">
        <w:rPr>
          <w:rStyle w:val="StyleUnderline"/>
          <w:rFonts w:asciiTheme="majorHAnsi" w:hAnsiTheme="majorHAnsi" w:cstheme="majorHAnsi"/>
          <w:highlight w:val="cyan"/>
        </w:rPr>
        <w:t>far faster</w:t>
      </w:r>
      <w:r w:rsidRPr="001C34F2">
        <w:rPr>
          <w:rStyle w:val="StyleUnderline"/>
          <w:rFonts w:asciiTheme="majorHAnsi" w:hAnsiTheme="majorHAnsi" w:cstheme="majorHAnsi"/>
        </w:rPr>
        <w:t xml:space="preserve"> than the time it took to develop the space shuttle</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private sector does it better, cheaper, </w:t>
      </w:r>
      <w:proofErr w:type="gramStart"/>
      <w:r w:rsidRPr="001C34F2">
        <w:rPr>
          <w:rStyle w:val="StyleUnderline"/>
          <w:rFonts w:asciiTheme="majorHAnsi" w:hAnsiTheme="majorHAnsi" w:cstheme="majorHAnsi"/>
        </w:rPr>
        <w:t>faster</w:t>
      </w:r>
      <w:proofErr w:type="gramEnd"/>
      <w:r w:rsidRPr="001C34F2">
        <w:rPr>
          <w:rStyle w:val="StyleUnderline"/>
          <w:rFonts w:asciiTheme="majorHAnsi" w:hAnsiTheme="majorHAnsi" w:cstheme="majorHAnsi"/>
        </w:rPr>
        <w:t xml:space="preserve"> and more efficiently than government. Why? </w:t>
      </w:r>
      <w:r w:rsidRPr="001C34F2">
        <w:rPr>
          <w:rStyle w:val="Emphasis"/>
          <w:rFonts w:asciiTheme="majorHAnsi" w:hAnsiTheme="majorHAnsi" w:cstheme="majorHAnsi"/>
        </w:rPr>
        <w:t xml:space="preserve">Competition. </w:t>
      </w:r>
      <w:r w:rsidRPr="001C34F2">
        <w:rPr>
          <w:rFonts w:asciiTheme="majorHAnsi" w:hAnsiTheme="majorHAnsi" w:cstheme="majorHAnsi"/>
          <w:sz w:val="16"/>
        </w:rPr>
        <w:t xml:space="preserve">Today, SpaceX </w:t>
      </w:r>
      <w:proofErr w:type="gramStart"/>
      <w:r w:rsidRPr="001C34F2">
        <w:rPr>
          <w:rFonts w:asciiTheme="majorHAnsi" w:hAnsiTheme="majorHAnsi" w:cstheme="majorHAnsi"/>
          <w:sz w:val="16"/>
        </w:rPr>
        <w:t>has to</w:t>
      </w:r>
      <w:proofErr w:type="gramEnd"/>
      <w:r w:rsidRPr="001C34F2">
        <w:rPr>
          <w:rFonts w:asciiTheme="majorHAnsi" w:hAnsiTheme="majorHAnsi" w:cstheme="majorHAnsi"/>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1C34F2">
        <w:rPr>
          <w:rStyle w:val="StyleUnderline"/>
          <w:rFonts w:asciiTheme="majorHAnsi" w:hAnsiTheme="majorHAnsi" w:cstheme="majorHAnsi"/>
        </w:rPr>
        <w:t>In the race to put the first privately launched man into orbit, upstart SpaceX had to beat aerospace behemoth Boeing and its Starliner capsule to the punch</w:t>
      </w:r>
      <w:r w:rsidRPr="001C34F2">
        <w:rPr>
          <w:rFonts w:asciiTheme="majorHAnsi" w:hAnsiTheme="majorHAnsi" w:cstheme="majorHAnsi"/>
          <w:sz w:val="16"/>
        </w:rPr>
        <w:t xml:space="preserve">. It did so — for more than $1 billion less than its competitor. </w:t>
      </w:r>
      <w:r w:rsidRPr="001C34F2">
        <w:rPr>
          <w:rStyle w:val="Emphasis"/>
          <w:rFonts w:asciiTheme="majorHAnsi" w:hAnsiTheme="majorHAnsi" w:cstheme="majorHAnsi"/>
        </w:rPr>
        <w:t xml:space="preserve">That </w:t>
      </w:r>
      <w:r w:rsidRPr="001C34F2">
        <w:rPr>
          <w:rStyle w:val="Emphasis"/>
          <w:rFonts w:asciiTheme="majorHAnsi" w:hAnsiTheme="majorHAnsi" w:cstheme="majorHAnsi"/>
          <w:highlight w:val="cyan"/>
        </w:rPr>
        <w:t>spirit of competition</w:t>
      </w:r>
      <w:r w:rsidRPr="001C34F2">
        <w:rPr>
          <w:rStyle w:val="Emphasis"/>
          <w:rFonts w:asciiTheme="majorHAnsi" w:hAnsiTheme="majorHAnsi" w:cstheme="majorHAnsi"/>
        </w:rPr>
        <w:t xml:space="preserve"> and innovation will </w:t>
      </w:r>
      <w:r w:rsidRPr="001C34F2">
        <w:rPr>
          <w:rStyle w:val="Emphasis"/>
          <w:rFonts w:asciiTheme="majorHAnsi" w:hAnsiTheme="majorHAnsi" w:cstheme="majorHAnsi"/>
          <w:highlight w:val="cyan"/>
        </w:rPr>
        <w:t>revolutionize</w:t>
      </w:r>
      <w:r w:rsidRPr="001C34F2">
        <w:rPr>
          <w:rStyle w:val="Emphasis"/>
          <w:rFonts w:asciiTheme="majorHAnsi" w:hAnsiTheme="majorHAnsi" w:cstheme="majorHAnsi"/>
        </w:rPr>
        <w:t xml:space="preserve"> space </w:t>
      </w:r>
      <w:r w:rsidRPr="001C34F2">
        <w:rPr>
          <w:rStyle w:val="Emphasis"/>
          <w:rFonts w:asciiTheme="majorHAnsi" w:hAnsiTheme="majorHAnsi" w:cstheme="majorHAnsi"/>
          <w:highlight w:val="cyan"/>
        </w:rPr>
        <w:t>travel</w:t>
      </w:r>
      <w:r w:rsidRPr="001C34F2">
        <w:rPr>
          <w:rStyle w:val="Emphasis"/>
          <w:rFonts w:asciiTheme="majorHAnsi" w:hAnsiTheme="majorHAnsi" w:cstheme="majorHAnsi"/>
        </w:rPr>
        <w:t xml:space="preserve"> in the years ahead</w:t>
      </w:r>
      <w:r w:rsidRPr="001C34F2">
        <w:rPr>
          <w:rFonts w:asciiTheme="majorHAnsi" w:hAnsiTheme="majorHAnsi" w:cstheme="majorHAnsi"/>
          <w:sz w:val="16"/>
        </w:rPr>
        <w:t xml:space="preserve">. Indeed, Musk has his sights set far beyond Earth orbit. </w:t>
      </w:r>
      <w:r w:rsidRPr="001C34F2">
        <w:rPr>
          <w:rStyle w:val="StyleUnderline"/>
          <w:rFonts w:asciiTheme="majorHAnsi" w:hAnsiTheme="majorHAnsi" w:cstheme="majorHAnsi"/>
        </w:rPr>
        <w:t xml:space="preserve">Already, </w:t>
      </w:r>
      <w:r w:rsidRPr="001C34F2">
        <w:rPr>
          <w:rStyle w:val="StyleUnderline"/>
          <w:rFonts w:asciiTheme="majorHAnsi" w:hAnsiTheme="majorHAnsi" w:cstheme="majorHAnsi"/>
          <w:highlight w:val="cyan"/>
        </w:rPr>
        <w:t>SpaceX</w:t>
      </w:r>
      <w:r w:rsidRPr="001C34F2">
        <w:rPr>
          <w:rStyle w:val="StyleUnderline"/>
          <w:rFonts w:asciiTheme="majorHAnsi" w:hAnsiTheme="majorHAnsi" w:cstheme="majorHAnsi"/>
        </w:rPr>
        <w:t xml:space="preserve"> is </w:t>
      </w:r>
      <w:r w:rsidRPr="001C34F2">
        <w:rPr>
          <w:rStyle w:val="StyleUnderline"/>
          <w:rFonts w:asciiTheme="majorHAnsi" w:hAnsiTheme="majorHAnsi" w:cstheme="majorHAnsi"/>
          <w:highlight w:val="cyan"/>
        </w:rPr>
        <w:t>working on a</w:t>
      </w:r>
      <w:r w:rsidRPr="001C34F2">
        <w:rPr>
          <w:rStyle w:val="StyleUnderline"/>
          <w:rFonts w:asciiTheme="majorHAnsi" w:hAnsiTheme="majorHAnsi" w:cstheme="majorHAnsi"/>
        </w:rPr>
        <w:t xml:space="preserve"> much larger version of the Falcon 9 reusable rocket called Super Heavy that will carry a deep-space capsule named </w:t>
      </w:r>
      <w:r w:rsidRPr="001C34F2">
        <w:rPr>
          <w:rStyle w:val="StyleUnderline"/>
          <w:rFonts w:asciiTheme="majorHAnsi" w:hAnsiTheme="majorHAnsi" w:cstheme="majorHAnsi"/>
          <w:highlight w:val="cyan"/>
        </w:rPr>
        <w:t xml:space="preserve">Starship </w:t>
      </w:r>
      <w:r w:rsidRPr="001C34F2">
        <w:rPr>
          <w:rStyle w:val="StyleUnderline"/>
          <w:rFonts w:asciiTheme="majorHAnsi" w:hAnsiTheme="majorHAnsi" w:cstheme="majorHAnsi"/>
        </w:rPr>
        <w:t xml:space="preserve">capable of carrying up </w:t>
      </w:r>
      <w:r w:rsidRPr="001C34F2">
        <w:rPr>
          <w:rStyle w:val="StyleUnderline"/>
          <w:rFonts w:asciiTheme="majorHAnsi" w:hAnsiTheme="majorHAnsi" w:cstheme="majorHAnsi"/>
          <w:highlight w:val="cyan"/>
        </w:rPr>
        <w:t>to</w:t>
      </w:r>
      <w:r w:rsidRPr="001C34F2">
        <w:rPr>
          <w:rStyle w:val="StyleUnderline"/>
          <w:rFonts w:asciiTheme="majorHAnsi" w:hAnsiTheme="majorHAnsi" w:cstheme="majorHAnsi"/>
        </w:rPr>
        <w:t xml:space="preserve"> 100 people to the moon and eventually to Mars.</w:t>
      </w:r>
      <w:r w:rsidRPr="001C34F2">
        <w:rPr>
          <w:rFonts w:asciiTheme="majorHAnsi" w:hAnsiTheme="majorHAnsi" w:cstheme="majorHAnsi"/>
          <w:sz w:val="16"/>
        </w:rPr>
        <w:t xml:space="preserve"> Musk’s goal — the reason he founded SpaceX — is to </w:t>
      </w:r>
      <w:r w:rsidRPr="001C34F2">
        <w:rPr>
          <w:rStyle w:val="Emphasis"/>
          <w:rFonts w:asciiTheme="majorHAnsi" w:hAnsiTheme="majorHAnsi" w:cstheme="majorHAnsi"/>
          <w:highlight w:val="cyan"/>
        </w:rPr>
        <w:t xml:space="preserve">colonize Mars </w:t>
      </w:r>
      <w:r w:rsidRPr="001C34F2">
        <w:rPr>
          <w:rStyle w:val="Emphasis"/>
          <w:rFonts w:asciiTheme="majorHAnsi" w:hAnsiTheme="majorHAnsi" w:cstheme="majorHAnsi"/>
        </w:rPr>
        <w:t>and make humanity a multiplanetary species</w:t>
      </w:r>
      <w:r w:rsidRPr="001C34F2">
        <w:rPr>
          <w:rStyle w:val="StyleUnderline"/>
          <w:rFonts w:asciiTheme="majorHAnsi" w:hAnsiTheme="majorHAnsi" w:cstheme="majorHAnsi"/>
        </w:rPr>
        <w:t>. He has set a goal of founding a million-person city on Mars by 2050 complete with iron foundries and pizza joints</w:t>
      </w:r>
      <w:r w:rsidRPr="001C34F2">
        <w:rPr>
          <w:rFonts w:asciiTheme="majorHAnsi" w:hAnsiTheme="majorHAnsi" w:cstheme="majorHAnsi"/>
          <w:sz w:val="16"/>
        </w:rPr>
        <w:t xml:space="preserve">. Can it be done? Who </w:t>
      </w:r>
      <w:proofErr w:type="gramStart"/>
      <w:r w:rsidRPr="001C34F2">
        <w:rPr>
          <w:rFonts w:asciiTheme="majorHAnsi" w:hAnsiTheme="majorHAnsi" w:cstheme="majorHAnsi"/>
          <w:sz w:val="16"/>
        </w:rPr>
        <w:t>knows.</w:t>
      </w:r>
      <w:proofErr w:type="gramEnd"/>
      <w:r w:rsidRPr="001C34F2">
        <w:rPr>
          <w:rFonts w:asciiTheme="majorHAnsi" w:hAnsiTheme="majorHAnsi" w:cstheme="majorHAnsi"/>
          <w:sz w:val="16"/>
        </w:rPr>
        <w:t xml:space="preserve"> But this much is certain: </w:t>
      </w:r>
      <w:r w:rsidRPr="001C34F2">
        <w:rPr>
          <w:rStyle w:val="Emphasis"/>
          <w:rFonts w:asciiTheme="majorHAnsi" w:hAnsiTheme="majorHAnsi" w:cstheme="majorHAnsi"/>
        </w:rPr>
        <w:t xml:space="preserve">Private-sector innovation is </w:t>
      </w:r>
      <w:r w:rsidRPr="001C34F2">
        <w:rPr>
          <w:rStyle w:val="Emphasis"/>
          <w:rFonts w:asciiTheme="majorHAnsi" w:hAnsiTheme="majorHAnsi" w:cstheme="majorHAnsi"/>
        </w:rPr>
        <w:lastRenderedPageBreak/>
        <w:t>opening the door to a new era of space exploration.</w:t>
      </w:r>
      <w:r w:rsidRPr="001C34F2">
        <w:rPr>
          <w:rFonts w:asciiTheme="majorHAnsi" w:hAnsiTheme="majorHAnsi" w:cstheme="majorHAnsi"/>
          <w:sz w:val="16"/>
        </w:rPr>
        <w:t xml:space="preserve"> </w:t>
      </w:r>
      <w:r w:rsidRPr="001C34F2">
        <w:rPr>
          <w:rStyle w:val="StyleUnderline"/>
          <w:rFonts w:asciiTheme="majorHAnsi" w:hAnsiTheme="majorHAnsi" w:cstheme="majorHAnsi"/>
        </w:rPr>
        <w:t>Wouldn’t it be ironic if, just as capitalism is allowing us to explore the farthest reaches of our solar system, Americans decided to embrace socialism back here on Earth?</w:t>
      </w:r>
    </w:p>
    <w:p w14:paraId="29A5EFC5" w14:textId="77777777" w:rsidR="0046497B" w:rsidRPr="001C34F2" w:rsidRDefault="0046497B" w:rsidP="0046497B">
      <w:pPr>
        <w:rPr>
          <w:rStyle w:val="Emphasis"/>
          <w:rFonts w:asciiTheme="majorHAnsi" w:hAnsiTheme="majorHAnsi" w:cstheme="majorHAnsi"/>
          <w:b w:val="0"/>
          <w:iCs w:val="0"/>
        </w:rPr>
      </w:pPr>
    </w:p>
    <w:p w14:paraId="5DEC25E4" w14:textId="77777777" w:rsidR="0046497B" w:rsidRPr="001C34F2" w:rsidRDefault="0046497B" w:rsidP="0046497B">
      <w:pPr>
        <w:pStyle w:val="Heading4"/>
        <w:rPr>
          <w:rFonts w:asciiTheme="majorHAnsi" w:hAnsiTheme="majorHAnsi" w:cstheme="majorHAnsi"/>
        </w:rPr>
      </w:pPr>
      <w:r w:rsidRPr="001C34F2">
        <w:rPr>
          <w:rFonts w:asciiTheme="majorHAnsi" w:hAnsiTheme="majorHAnsi" w:cstheme="majorHAnsi"/>
        </w:rPr>
        <w:t>That solves every impact</w:t>
      </w:r>
    </w:p>
    <w:p w14:paraId="4776870D" w14:textId="77777777" w:rsidR="0046497B" w:rsidRPr="001C34F2" w:rsidRDefault="0046497B" w:rsidP="0046497B">
      <w:pPr>
        <w:rPr>
          <w:rFonts w:asciiTheme="majorHAnsi" w:hAnsiTheme="majorHAnsi" w:cstheme="majorHAnsi"/>
        </w:rPr>
      </w:pPr>
      <w:r w:rsidRPr="001C34F2">
        <w:rPr>
          <w:rStyle w:val="Style13ptBold"/>
          <w:rFonts w:asciiTheme="majorHAnsi" w:hAnsiTheme="majorHAnsi" w:cstheme="majorHAnsi"/>
        </w:rPr>
        <w:t>Drake '16</w:t>
      </w:r>
      <w:r w:rsidRPr="001C34F2">
        <w:rPr>
          <w:rFonts w:asciiTheme="majorHAnsi" w:hAnsiTheme="majorHAnsi" w:cstheme="majorHAnsi"/>
        </w:rPr>
        <w:t xml:space="preserve"> – a science journalist and contributing writer at National Geographic. She earned an A.B. in biology, psychology, and dance at Cornell University, worked in a clinical </w:t>
      </w:r>
      <w:proofErr w:type="gramStart"/>
      <w:r w:rsidRPr="001C34F2">
        <w:rPr>
          <w:rFonts w:asciiTheme="majorHAnsi" w:hAnsiTheme="majorHAnsi" w:cstheme="majorHAnsi"/>
        </w:rPr>
        <w:t>genetics</w:t>
      </w:r>
      <w:proofErr w:type="gramEnd"/>
      <w:r w:rsidRPr="001C34F2">
        <w:rPr>
          <w:rFonts w:asciiTheme="majorHAnsi" w:hAnsiTheme="majorHAnsi" w:cstheme="majorHAnsi"/>
        </w:rPr>
        <w:t xml:space="preserve">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6-22-2021, LASA-SC)</w:t>
      </w:r>
    </w:p>
    <w:p w14:paraId="2927D4CB" w14:textId="77777777" w:rsidR="0046497B" w:rsidRPr="001C34F2" w:rsidRDefault="0046497B" w:rsidP="0046497B">
      <w:pPr>
        <w:rPr>
          <w:rFonts w:asciiTheme="majorHAnsi" w:hAnsiTheme="majorHAnsi" w:cstheme="majorHAnsi"/>
          <w:sz w:val="16"/>
        </w:rPr>
      </w:pPr>
      <w:r w:rsidRPr="001C34F2">
        <w:rPr>
          <w:rFonts w:asciiTheme="majorHAnsi" w:hAnsiTheme="majorHAnsi" w:cstheme="majorHAnsi"/>
          <w:sz w:val="16"/>
        </w:rPr>
        <w:t xml:space="preserve">In perhaps the most eagerly anticipated aerospace announcement of the year, </w:t>
      </w:r>
      <w:r w:rsidRPr="001C34F2">
        <w:rPr>
          <w:rStyle w:val="StyleUnderline"/>
          <w:rFonts w:asciiTheme="majorHAnsi" w:hAnsiTheme="majorHAnsi" w:cstheme="majorHAnsi"/>
        </w:rPr>
        <w:t>SpaceX</w:t>
      </w:r>
      <w:r w:rsidRPr="001C34F2">
        <w:rPr>
          <w:rFonts w:asciiTheme="majorHAnsi" w:hAnsiTheme="majorHAnsi" w:cstheme="majorHAnsi"/>
        </w:rPr>
        <w:t xml:space="preserve"> </w:t>
      </w:r>
      <w:r w:rsidRPr="001C34F2">
        <w:rPr>
          <w:rFonts w:asciiTheme="majorHAnsi" w:hAnsiTheme="majorHAnsi" w:cstheme="majorHAnsi"/>
          <w:sz w:val="16"/>
          <w:szCs w:val="16"/>
        </w:rPr>
        <w:t xml:space="preserve">founder </w:t>
      </w:r>
      <w:r w:rsidRPr="001C34F2">
        <w:rPr>
          <w:rFonts w:asciiTheme="majorHAnsi" w:hAnsiTheme="majorHAnsi" w:cstheme="majorHAnsi"/>
          <w:sz w:val="16"/>
        </w:rPr>
        <w:t xml:space="preserve">Elon Musk has </w:t>
      </w:r>
      <w:r w:rsidRPr="001C34F2">
        <w:rPr>
          <w:rStyle w:val="StyleUnderline"/>
          <w:rFonts w:asciiTheme="majorHAnsi" w:hAnsiTheme="majorHAnsi" w:cstheme="majorHAnsi"/>
        </w:rPr>
        <w:t>revealed</w:t>
      </w:r>
      <w:r w:rsidRPr="001C34F2">
        <w:rPr>
          <w:rFonts w:asciiTheme="majorHAnsi" w:hAnsiTheme="majorHAnsi" w:cstheme="majorHAnsi"/>
          <w:sz w:val="16"/>
        </w:rPr>
        <w:t xml:space="preserve"> his </w:t>
      </w:r>
      <w:r w:rsidRPr="001C34F2">
        <w:rPr>
          <w:rStyle w:val="StyleUnderline"/>
          <w:rFonts w:asciiTheme="majorHAnsi" w:hAnsiTheme="majorHAnsi" w:cstheme="majorHAnsi"/>
        </w:rPr>
        <w:t>grand plan for</w:t>
      </w:r>
      <w:r w:rsidRPr="001C34F2">
        <w:rPr>
          <w:rFonts w:asciiTheme="majorHAnsi" w:hAnsiTheme="majorHAnsi" w:cstheme="majorHAnsi"/>
          <w:sz w:val="16"/>
        </w:rPr>
        <w:t xml:space="preserve"> </w:t>
      </w:r>
      <w:r w:rsidRPr="001C34F2">
        <w:rPr>
          <w:rStyle w:val="Emphasis"/>
          <w:rFonts w:asciiTheme="majorHAnsi" w:hAnsiTheme="majorHAnsi" w:cstheme="majorHAnsi"/>
        </w:rPr>
        <w:t>establishing a human settlement on Mars.</w:t>
      </w:r>
      <w:r w:rsidRPr="001C34F2">
        <w:rPr>
          <w:rFonts w:asciiTheme="majorHAnsi" w:hAnsiTheme="majorHAnsi" w:cstheme="majorHAnsi"/>
          <w:sz w:val="16"/>
        </w:rPr>
        <w:t xml:space="preserve"> In short, Musk thinks </w:t>
      </w:r>
      <w:r w:rsidRPr="001C34F2">
        <w:rPr>
          <w:rStyle w:val="StyleUnderline"/>
          <w:rFonts w:asciiTheme="majorHAnsi" w:hAnsiTheme="majorHAnsi" w:cstheme="majorHAnsi"/>
        </w:rPr>
        <w:t>it’s possible to begin shuttling thousands of people between Earth</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and our smaller, redder neighbor sometime </w:t>
      </w:r>
      <w:r w:rsidRPr="001C34F2">
        <w:rPr>
          <w:rStyle w:val="StyleUnderline"/>
          <w:rFonts w:asciiTheme="majorHAnsi" w:hAnsiTheme="majorHAnsi" w:cstheme="majorHAnsi"/>
          <w:highlight w:val="cyan"/>
        </w:rPr>
        <w:t>within</w:t>
      </w:r>
      <w:r w:rsidRPr="001C34F2">
        <w:rPr>
          <w:rStyle w:val="StyleUnderline"/>
          <w:rFonts w:asciiTheme="majorHAnsi" w:hAnsiTheme="majorHAnsi" w:cstheme="majorHAnsi"/>
        </w:rPr>
        <w:t xml:space="preserve"> the next decade or so</w:t>
      </w:r>
      <w:r w:rsidRPr="001C34F2">
        <w:rPr>
          <w:rFonts w:asciiTheme="majorHAnsi" w:hAnsiTheme="majorHAnsi" w:cstheme="majorHAnsi"/>
          <w:sz w:val="16"/>
        </w:rPr>
        <w:t xml:space="preserve">. And not too long after that—perhaps </w:t>
      </w:r>
      <w:r w:rsidRPr="001C34F2">
        <w:rPr>
          <w:rStyle w:val="Emphasis"/>
          <w:rFonts w:asciiTheme="majorHAnsi" w:hAnsiTheme="majorHAnsi" w:cstheme="majorHAnsi"/>
          <w:highlight w:val="cyan"/>
        </w:rPr>
        <w:t>40</w:t>
      </w:r>
      <w:r w:rsidRPr="001C34F2">
        <w:rPr>
          <w:rFonts w:asciiTheme="majorHAnsi" w:hAnsiTheme="majorHAnsi" w:cstheme="majorHAnsi"/>
          <w:sz w:val="16"/>
        </w:rPr>
        <w:t xml:space="preserve"> or a hundred </w:t>
      </w:r>
      <w:r w:rsidRPr="001C34F2">
        <w:rPr>
          <w:rStyle w:val="Emphasis"/>
          <w:rFonts w:asciiTheme="majorHAnsi" w:hAnsiTheme="majorHAnsi" w:cstheme="majorHAnsi"/>
          <w:highlight w:val="cyan"/>
        </w:rPr>
        <w:t>years</w:t>
      </w:r>
      <w:r w:rsidRPr="001C34F2">
        <w:rPr>
          <w:rStyle w:val="Emphasis"/>
          <w:rFonts w:asciiTheme="majorHAnsi" w:hAnsiTheme="majorHAnsi" w:cstheme="majorHAnsi"/>
        </w:rPr>
        <w:t xml:space="preserve"> later</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 xml:space="preserve">Mars </w:t>
      </w:r>
      <w:r w:rsidRPr="001C34F2">
        <w:rPr>
          <w:rStyle w:val="StyleUnderline"/>
          <w:rFonts w:asciiTheme="majorHAnsi" w:hAnsiTheme="majorHAnsi" w:cstheme="majorHAnsi"/>
        </w:rPr>
        <w:t xml:space="preserve">could be </w:t>
      </w:r>
      <w:r w:rsidRPr="001C34F2">
        <w:rPr>
          <w:rStyle w:val="StyleUnderline"/>
          <w:rFonts w:asciiTheme="majorHAnsi" w:hAnsiTheme="majorHAnsi" w:cstheme="majorHAnsi"/>
          <w:highlight w:val="cyan"/>
        </w:rPr>
        <w:t xml:space="preserve">home to a </w:t>
      </w:r>
      <w:r w:rsidRPr="001C34F2">
        <w:rPr>
          <w:rStyle w:val="StyleUnderline"/>
          <w:rFonts w:asciiTheme="majorHAnsi" w:hAnsiTheme="majorHAnsi" w:cstheme="majorHAnsi"/>
        </w:rPr>
        <w:t xml:space="preserve">self-sustaining </w:t>
      </w:r>
      <w:r w:rsidRPr="001C34F2">
        <w:rPr>
          <w:rStyle w:val="StyleUnderline"/>
          <w:rFonts w:asciiTheme="majorHAnsi" w:hAnsiTheme="majorHAnsi" w:cstheme="majorHAnsi"/>
          <w:highlight w:val="cyan"/>
        </w:rPr>
        <w:t xml:space="preserve">colony of </w:t>
      </w:r>
      <w:r w:rsidRPr="001C34F2">
        <w:rPr>
          <w:rStyle w:val="Emphasis"/>
          <w:rFonts w:asciiTheme="majorHAnsi" w:hAnsiTheme="majorHAnsi" w:cstheme="majorHAnsi"/>
          <w:highlight w:val="cyan"/>
        </w:rPr>
        <w:t>a million people</w:t>
      </w:r>
      <w:r w:rsidRPr="001C34F2">
        <w:rPr>
          <w:rStyle w:val="Emphasis"/>
          <w:rFonts w:asciiTheme="majorHAnsi" w:hAnsiTheme="majorHAnsi" w:cstheme="majorHAnsi"/>
        </w:rPr>
        <w:t xml:space="preserve">. </w:t>
      </w:r>
      <w:r w:rsidRPr="001C34F2">
        <w:rPr>
          <w:rFonts w:asciiTheme="majorHAnsi" w:hAnsiTheme="majorHAnsi" w:cstheme="majorHAnsi"/>
          <w:sz w:val="16"/>
        </w:rPr>
        <w:t>“</w:t>
      </w:r>
      <w:r w:rsidRPr="001C34F2">
        <w:rPr>
          <w:rStyle w:val="StyleUnderline"/>
          <w:rFonts w:asciiTheme="majorHAnsi" w:hAnsiTheme="majorHAnsi" w:cstheme="majorHAnsi"/>
        </w:rPr>
        <w:t>This is not about everyone moving to Mars</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this is about becoming multiplanetary</w:t>
      </w:r>
      <w:r w:rsidRPr="001C34F2">
        <w:rPr>
          <w:rFonts w:asciiTheme="majorHAnsi" w:hAnsiTheme="majorHAnsi" w:cstheme="majorHAnsi"/>
          <w:sz w:val="16"/>
        </w:rPr>
        <w:t xml:space="preserve">,” he said on September 27 at the International Astronautical Congress in Guadalajara, Mexico. “This is really about </w:t>
      </w:r>
      <w:r w:rsidRPr="001C34F2">
        <w:rPr>
          <w:rStyle w:val="StyleUnderline"/>
          <w:rFonts w:asciiTheme="majorHAnsi" w:hAnsiTheme="majorHAnsi" w:cstheme="majorHAnsi"/>
          <w:highlight w:val="cyan"/>
        </w:rPr>
        <w:t>minimizing existential risk</w:t>
      </w:r>
      <w:r w:rsidRPr="001C34F2">
        <w:rPr>
          <w:rStyle w:val="StyleUnderline"/>
          <w:rFonts w:asciiTheme="majorHAnsi" w:hAnsiTheme="majorHAnsi" w:cstheme="majorHAnsi"/>
        </w:rPr>
        <w:t xml:space="preserve"> and having a tremendous sense of adventure</w:t>
      </w:r>
      <w:r w:rsidRPr="001C34F2">
        <w:rPr>
          <w:rFonts w:asciiTheme="majorHAnsi" w:hAnsiTheme="majorHAnsi" w:cstheme="majorHAnsi"/>
          <w:sz w:val="16"/>
        </w:rPr>
        <w:t xml:space="preserve">.” Musk’s timeline sounds ambitious, and that's something he readily acknowledges. “I think </w:t>
      </w:r>
      <w:r w:rsidRPr="001C34F2">
        <w:rPr>
          <w:rStyle w:val="Emphasis"/>
          <w:rFonts w:asciiTheme="majorHAnsi" w:hAnsiTheme="majorHAnsi" w:cstheme="majorHAnsi"/>
        </w:rPr>
        <w:t>the technical outline of the plan is about right</w:t>
      </w:r>
      <w:r w:rsidRPr="001C34F2">
        <w:rPr>
          <w:rFonts w:asciiTheme="majorHAnsi" w:hAnsiTheme="majorHAnsi" w:cstheme="majorHAnsi"/>
          <w:sz w:val="16"/>
        </w:rPr>
        <w:t xml:space="preserve">. He also didn’t pretend that it was going to be easy and that they were going to do it in ten years,” </w:t>
      </w:r>
      <w:r w:rsidRPr="001C34F2">
        <w:rPr>
          <w:rStyle w:val="StyleUnderline"/>
          <w:rFonts w:asciiTheme="majorHAnsi" w:hAnsiTheme="majorHAnsi" w:cstheme="majorHAnsi"/>
        </w:rPr>
        <w:t>says</w:t>
      </w:r>
      <w:r w:rsidRPr="001C34F2">
        <w:rPr>
          <w:rFonts w:asciiTheme="majorHAnsi" w:hAnsiTheme="majorHAnsi" w:cstheme="majorHAnsi"/>
          <w:sz w:val="16"/>
        </w:rPr>
        <w:t xml:space="preserve"> Bobby Braun, </w:t>
      </w:r>
      <w:r w:rsidRPr="001C34F2">
        <w:rPr>
          <w:rStyle w:val="Emphasis"/>
          <w:rFonts w:asciiTheme="majorHAnsi" w:hAnsiTheme="majorHAnsi" w:cstheme="majorHAnsi"/>
        </w:rPr>
        <w:t>NASA’s former chief technologist</w:t>
      </w:r>
      <w:r w:rsidRPr="001C34F2">
        <w:rPr>
          <w:rFonts w:asciiTheme="majorHAnsi" w:hAnsiTheme="majorHAnsi" w:cstheme="majorHAnsi"/>
          <w:sz w:val="16"/>
        </w:rPr>
        <w:t xml:space="preserve"> </w:t>
      </w:r>
      <w:r w:rsidRPr="001C34F2">
        <w:rPr>
          <w:rStyle w:val="StyleUnderline"/>
          <w:rFonts w:asciiTheme="majorHAnsi" w:hAnsiTheme="majorHAnsi" w:cstheme="majorHAnsi"/>
        </w:rPr>
        <w:t>who’s now at Georgia Tech University.</w:t>
      </w:r>
      <w:r w:rsidRPr="001C34F2">
        <w:rPr>
          <w:rFonts w:asciiTheme="majorHAnsi" w:hAnsiTheme="majorHAnsi" w:cstheme="majorHAnsi"/>
          <w:sz w:val="16"/>
        </w:rPr>
        <w:t xml:space="preserve"> “I mean, who’s to say what’s possible in a hundred years?” And for those wondering whether we should go at all, the reason for Musk making Mars an imperative is simple. “</w:t>
      </w:r>
      <w:r w:rsidRPr="001C34F2">
        <w:rPr>
          <w:rStyle w:val="StyleUnderline"/>
          <w:rFonts w:asciiTheme="majorHAnsi" w:hAnsiTheme="majorHAnsi" w:cstheme="majorHAnsi"/>
        </w:rPr>
        <w:t>The future of humanity is</w:t>
      </w:r>
      <w:r w:rsidRPr="001C34F2">
        <w:rPr>
          <w:rFonts w:asciiTheme="majorHAnsi" w:hAnsiTheme="majorHAnsi" w:cstheme="majorHAnsi"/>
          <w:sz w:val="16"/>
        </w:rPr>
        <w:t xml:space="preserve"> fundamentally </w:t>
      </w:r>
      <w:r w:rsidRPr="001C34F2">
        <w:rPr>
          <w:rStyle w:val="StyleUnderline"/>
          <w:rFonts w:asciiTheme="majorHAnsi" w:hAnsiTheme="majorHAnsi" w:cstheme="majorHAnsi"/>
        </w:rPr>
        <w:t>going to bifurcate along one of two directions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Either we</w:t>
      </w:r>
      <w:r w:rsidRPr="001C34F2">
        <w:rPr>
          <w:rStyle w:val="StyleUnderline"/>
          <w:rFonts w:asciiTheme="majorHAnsi" w:hAnsiTheme="majorHAnsi" w:cstheme="majorHAnsi"/>
        </w:rPr>
        <w:t xml:space="preserve">’re going to </w:t>
      </w:r>
      <w:r w:rsidRPr="001C34F2">
        <w:rPr>
          <w:rStyle w:val="StyleUnderline"/>
          <w:rFonts w:asciiTheme="majorHAnsi" w:hAnsiTheme="majorHAnsi" w:cstheme="majorHAnsi"/>
          <w:highlight w:val="cyan"/>
        </w:rPr>
        <w:t xml:space="preserve">become </w:t>
      </w:r>
      <w:r w:rsidRPr="001C34F2">
        <w:rPr>
          <w:rStyle w:val="Emphasis"/>
          <w:rFonts w:asciiTheme="majorHAnsi" w:hAnsiTheme="majorHAnsi" w:cstheme="majorHAnsi"/>
          <w:highlight w:val="cyan"/>
        </w:rPr>
        <w:t>a multiplanet</w:t>
      </w:r>
      <w:r w:rsidRPr="001C34F2">
        <w:rPr>
          <w:rStyle w:val="StyleUnderline"/>
          <w:rFonts w:asciiTheme="majorHAnsi" w:hAnsiTheme="majorHAnsi" w:cstheme="majorHAnsi"/>
          <w:highlight w:val="cyan"/>
        </w:rPr>
        <w:t xml:space="preserve"> species</w:t>
      </w:r>
      <w:r w:rsidRPr="001C34F2">
        <w:rPr>
          <w:rFonts w:asciiTheme="majorHAnsi" w:hAnsiTheme="majorHAnsi" w:cstheme="majorHAnsi"/>
          <w:sz w:val="16"/>
        </w:rPr>
        <w:t xml:space="preserve"> and a spacefaring civilization, </w:t>
      </w:r>
      <w:r w:rsidRPr="001C34F2">
        <w:rPr>
          <w:rStyle w:val="StyleUnderline"/>
          <w:rFonts w:asciiTheme="majorHAnsi" w:hAnsiTheme="majorHAnsi" w:cstheme="majorHAnsi"/>
          <w:highlight w:val="cyan"/>
        </w:rPr>
        <w:t>or we’re</w:t>
      </w:r>
      <w:r w:rsidRPr="001C34F2">
        <w:rPr>
          <w:rStyle w:val="StyleUnderline"/>
          <w:rFonts w:asciiTheme="majorHAnsi" w:hAnsiTheme="majorHAnsi" w:cstheme="majorHAnsi"/>
        </w:rPr>
        <w:t xml:space="preserve"> going be </w:t>
      </w:r>
      <w:r w:rsidRPr="001C34F2">
        <w:rPr>
          <w:rStyle w:val="StyleUnderline"/>
          <w:rFonts w:asciiTheme="majorHAnsi" w:hAnsiTheme="majorHAnsi" w:cstheme="majorHAnsi"/>
          <w:highlight w:val="cyan"/>
        </w:rPr>
        <w:t xml:space="preserve">stuck on one planet </w:t>
      </w:r>
      <w:r w:rsidRPr="001C34F2">
        <w:rPr>
          <w:rStyle w:val="Emphasis"/>
          <w:rFonts w:asciiTheme="majorHAnsi" w:hAnsiTheme="majorHAnsi" w:cstheme="majorHAnsi"/>
          <w:highlight w:val="cyan"/>
        </w:rPr>
        <w:t>until</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cyan"/>
        </w:rPr>
        <w:t>some</w:t>
      </w:r>
      <w:r w:rsidRPr="001C34F2">
        <w:rPr>
          <w:rStyle w:val="Emphasis"/>
          <w:rFonts w:asciiTheme="majorHAnsi" w:hAnsiTheme="majorHAnsi" w:cstheme="majorHAnsi"/>
        </w:rPr>
        <w:t xml:space="preserve"> eventual </w:t>
      </w:r>
      <w:r w:rsidRPr="001C34F2">
        <w:rPr>
          <w:rStyle w:val="Emphasis"/>
          <w:rFonts w:asciiTheme="majorHAnsi" w:hAnsiTheme="majorHAnsi" w:cstheme="majorHAnsi"/>
          <w:highlight w:val="cyan"/>
        </w:rPr>
        <w:t>extinction event</w:t>
      </w:r>
      <w:r w:rsidRPr="001C34F2">
        <w:rPr>
          <w:rFonts w:asciiTheme="majorHAnsi" w:hAnsiTheme="majorHAnsi" w:cstheme="majorHAnsi"/>
          <w:sz w:val="16"/>
        </w:rPr>
        <w:t>,” Musk told Ron Howard during an interview for National Geographic Channel’s MARS, a global event series that premieres worldwide on November 14. “For me to be excited and inspired about the future,</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cyan"/>
        </w:rPr>
        <w:t>it’s got to be the first option</w:t>
      </w:r>
      <w:r w:rsidRPr="001C34F2">
        <w:rPr>
          <w:rFonts w:asciiTheme="majorHAnsi" w:hAnsiTheme="majorHAnsi" w:cstheme="majorHAnsi"/>
          <w:sz w:val="16"/>
        </w:rPr>
        <w:t xml:space="preserve">. It’s got to be: We’re going to be a spacefaring civilization.” Mars Fleet Though he admitted his exact timeline is fuzzy, Musk thinks it’s possible </w:t>
      </w:r>
      <w:r w:rsidRPr="001C34F2">
        <w:rPr>
          <w:rStyle w:val="Emphasis"/>
          <w:rFonts w:asciiTheme="majorHAnsi" w:hAnsiTheme="majorHAnsi" w:cstheme="majorHAnsi"/>
        </w:rPr>
        <w:t>humans could begin flying to Mars by the mid-2020</w:t>
      </w:r>
      <w:r w:rsidRPr="001C34F2">
        <w:rPr>
          <w:rFonts w:asciiTheme="majorHAnsi" w:hAnsiTheme="majorHAnsi" w:cstheme="majorHAnsi"/>
          <w:sz w:val="16"/>
        </w:rPr>
        <w:t xml:space="preserve">s. And he thinks the plan for getting there will go something like this: It starts with </w:t>
      </w:r>
      <w:r w:rsidRPr="001C34F2">
        <w:rPr>
          <w:rStyle w:val="StyleUnderline"/>
          <w:rFonts w:asciiTheme="majorHAnsi" w:hAnsiTheme="majorHAnsi" w:cstheme="majorHAnsi"/>
        </w:rPr>
        <w:t xml:space="preserve">a </w:t>
      </w:r>
      <w:proofErr w:type="gramStart"/>
      <w:r w:rsidRPr="001C34F2">
        <w:rPr>
          <w:rStyle w:val="StyleUnderline"/>
          <w:rFonts w:asciiTheme="majorHAnsi" w:hAnsiTheme="majorHAnsi" w:cstheme="majorHAnsi"/>
        </w:rPr>
        <w:t>really big</w:t>
      </w:r>
      <w:proofErr w:type="gramEnd"/>
      <w:r w:rsidRPr="001C34F2">
        <w:rPr>
          <w:rStyle w:val="StyleUnderline"/>
          <w:rFonts w:asciiTheme="majorHAnsi" w:hAnsiTheme="majorHAnsi" w:cstheme="majorHAnsi"/>
        </w:rPr>
        <w:t xml:space="preserve"> rocket</w:t>
      </w:r>
      <w:r w:rsidRPr="001C34F2">
        <w:rPr>
          <w:rFonts w:asciiTheme="majorHAnsi" w:hAnsiTheme="majorHAnsi" w:cstheme="majorHAnsi"/>
          <w:sz w:val="16"/>
        </w:rPr>
        <w:t xml:space="preserve">, something at least 200 feet tall when fully assembled. In a simulation of what SpaceX calls its </w:t>
      </w:r>
      <w:r w:rsidRPr="001C34F2">
        <w:rPr>
          <w:rStyle w:val="Emphasis"/>
          <w:rFonts w:asciiTheme="majorHAnsi" w:hAnsiTheme="majorHAnsi" w:cstheme="majorHAnsi"/>
        </w:rPr>
        <w:t>Interplanetary Transport System</w:t>
      </w:r>
      <w:r w:rsidRPr="001C34F2">
        <w:rPr>
          <w:rFonts w:asciiTheme="majorHAnsi" w:hAnsiTheme="majorHAnsi" w:cstheme="majorHAnsi"/>
          <w:sz w:val="16"/>
        </w:rPr>
        <w:t xml:space="preserve">, a spacecraft loaded with astronauts will launch on top of a 39-foot-wide booster that produces a whopping 28 million pounds of thrust. </w:t>
      </w:r>
      <w:r w:rsidRPr="001C34F2">
        <w:rPr>
          <w:rStyle w:val="StyleUnderline"/>
          <w:rFonts w:asciiTheme="majorHAnsi" w:hAnsiTheme="majorHAnsi" w:cstheme="majorHAnsi"/>
        </w:rPr>
        <w:t>Using 42 Raptor engines, the booster will accelerate the assemblage to 5</w:t>
      </w:r>
      <w:r w:rsidRPr="001C34F2">
        <w:rPr>
          <w:rStyle w:val="Emphasis"/>
          <w:rFonts w:asciiTheme="majorHAnsi" w:hAnsiTheme="majorHAnsi" w:cstheme="majorHAnsi"/>
        </w:rPr>
        <w:t xml:space="preserve">,374 miles an hour. </w:t>
      </w:r>
      <w:r w:rsidRPr="001C34F2">
        <w:rPr>
          <w:rFonts w:asciiTheme="majorHAnsi" w:hAnsiTheme="majorHAnsi" w:cstheme="majorHAnsi"/>
          <w:sz w:val="16"/>
        </w:rPr>
        <w:t xml:space="preserve">Overall, the whole thing is </w:t>
      </w:r>
      <w:r w:rsidRPr="001C34F2">
        <w:rPr>
          <w:rStyle w:val="Emphasis"/>
          <w:rFonts w:asciiTheme="majorHAnsi" w:hAnsiTheme="majorHAnsi" w:cstheme="majorHAnsi"/>
        </w:rPr>
        <w:t>3.5 times more powerful</w:t>
      </w:r>
      <w:r w:rsidRPr="001C34F2">
        <w:rPr>
          <w:rFonts w:asciiTheme="majorHAnsi" w:hAnsiTheme="majorHAnsi" w:cstheme="majorHAnsi"/>
          <w:sz w:val="16"/>
        </w:rPr>
        <w:t xml:space="preserve"> </w:t>
      </w:r>
      <w:r w:rsidRPr="001C34F2">
        <w:rPr>
          <w:rStyle w:val="StyleUnderline"/>
          <w:rFonts w:asciiTheme="majorHAnsi" w:hAnsiTheme="majorHAnsi" w:cstheme="majorHAnsi"/>
        </w:rPr>
        <w:t>than NASA’s Saturn V</w:t>
      </w:r>
      <w:r w:rsidRPr="001C34F2">
        <w:rPr>
          <w:rFonts w:asciiTheme="majorHAnsi" w:hAnsiTheme="majorHAnsi" w:cstheme="majorHAnsi"/>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1C34F2">
        <w:rPr>
          <w:rStyle w:val="StyleUnderline"/>
          <w:rFonts w:asciiTheme="majorHAnsi" w:hAnsiTheme="majorHAnsi" w:cstheme="majorHAnsi"/>
        </w:rPr>
        <w:t>the booster would steer itself toward a soft landing back at the launch pad</w:t>
      </w:r>
      <w:r w:rsidRPr="001C34F2">
        <w:rPr>
          <w:rFonts w:asciiTheme="majorHAnsi" w:hAnsiTheme="majorHAnsi" w:cstheme="majorHAnsi"/>
          <w:sz w:val="16"/>
        </w:rPr>
        <w:t xml:space="preserve">, a feat that SpaceX rocket boosters have been doing for almost a year now. </w:t>
      </w:r>
      <w:r w:rsidRPr="001C34F2">
        <w:rPr>
          <w:rStyle w:val="StyleUnderline"/>
          <w:rFonts w:asciiTheme="majorHAnsi" w:hAnsiTheme="majorHAnsi" w:cstheme="majorHAnsi"/>
        </w:rPr>
        <w:t xml:space="preserve">Next, the booster would pick up a fuel tanker and carry that into orbit, where it would fuel the spaceship for its journey to Mars. </w:t>
      </w:r>
      <w:r w:rsidRPr="001C34F2">
        <w:rPr>
          <w:rFonts w:asciiTheme="majorHAnsi" w:hAnsiTheme="majorHAnsi" w:cstheme="majorHAnsi"/>
          <w:sz w:val="16"/>
        </w:rPr>
        <w:t xml:space="preserve">Once en route, that </w:t>
      </w:r>
      <w:r w:rsidRPr="001C34F2">
        <w:rPr>
          <w:rStyle w:val="Emphasis"/>
          <w:rFonts w:asciiTheme="majorHAnsi" w:hAnsiTheme="majorHAnsi" w:cstheme="majorHAnsi"/>
        </w:rPr>
        <w:t>spaceship would deploy solar panels to harvest energy from the sun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and conserve valuable propellant for what promises to be an exciting landing on the Red Planet. </w:t>
      </w:r>
      <w:r w:rsidRPr="001C34F2">
        <w:rPr>
          <w:rFonts w:asciiTheme="majorHAnsi" w:hAnsiTheme="majorHAnsi" w:cstheme="majorHAnsi"/>
          <w:sz w:val="16"/>
        </w:rPr>
        <w:t>As Musk envisions it, fleets of these crew-carrying capsules will remain in Earth orbit until a favorable planetary alignment brings the two planets close together—something that happens every 26 months. “</w:t>
      </w:r>
      <w:r w:rsidRPr="001C34F2">
        <w:rPr>
          <w:rStyle w:val="StyleUnderline"/>
          <w:rFonts w:asciiTheme="majorHAnsi" w:hAnsiTheme="majorHAnsi" w:cstheme="majorHAnsi"/>
        </w:rPr>
        <w:t xml:space="preserve">We’d ultimately have upward of a thousand or more spaceships waiting in orbit. And </w:t>
      </w:r>
      <w:proofErr w:type="gramStart"/>
      <w:r w:rsidRPr="001C34F2">
        <w:rPr>
          <w:rStyle w:val="StyleUnderline"/>
          <w:rFonts w:asciiTheme="majorHAnsi" w:hAnsiTheme="majorHAnsi" w:cstheme="majorHAnsi"/>
        </w:rPr>
        <w:t>so</w:t>
      </w:r>
      <w:proofErr w:type="gramEnd"/>
      <w:r w:rsidRPr="001C34F2">
        <w:rPr>
          <w:rStyle w:val="StyleUnderline"/>
          <w:rFonts w:asciiTheme="majorHAnsi" w:hAnsiTheme="majorHAnsi" w:cstheme="majorHAnsi"/>
        </w:rPr>
        <w:t xml:space="preserve"> the Mars colonial fleet would depart en </w:t>
      </w:r>
      <w:r w:rsidRPr="001C34F2">
        <w:rPr>
          <w:rStyle w:val="StyleUnderline"/>
          <w:rFonts w:asciiTheme="majorHAnsi" w:hAnsiTheme="majorHAnsi" w:cstheme="majorHAnsi"/>
        </w:rPr>
        <w:lastRenderedPageBreak/>
        <w:t>masse</w:t>
      </w:r>
      <w:r w:rsidRPr="001C34F2">
        <w:rPr>
          <w:rFonts w:asciiTheme="majorHAnsi" w:hAnsiTheme="majorHAnsi" w:cstheme="majorHAnsi"/>
          <w:sz w:val="16"/>
        </w:rPr>
        <w:t xml:space="preserve">,” Musk says. </w:t>
      </w:r>
      <w:r w:rsidRPr="001C34F2">
        <w:rPr>
          <w:rStyle w:val="Emphasis"/>
          <w:rFonts w:asciiTheme="majorHAnsi" w:hAnsiTheme="majorHAnsi" w:cstheme="majorHAnsi"/>
        </w:rPr>
        <w:t xml:space="preserve">The </w:t>
      </w:r>
      <w:r w:rsidRPr="001C34F2">
        <w:rPr>
          <w:rStyle w:val="Emphasis"/>
          <w:rFonts w:asciiTheme="majorHAnsi" w:hAnsiTheme="majorHAnsi" w:cstheme="majorHAnsi"/>
          <w:highlight w:val="cyan"/>
        </w:rPr>
        <w:t>key</w:t>
      </w:r>
      <w:r w:rsidRPr="001C34F2">
        <w:rPr>
          <w:rStyle w:val="Emphasis"/>
          <w:rFonts w:asciiTheme="majorHAnsi" w:hAnsiTheme="majorHAnsi" w:cstheme="majorHAnsi"/>
        </w:rPr>
        <w:t xml:space="preserve"> to his plan </w:t>
      </w:r>
      <w:r w:rsidRPr="001C34F2">
        <w:rPr>
          <w:rStyle w:val="Emphasis"/>
          <w:rFonts w:asciiTheme="majorHAnsi" w:hAnsiTheme="majorHAnsi" w:cstheme="majorHAnsi"/>
          <w:highlight w:val="cyan"/>
        </w:rPr>
        <w:t>is reusing</w:t>
      </w:r>
      <w:r w:rsidRPr="001C34F2">
        <w:rPr>
          <w:rStyle w:val="Emphasis"/>
          <w:rFonts w:asciiTheme="majorHAnsi" w:hAnsiTheme="majorHAnsi" w:cstheme="majorHAnsi"/>
        </w:rPr>
        <w:t xml:space="preserve"> the </w:t>
      </w:r>
      <w:r w:rsidRPr="001C34F2">
        <w:rPr>
          <w:rStyle w:val="Emphasis"/>
          <w:rFonts w:asciiTheme="majorHAnsi" w:hAnsiTheme="majorHAnsi" w:cstheme="majorHAnsi"/>
          <w:highlight w:val="cyan"/>
        </w:rPr>
        <w:t>various spaceships</w:t>
      </w:r>
      <w:r w:rsidRPr="001C34F2">
        <w:rPr>
          <w:rStyle w:val="Emphasis"/>
          <w:rFonts w:asciiTheme="majorHAnsi" w:hAnsiTheme="majorHAnsi" w:cstheme="majorHAnsi"/>
        </w:rPr>
        <w:t xml:space="preserve"> as much as possible</w:t>
      </w:r>
      <w:r w:rsidRPr="001C34F2">
        <w:rPr>
          <w:rFonts w:asciiTheme="majorHAnsi" w:hAnsiTheme="majorHAnsi" w:cstheme="majorHAnsi"/>
          <w:sz w:val="16"/>
        </w:rPr>
        <w:t>. “</w:t>
      </w:r>
      <w:r w:rsidRPr="001C34F2">
        <w:rPr>
          <w:rStyle w:val="StyleUnderline"/>
          <w:rFonts w:asciiTheme="majorHAnsi" w:hAnsiTheme="majorHAnsi" w:cstheme="majorHAnsi"/>
        </w:rPr>
        <w:t xml:space="preserve">I just don’t think there’s any way to have a </w:t>
      </w:r>
      <w:r w:rsidRPr="001C34F2">
        <w:rPr>
          <w:rStyle w:val="StyleUnderline"/>
          <w:rFonts w:asciiTheme="majorHAnsi" w:hAnsiTheme="majorHAnsi" w:cstheme="majorHAnsi"/>
          <w:highlight w:val="cyan"/>
        </w:rPr>
        <w:t>self-sustaining Mars base</w:t>
      </w:r>
      <w:r w:rsidRPr="001C34F2">
        <w:rPr>
          <w:rStyle w:val="StyleUnderline"/>
          <w:rFonts w:asciiTheme="majorHAnsi" w:hAnsiTheme="majorHAnsi" w:cstheme="majorHAnsi"/>
        </w:rPr>
        <w:t xml:space="preserve"> without reusability. I think this is really fundamental</w:t>
      </w:r>
      <w:r w:rsidRPr="001C34F2">
        <w:rPr>
          <w:rFonts w:asciiTheme="majorHAnsi" w:hAnsiTheme="majorHAnsi" w:cstheme="majorHAnsi"/>
          <w:sz w:val="16"/>
        </w:rPr>
        <w:t xml:space="preserve">,” Musk says. “If wooden sailing ships in the old days were not reusable, I don’t think the United States would exist.” Musk anticipates being able to </w:t>
      </w:r>
      <w:r w:rsidRPr="001C34F2">
        <w:rPr>
          <w:rStyle w:val="Emphasis"/>
          <w:rFonts w:asciiTheme="majorHAnsi" w:hAnsiTheme="majorHAnsi" w:cstheme="majorHAnsi"/>
        </w:rPr>
        <w:t>use each rocket booster a thousand times</w:t>
      </w:r>
      <w:r w:rsidRPr="001C34F2">
        <w:rPr>
          <w:rFonts w:asciiTheme="majorHAnsi" w:hAnsiTheme="majorHAnsi" w:cstheme="majorHAnsi"/>
          <w:sz w:val="16"/>
        </w:rPr>
        <w:t xml:space="preserve">, </w:t>
      </w:r>
      <w:r w:rsidRPr="001C34F2">
        <w:rPr>
          <w:rStyle w:val="StyleUnderline"/>
          <w:rFonts w:asciiTheme="majorHAnsi" w:hAnsiTheme="majorHAnsi" w:cstheme="majorHAnsi"/>
        </w:rPr>
        <w:t>each tanker a hundred times, and each spaceship 12 times</w:t>
      </w:r>
      <w:r w:rsidRPr="001C34F2">
        <w:rPr>
          <w:rFonts w:asciiTheme="majorHAnsi" w:hAnsiTheme="majorHAnsi" w:cstheme="majorHAnsi"/>
          <w:sz w:val="16"/>
        </w:rPr>
        <w:t xml:space="preserve">. At the beginning, he imagines that maybe </w:t>
      </w:r>
      <w:r w:rsidRPr="001C34F2">
        <w:rPr>
          <w:rStyle w:val="Emphasis"/>
          <w:rFonts w:asciiTheme="majorHAnsi" w:hAnsiTheme="majorHAnsi" w:cstheme="majorHAnsi"/>
        </w:rPr>
        <w:t xml:space="preserve">a </w:t>
      </w:r>
      <w:r w:rsidRPr="001C34F2">
        <w:rPr>
          <w:rStyle w:val="Emphasis"/>
          <w:rFonts w:asciiTheme="majorHAnsi" w:hAnsiTheme="majorHAnsi" w:cstheme="majorHAnsi"/>
          <w:highlight w:val="cyan"/>
        </w:rPr>
        <w:t>hundred humans</w:t>
      </w:r>
      <w:r w:rsidRPr="001C34F2">
        <w:rPr>
          <w:rStyle w:val="Emphasis"/>
          <w:rFonts w:asciiTheme="majorHAnsi" w:hAnsiTheme="majorHAnsi" w:cstheme="majorHAnsi"/>
        </w:rPr>
        <w:t xml:space="preserve"> would be hitching a ride </w:t>
      </w:r>
      <w:r w:rsidRPr="001C34F2">
        <w:rPr>
          <w:rStyle w:val="Emphasis"/>
          <w:rFonts w:asciiTheme="majorHAnsi" w:hAnsiTheme="majorHAnsi" w:cstheme="majorHAnsi"/>
          <w:highlight w:val="cyan"/>
        </w:rPr>
        <w:t>on each ship</w:t>
      </w:r>
      <w:r w:rsidRPr="001C34F2">
        <w:rPr>
          <w:rFonts w:asciiTheme="majorHAnsi" w:hAnsiTheme="majorHAnsi" w:cstheme="majorHAnsi"/>
          <w:sz w:val="16"/>
        </w:rPr>
        <w:t xml:space="preserve">, with that number gradually increasing to more than 200. By his calculations, then, </w:t>
      </w:r>
      <w:r w:rsidRPr="001C34F2">
        <w:rPr>
          <w:rStyle w:val="StyleUnderline"/>
          <w:rFonts w:asciiTheme="majorHAnsi" w:hAnsiTheme="majorHAnsi" w:cstheme="majorHAnsi"/>
        </w:rPr>
        <w:t>putting a million people on Mars could take anywhere from 40 to a hundred years after the first ship launches.</w:t>
      </w:r>
      <w:r w:rsidRPr="001C34F2">
        <w:rPr>
          <w:rFonts w:asciiTheme="majorHAnsi" w:hAnsiTheme="majorHAnsi" w:cstheme="majorHAnsi"/>
          <w:sz w:val="16"/>
        </w:rPr>
        <w:t xml:space="preserve"> And, no, </w:t>
      </w:r>
      <w:r w:rsidRPr="001C34F2">
        <w:rPr>
          <w:rStyle w:val="Emphasis"/>
          <w:rFonts w:asciiTheme="majorHAnsi" w:hAnsiTheme="majorHAnsi" w:cstheme="majorHAnsi"/>
        </w:rPr>
        <w:t>it would not necessarily be a one-way trip</w:t>
      </w:r>
      <w:r w:rsidRPr="001C34F2">
        <w:rPr>
          <w:rFonts w:asciiTheme="majorHAnsi" w:hAnsiTheme="majorHAnsi" w:cstheme="majorHAnsi"/>
          <w:sz w:val="16"/>
        </w:rPr>
        <w:t xml:space="preserve">: “I think it’s very important to give people the option of returning,” Musk says. </w:t>
      </w:r>
      <w:r w:rsidRPr="001C34F2">
        <w:rPr>
          <w:rStyle w:val="Emphasis"/>
          <w:rFonts w:asciiTheme="majorHAnsi" w:hAnsiTheme="majorHAnsi" w:cstheme="majorHAnsi"/>
        </w:rPr>
        <w:t xml:space="preserve">Colonizing Mars </w:t>
      </w:r>
      <w:r w:rsidRPr="001C34F2">
        <w:rPr>
          <w:rFonts w:asciiTheme="majorHAnsi" w:hAnsiTheme="majorHAnsi" w:cstheme="majorHAnsi"/>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1C34F2">
        <w:rPr>
          <w:rFonts w:asciiTheme="majorHAnsi" w:hAnsiTheme="majorHAnsi" w:cstheme="majorHAnsi"/>
          <w:sz w:val="16"/>
        </w:rPr>
        <w:t>these spacecraft</w:t>
      </w:r>
      <w:proofErr w:type="gramEnd"/>
      <w:r w:rsidRPr="001C34F2">
        <w:rPr>
          <w:rFonts w:asciiTheme="majorHAnsi" w:hAnsiTheme="majorHAnsi" w:cstheme="majorHAnsi"/>
          <w:sz w:val="16"/>
        </w:rPr>
        <w:t xml:space="preserve"> will need: </w:t>
      </w:r>
      <w:r w:rsidRPr="001C34F2">
        <w:rPr>
          <w:rStyle w:val="StyleUnderline"/>
          <w:rFonts w:asciiTheme="majorHAnsi" w:hAnsiTheme="majorHAnsi" w:cstheme="majorHAnsi"/>
        </w:rPr>
        <w:t>Hurtling through the Martian atmosphere at supersonic speeds will test even the most heat-tolerant materials on Earth</w:t>
      </w:r>
      <w:r w:rsidRPr="001C34F2">
        <w:rPr>
          <w:rFonts w:asciiTheme="majorHAnsi" w:hAnsiTheme="majorHAnsi" w:cstheme="majorHAnsi"/>
          <w:sz w:val="16"/>
        </w:rPr>
        <w:t xml:space="preserve">, so it’s no small task to </w:t>
      </w:r>
      <w:r w:rsidRPr="001C34F2">
        <w:rPr>
          <w:rStyle w:val="Emphasis"/>
          <w:rFonts w:asciiTheme="majorHAnsi" w:hAnsiTheme="majorHAnsi" w:cstheme="majorHAnsi"/>
        </w:rPr>
        <w:t>design a spacecraft that can withstand a heated entry and propulsive landing</w:t>
      </w:r>
      <w:r w:rsidRPr="001C34F2">
        <w:rPr>
          <w:rFonts w:asciiTheme="majorHAnsi" w:hAnsiTheme="majorHAnsi" w:cstheme="majorHAnsi"/>
          <w:sz w:val="16"/>
        </w:rPr>
        <w:t xml:space="preserve">—and then be refueled and sent back to Earth so it can start over again. The first journeys would primarily serve the purpose of delivering supplies and establishing a propellant depot on the Martian surface, a fuel reservoir that could be tapped into for return trips to Earth. </w:t>
      </w:r>
      <w:r w:rsidRPr="001C34F2">
        <w:rPr>
          <w:rStyle w:val="StyleUnderline"/>
          <w:rFonts w:asciiTheme="majorHAnsi" w:hAnsiTheme="majorHAnsi" w:cstheme="majorHAnsi"/>
        </w:rPr>
        <w:t>After that depot is set up and cargo delivered to the surface, the fun can (sort of) begin</w:t>
      </w:r>
      <w:r w:rsidRPr="001C34F2">
        <w:rPr>
          <w:rFonts w:asciiTheme="majorHAnsi" w:hAnsiTheme="majorHAnsi" w:cstheme="majorHAnsi"/>
          <w:sz w:val="16"/>
        </w:rPr>
        <w:t xml:space="preserve">. </w:t>
      </w:r>
      <w:r w:rsidRPr="001C34F2">
        <w:rPr>
          <w:rStyle w:val="Emphasis"/>
          <w:rFonts w:asciiTheme="majorHAnsi" w:hAnsiTheme="majorHAnsi" w:cstheme="majorHAnsi"/>
        </w:rPr>
        <w:t xml:space="preserve">Early human settlers will need to be good at digging beneath the surface and dredging up buried ice, which will supply precious water and be used to make the cryo-methane propellant that will power the whole enterprise. </w:t>
      </w:r>
      <w:r w:rsidRPr="001C34F2">
        <w:rPr>
          <w:rFonts w:asciiTheme="majorHAnsi" w:hAnsiTheme="majorHAnsi" w:cstheme="majorHAnsi"/>
          <w:sz w:val="16"/>
        </w:rPr>
        <w:t xml:space="preserve">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1C34F2">
        <w:rPr>
          <w:rStyle w:val="Emphasis"/>
          <w:rFonts w:asciiTheme="majorHAnsi" w:hAnsiTheme="majorHAnsi" w:cstheme="majorHAnsi"/>
        </w:rPr>
        <w:t>intense competition and lots of fanfare over the first few seats</w:t>
      </w:r>
      <w:r w:rsidRPr="001C34F2">
        <w:rPr>
          <w:rFonts w:asciiTheme="majorHAnsi" w:hAnsiTheme="majorHAnsi" w:cstheme="majorHAnsi"/>
          <w:sz w:val="16"/>
        </w:rPr>
        <w:t xml:space="preserve"> on a Mars-bound mission, </w:t>
      </w:r>
      <w:r w:rsidRPr="001C34F2">
        <w:rPr>
          <w:rStyle w:val="StyleUnderline"/>
          <w:rFonts w:asciiTheme="majorHAnsi" w:hAnsiTheme="majorHAnsi" w:cstheme="majorHAnsi"/>
        </w:rPr>
        <w:t>Musk worries that too much emphasis will be placed on those early bootprints</w:t>
      </w:r>
      <w:r w:rsidRPr="001C34F2">
        <w:rPr>
          <w:rFonts w:asciiTheme="majorHAnsi" w:hAnsiTheme="majorHAnsi" w:cstheme="majorHAnsi"/>
          <w:sz w:val="16"/>
        </w:rPr>
        <w:t xml:space="preserve">. “In the sort of grander historical context, </w:t>
      </w:r>
      <w:r w:rsidRPr="001C34F2">
        <w:rPr>
          <w:rStyle w:val="Emphasis"/>
          <w:rFonts w:asciiTheme="majorHAnsi" w:hAnsiTheme="majorHAnsi" w:cstheme="majorHAnsi"/>
          <w:highlight w:val="cyan"/>
        </w:rPr>
        <w:t>what really matters is being able to send a large number of people</w:t>
      </w:r>
      <w:r w:rsidRPr="001C34F2">
        <w:rPr>
          <w:rStyle w:val="Emphasis"/>
          <w:rFonts w:asciiTheme="majorHAnsi" w:hAnsiTheme="majorHAnsi" w:cstheme="majorHAnsi"/>
        </w:rPr>
        <w:t>, like tens of thousands if not hundreds of thousands of people, and ultimately millions of tons of cargo</w:t>
      </w:r>
      <w:r w:rsidRPr="001C34F2">
        <w:rPr>
          <w:rFonts w:asciiTheme="majorHAnsi" w:hAnsiTheme="majorHAnsi" w:cstheme="majorHAnsi"/>
          <w:sz w:val="16"/>
        </w:rPr>
        <w:t>,” he says.</w:t>
      </w:r>
    </w:p>
    <w:p w14:paraId="781B25C4" w14:textId="77777777" w:rsidR="0046497B" w:rsidRPr="001C34F2" w:rsidRDefault="0046497B" w:rsidP="0046497B">
      <w:pPr>
        <w:rPr>
          <w:rFonts w:asciiTheme="majorHAnsi" w:hAnsiTheme="majorHAnsi" w:cstheme="majorHAnsi"/>
        </w:rPr>
      </w:pPr>
    </w:p>
    <w:p w14:paraId="76576AD1" w14:textId="77777777" w:rsidR="00821937" w:rsidRPr="001C34F2" w:rsidRDefault="00821937" w:rsidP="00821937">
      <w:pPr>
        <w:pStyle w:val="Heading4"/>
        <w:rPr>
          <w:rFonts w:asciiTheme="majorHAnsi" w:hAnsiTheme="majorHAnsi" w:cstheme="majorHAnsi"/>
          <w:bCs w:val="0"/>
        </w:rPr>
      </w:pPr>
      <w:r w:rsidRPr="001C34F2">
        <w:rPr>
          <w:rFonts w:asciiTheme="majorHAnsi" w:hAnsiTheme="majorHAnsi" w:cstheme="majorHAnsi"/>
        </w:rPr>
        <w:t>Capitalism solves war – its anti-imperialist.</w:t>
      </w:r>
    </w:p>
    <w:p w14:paraId="12A9D481" w14:textId="77777777" w:rsidR="00821937" w:rsidRPr="001C34F2" w:rsidRDefault="00821937" w:rsidP="00821937">
      <w:pPr>
        <w:rPr>
          <w:rFonts w:asciiTheme="majorHAnsi" w:hAnsiTheme="majorHAnsi" w:cstheme="majorHAnsi"/>
        </w:rPr>
      </w:pPr>
      <w:r w:rsidRPr="001C34F2">
        <w:rPr>
          <w:rStyle w:val="Style13ptBold"/>
          <w:rFonts w:asciiTheme="majorHAnsi" w:hAnsiTheme="majorHAnsi" w:cstheme="majorHAnsi"/>
        </w:rPr>
        <w:t>Mousseau 19</w:t>
      </w:r>
      <w:r w:rsidRPr="001C34F2">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184A2704" w14:textId="77777777" w:rsidR="00821937" w:rsidRPr="001C34F2" w:rsidRDefault="00821937" w:rsidP="00821937">
      <w:pPr>
        <w:rPr>
          <w:rFonts w:asciiTheme="majorHAnsi" w:hAnsiTheme="majorHAnsi" w:cstheme="majorHAnsi"/>
          <w:sz w:val="16"/>
        </w:rPr>
      </w:pPr>
      <w:r w:rsidRPr="001C34F2">
        <w:rPr>
          <w:rFonts w:asciiTheme="majorHAnsi" w:hAnsiTheme="majorHAnsi" w:cstheme="majorHAnsi"/>
          <w:sz w:val="16"/>
        </w:rPr>
        <w:t xml:space="preserve">Is war becoming obsolete? </w:t>
      </w:r>
      <w:r w:rsidRPr="001C34F2">
        <w:rPr>
          <w:rStyle w:val="StyleUnderline"/>
          <w:rFonts w:asciiTheme="majorHAnsi" w:hAnsiTheme="majorHAnsi" w:cstheme="majorHAnsi"/>
        </w:rPr>
        <w:t xml:space="preserve">There is </w:t>
      </w:r>
      <w:r w:rsidRPr="001C34F2">
        <w:rPr>
          <w:rStyle w:val="Emphasis"/>
          <w:rFonts w:asciiTheme="majorHAnsi" w:hAnsiTheme="majorHAnsi" w:cstheme="majorHAnsi"/>
        </w:rPr>
        <w:t>wide agreement</w:t>
      </w:r>
      <w:r w:rsidRPr="001C34F2">
        <w:rPr>
          <w:rStyle w:val="StyleUnderline"/>
          <w:rFonts w:asciiTheme="majorHAnsi" w:hAnsiTheme="majorHAnsi" w:cstheme="majorHAnsi"/>
        </w:rPr>
        <w:t xml:space="preserve"> among scholars that </w:t>
      </w:r>
      <w:r w:rsidRPr="001C34F2">
        <w:rPr>
          <w:rStyle w:val="StyleUnderline"/>
          <w:rFonts w:asciiTheme="majorHAnsi" w:hAnsiTheme="majorHAnsi" w:cstheme="majorHAnsi"/>
          <w:highlight w:val="green"/>
        </w:rPr>
        <w:t xml:space="preserve">war </w:t>
      </w:r>
      <w:r w:rsidRPr="001C34F2">
        <w:rPr>
          <w:rStyle w:val="StyleUnderline"/>
          <w:rFonts w:asciiTheme="majorHAnsi" w:hAnsiTheme="majorHAnsi" w:cstheme="majorHAnsi"/>
        </w:rPr>
        <w:t xml:space="preserve">has been </w:t>
      </w:r>
      <w:r w:rsidRPr="001C34F2">
        <w:rPr>
          <w:rStyle w:val="StyleUnderline"/>
          <w:rFonts w:asciiTheme="majorHAnsi" w:hAnsiTheme="majorHAnsi" w:cstheme="majorHAnsi"/>
          <w:highlight w:val="green"/>
        </w:rPr>
        <w:t xml:space="preserve">in </w:t>
      </w:r>
      <w:r w:rsidRPr="001C34F2">
        <w:rPr>
          <w:rStyle w:val="Emphasis"/>
          <w:rFonts w:asciiTheme="majorHAnsi" w:hAnsiTheme="majorHAnsi" w:cstheme="majorHAnsi"/>
        </w:rPr>
        <w:t xml:space="preserve">sharp </w:t>
      </w:r>
      <w:r w:rsidRPr="001C34F2">
        <w:rPr>
          <w:rStyle w:val="Emphasis"/>
          <w:rFonts w:asciiTheme="majorHAnsi" w:hAnsiTheme="majorHAnsi" w:cstheme="majorHAnsi"/>
          <w:highlight w:val="green"/>
        </w:rPr>
        <w:t>decline</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1C34F2">
        <w:rPr>
          <w:rStyle w:val="Emphasis"/>
          <w:rFonts w:asciiTheme="majorHAnsi" w:hAnsiTheme="majorHAnsi" w:cstheme="majorHAnsi"/>
        </w:rPr>
        <w:t>there is no Thucydides Trap</w:t>
      </w:r>
      <w:r w:rsidRPr="001C34F2">
        <w:rPr>
          <w:rFonts w:asciiTheme="majorHAnsi" w:hAnsiTheme="majorHAnsi" w:cstheme="majorHAnsi"/>
          <w:sz w:val="16"/>
        </w:rPr>
        <w:t xml:space="preserve"> in international politics. </w:t>
      </w:r>
      <w:r w:rsidRPr="001C34F2">
        <w:rPr>
          <w:rStyle w:val="StyleUnderline"/>
          <w:rFonts w:asciiTheme="majorHAnsi" w:hAnsiTheme="majorHAnsi" w:cstheme="majorHAnsi"/>
        </w:rPr>
        <w:t xml:space="preserve">Rather, the world is </w:t>
      </w:r>
      <w:r w:rsidRPr="001C34F2">
        <w:rPr>
          <w:rStyle w:val="Emphasis"/>
          <w:rFonts w:asciiTheme="majorHAnsi" w:hAnsiTheme="majorHAnsi" w:cstheme="majorHAnsi"/>
        </w:rPr>
        <w:t xml:space="preserve">moving rapidly </w:t>
      </w:r>
      <w:r w:rsidRPr="001C34F2">
        <w:rPr>
          <w:rStyle w:val="Emphasis"/>
          <w:rFonts w:asciiTheme="majorHAnsi" w:hAnsiTheme="majorHAnsi" w:cstheme="majorHAnsi"/>
          <w:highlight w:val="green"/>
        </w:rPr>
        <w:t xml:space="preserve">toward </w:t>
      </w:r>
      <w:r w:rsidRPr="001C34F2">
        <w:rPr>
          <w:rStyle w:val="Emphasis"/>
          <w:rFonts w:asciiTheme="majorHAnsi" w:hAnsiTheme="majorHAnsi" w:cstheme="majorHAnsi"/>
        </w:rPr>
        <w:t xml:space="preserve">permanent </w:t>
      </w:r>
      <w:r w:rsidRPr="001C34F2">
        <w:rPr>
          <w:rStyle w:val="Emphasis"/>
          <w:rFonts w:asciiTheme="majorHAnsi" w:hAnsiTheme="majorHAnsi" w:cstheme="majorHAnsi"/>
          <w:highlight w:val="green"/>
        </w:rPr>
        <w:t>peace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possibly in our lifetime</w:t>
      </w:r>
      <w:r w:rsidRPr="001C34F2">
        <w:rPr>
          <w:rFonts w:asciiTheme="majorHAnsi" w:hAnsiTheme="majorHAnsi" w:cstheme="majorHAnsi"/>
          <w:sz w:val="16"/>
        </w:rPr>
        <w:t xml:space="preserve">. Drawing on economic </w:t>
      </w:r>
      <w:proofErr w:type="gramStart"/>
      <w:r w:rsidRPr="001C34F2">
        <w:rPr>
          <w:rFonts w:asciiTheme="majorHAnsi" w:hAnsiTheme="majorHAnsi" w:cstheme="majorHAnsi"/>
          <w:sz w:val="16"/>
        </w:rPr>
        <w:t>norms</w:t>
      </w:r>
      <w:proofErr w:type="gramEnd"/>
      <w:r w:rsidRPr="001C34F2">
        <w:rPr>
          <w:rFonts w:asciiTheme="majorHAnsi" w:hAnsiTheme="majorHAnsi" w:cstheme="majorHAnsi"/>
          <w:sz w:val="16"/>
        </w:rPr>
        <w:t xml:space="preserve"> theory,4 I show that </w:t>
      </w:r>
      <w:r w:rsidRPr="001C34F2">
        <w:rPr>
          <w:rStyle w:val="StyleUnderline"/>
          <w:rFonts w:asciiTheme="majorHAnsi" w:hAnsiTheme="majorHAnsi" w:cstheme="majorHAnsi"/>
        </w:rPr>
        <w:t xml:space="preserve">what sometimes appears to be a Thucydides Trap may instead be a function of factors </w:t>
      </w:r>
      <w:r w:rsidRPr="001C34F2">
        <w:rPr>
          <w:rStyle w:val="Emphasis"/>
          <w:rFonts w:asciiTheme="majorHAnsi" w:hAnsiTheme="majorHAnsi" w:cstheme="majorHAnsi"/>
        </w:rPr>
        <w:t>strictly internal</w:t>
      </w:r>
      <w:r w:rsidRPr="001C34F2">
        <w:rPr>
          <w:rStyle w:val="StyleUnderline"/>
          <w:rFonts w:asciiTheme="majorHAnsi" w:hAnsiTheme="majorHAnsi" w:cstheme="majorHAnsi"/>
        </w:rPr>
        <w:t xml:space="preserve"> to states and that these factors </w:t>
      </w:r>
      <w:r w:rsidRPr="001C34F2">
        <w:rPr>
          <w:rStyle w:val="Emphasis"/>
          <w:rFonts w:asciiTheme="majorHAnsi" w:hAnsiTheme="majorHAnsi" w:cstheme="majorHAnsi"/>
        </w:rPr>
        <w:t>vary</w:t>
      </w:r>
      <w:r w:rsidRPr="001C34F2">
        <w:rPr>
          <w:rStyle w:val="StyleUnderline"/>
          <w:rFonts w:asciiTheme="majorHAnsi" w:hAnsiTheme="majorHAnsi" w:cstheme="majorHAnsi"/>
        </w:rPr>
        <w:t xml:space="preserve"> among them</w:t>
      </w:r>
      <w:r w:rsidRPr="001C34F2">
        <w:rPr>
          <w:rFonts w:asciiTheme="majorHAnsi" w:hAnsiTheme="majorHAnsi" w:cstheme="majorHAnsi"/>
          <w:sz w:val="16"/>
        </w:rPr>
        <w:t xml:space="preserve">. In brief,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states with</w:t>
      </w:r>
      <w:r w:rsidRPr="001C34F2">
        <w:rPr>
          <w:rStyle w:val="StyleUnderline"/>
          <w:rFonts w:asciiTheme="majorHAnsi" w:hAnsiTheme="majorHAnsi" w:cstheme="majorHAnsi"/>
        </w:rPr>
        <w:t xml:space="preserve"> advanced </w:t>
      </w:r>
      <w:r w:rsidRPr="001C34F2">
        <w:rPr>
          <w:rStyle w:val="StyleUnderline"/>
          <w:rFonts w:asciiTheme="majorHAnsi" w:hAnsiTheme="majorHAnsi" w:cstheme="majorHAnsi"/>
          <w:highlight w:val="green"/>
        </w:rPr>
        <w:t>market</w:t>
      </w:r>
      <w:r w:rsidRPr="001C34F2">
        <w:rPr>
          <w:rStyle w:val="StyleUnderline"/>
          <w:rFonts w:asciiTheme="majorHAnsi" w:hAnsiTheme="majorHAnsi" w:cstheme="majorHAnsi"/>
        </w:rPr>
        <w:t xml:space="preserve">-oriented </w:t>
      </w:r>
      <w:r w:rsidRPr="001C34F2">
        <w:rPr>
          <w:rStyle w:val="StyleUnderline"/>
          <w:rFonts w:asciiTheme="majorHAnsi" w:hAnsiTheme="majorHAnsi" w:cstheme="majorHAnsi"/>
          <w:highlight w:val="green"/>
        </w:rPr>
        <w:t>economies have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foremost </w:t>
      </w:r>
      <w:r w:rsidRPr="001C34F2">
        <w:rPr>
          <w:rStyle w:val="Emphasis"/>
          <w:rFonts w:asciiTheme="majorHAnsi" w:hAnsiTheme="majorHAnsi" w:cstheme="majorHAnsi"/>
          <w:highlight w:val="green"/>
        </w:rPr>
        <w:t>interests</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in the principle of </w:t>
      </w:r>
      <w:r w:rsidRPr="001C34F2">
        <w:rPr>
          <w:rStyle w:val="Emphasis"/>
          <w:rFonts w:asciiTheme="majorHAnsi" w:hAnsiTheme="majorHAnsi" w:cstheme="majorHAnsi"/>
        </w:rPr>
        <w:t>self-determination</w:t>
      </w:r>
      <w:r w:rsidRPr="001C34F2">
        <w:rPr>
          <w:rStyle w:val="StyleUnderline"/>
          <w:rFonts w:asciiTheme="majorHAnsi" w:hAnsiTheme="majorHAnsi" w:cstheme="majorHAnsi"/>
        </w:rPr>
        <w:t xml:space="preserve"> for all states, large and small, as the foundation </w:t>
      </w:r>
      <w:r w:rsidRPr="001C34F2">
        <w:rPr>
          <w:rStyle w:val="StyleUnderline"/>
          <w:rFonts w:asciiTheme="majorHAnsi" w:hAnsiTheme="majorHAnsi" w:cstheme="majorHAnsi"/>
        </w:rPr>
        <w:lastRenderedPageBreak/>
        <w:t xml:space="preserve">for a </w:t>
      </w:r>
      <w:r w:rsidRPr="001C34F2">
        <w:rPr>
          <w:rStyle w:val="Emphasis"/>
          <w:rFonts w:asciiTheme="majorHAnsi" w:hAnsiTheme="majorHAnsi" w:cstheme="majorHAnsi"/>
        </w:rPr>
        <w:t>robust global marketplace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highlight w:val="green"/>
        </w:rPr>
        <w:t>War</w:t>
      </w:r>
      <w:r w:rsidRPr="001C34F2">
        <w:rPr>
          <w:rStyle w:val="StyleUnderline"/>
          <w:rFonts w:asciiTheme="majorHAnsi" w:hAnsiTheme="majorHAnsi" w:cstheme="majorHAnsi"/>
        </w:rPr>
        <w:t xml:space="preserve"> among these states, </w:t>
      </w:r>
      <w:r w:rsidRPr="001C34F2">
        <w:rPr>
          <w:rStyle w:val="Emphasis"/>
          <w:rFonts w:asciiTheme="majorHAnsi" w:hAnsiTheme="majorHAnsi" w:cstheme="majorHAnsi"/>
        </w:rPr>
        <w:t xml:space="preserve">even </w:t>
      </w:r>
      <w:proofErr w:type="gramStart"/>
      <w:r w:rsidRPr="001C34F2">
        <w:rPr>
          <w:rStyle w:val="Emphasis"/>
          <w:rFonts w:asciiTheme="majorHAnsi" w:hAnsiTheme="majorHAnsi" w:cstheme="majorHAnsi"/>
        </w:rPr>
        <w:t>making preparations</w:t>
      </w:r>
      <w:proofErr w:type="gramEnd"/>
      <w:r w:rsidRPr="001C34F2">
        <w:rPr>
          <w:rStyle w:val="StyleUnderline"/>
          <w:rFonts w:asciiTheme="majorHAnsi" w:hAnsiTheme="majorHAnsi" w:cstheme="majorHAnsi"/>
        </w:rPr>
        <w:t xml:space="preserve"> for war,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not possible</w:t>
      </w:r>
      <w:r w:rsidRPr="001C34F2">
        <w:rPr>
          <w:rStyle w:val="StyleUnderline"/>
          <w:rFonts w:asciiTheme="majorHAnsi" w:hAnsiTheme="majorHAnsi" w:cstheme="majorHAnsi"/>
          <w:highlight w:val="green"/>
        </w:rPr>
        <w:t>, because</w:t>
      </w:r>
      <w:r w:rsidRPr="001C34F2">
        <w:rPr>
          <w:rStyle w:val="StyleUnderline"/>
          <w:rFonts w:asciiTheme="majorHAnsi" w:hAnsiTheme="majorHAnsi" w:cstheme="majorHAnsi"/>
        </w:rPr>
        <w:t xml:space="preserve"> they are in </w:t>
      </w:r>
      <w:r w:rsidRPr="001C34F2">
        <w:rPr>
          <w:rStyle w:val="StyleUnderline"/>
          <w:rFonts w:asciiTheme="majorHAnsi" w:hAnsiTheme="majorHAnsi" w:cstheme="majorHAnsi"/>
          <w:highlight w:val="green"/>
        </w:rPr>
        <w:t xml:space="preserve">a </w:t>
      </w:r>
      <w:r w:rsidRPr="001C34F2">
        <w:rPr>
          <w:rStyle w:val="Emphasis"/>
          <w:rFonts w:asciiTheme="majorHAnsi" w:hAnsiTheme="majorHAnsi" w:cstheme="majorHAnsi"/>
          <w:highlight w:val="green"/>
        </w:rPr>
        <w:t>natural alliance to</w:t>
      </w:r>
      <w:r w:rsidRPr="001C34F2">
        <w:rPr>
          <w:rStyle w:val="Emphasis"/>
          <w:rFonts w:asciiTheme="majorHAnsi" w:hAnsiTheme="majorHAnsi" w:cstheme="majorHAnsi"/>
        </w:rPr>
        <w:t xml:space="preserve"> preserve</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highlight w:val="green"/>
        </w:rPr>
        <w:t>protect the</w:t>
      </w:r>
      <w:r w:rsidRPr="001C34F2">
        <w:rPr>
          <w:rStyle w:val="Emphasis"/>
          <w:rFonts w:asciiTheme="majorHAnsi" w:hAnsiTheme="majorHAnsi" w:cstheme="majorHAnsi"/>
        </w:rPr>
        <w:t xml:space="preserve"> global </w:t>
      </w:r>
      <w:r w:rsidRPr="001C34F2">
        <w:rPr>
          <w:rStyle w:val="Emphasis"/>
          <w:rFonts w:asciiTheme="majorHAnsi" w:hAnsiTheme="majorHAnsi" w:cstheme="majorHAnsi"/>
          <w:highlight w:val="green"/>
        </w:rPr>
        <w:t>order</w:t>
      </w:r>
      <w:r w:rsidRPr="001C34F2">
        <w:rPr>
          <w:rFonts w:asciiTheme="majorHAnsi" w:hAnsiTheme="majorHAnsi" w:cstheme="majorHAnsi"/>
          <w:sz w:val="16"/>
        </w:rPr>
        <w:t xml:space="preserve">. In contrast,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 xml:space="preserve">states with </w:t>
      </w:r>
      <w:r w:rsidRPr="001C34F2">
        <w:rPr>
          <w:rStyle w:val="Emphasis"/>
          <w:rFonts w:asciiTheme="majorHAnsi" w:hAnsiTheme="majorHAnsi" w:cstheme="majorHAnsi"/>
          <w:highlight w:val="green"/>
        </w:rPr>
        <w:t>weak</w:t>
      </w:r>
      <w:r w:rsidRPr="001C34F2">
        <w:rPr>
          <w:rStyle w:val="Emphasis"/>
          <w:rFonts w:asciiTheme="majorHAnsi" w:hAnsiTheme="majorHAnsi" w:cstheme="majorHAnsi"/>
        </w:rPr>
        <w:t xml:space="preserve"> internal </w:t>
      </w:r>
      <w:r w:rsidRPr="001C34F2">
        <w:rPr>
          <w:rStyle w:val="Emphasis"/>
          <w:rFonts w:asciiTheme="majorHAnsi" w:hAnsiTheme="majorHAnsi" w:cstheme="majorHAnsi"/>
          <w:highlight w:val="green"/>
        </w:rPr>
        <w:t>markets</w:t>
      </w:r>
      <w:r w:rsidRPr="001C34F2">
        <w:rPr>
          <w:rStyle w:val="StyleUnderline"/>
          <w:rFonts w:asciiTheme="majorHAnsi" w:hAnsiTheme="majorHAnsi" w:cstheme="majorHAnsi"/>
          <w:highlight w:val="green"/>
        </w:rPr>
        <w:t xml:space="preserve"> have </w:t>
      </w:r>
      <w:r w:rsidRPr="001C34F2">
        <w:rPr>
          <w:rStyle w:val="Emphasis"/>
          <w:rFonts w:asciiTheme="majorHAnsi" w:hAnsiTheme="majorHAnsi" w:cstheme="majorHAnsi"/>
          <w:highlight w:val="green"/>
        </w:rPr>
        <w:t>little interest</w:t>
      </w:r>
      <w:r w:rsidRPr="001C34F2">
        <w:rPr>
          <w:rStyle w:val="StyleUnderline"/>
          <w:rFonts w:asciiTheme="majorHAnsi" w:hAnsiTheme="majorHAnsi" w:cstheme="majorHAnsi"/>
        </w:rPr>
        <w:t xml:space="preserve"> in the global marketplace; </w:t>
      </w:r>
      <w:r w:rsidRPr="001C34F2">
        <w:rPr>
          <w:rStyle w:val="StyleUnderline"/>
          <w:rFonts w:asciiTheme="majorHAnsi" w:hAnsiTheme="majorHAnsi" w:cstheme="majorHAnsi"/>
          <w:highlight w:val="green"/>
        </w:rPr>
        <w:t>they pursue</w:t>
      </w:r>
      <w:r w:rsidRPr="001C34F2">
        <w:rPr>
          <w:rStyle w:val="StyleUnderline"/>
          <w:rFonts w:asciiTheme="majorHAnsi" w:hAnsiTheme="majorHAnsi" w:cstheme="majorHAnsi"/>
        </w:rPr>
        <w:t xml:space="preserve"> wealth </w:t>
      </w:r>
      <w:r w:rsidRPr="001C34F2">
        <w:rPr>
          <w:rStyle w:val="Emphasis"/>
          <w:rFonts w:asciiTheme="majorHAnsi" w:hAnsiTheme="majorHAnsi" w:cstheme="majorHAnsi"/>
        </w:rPr>
        <w:t>not through commerce</w:t>
      </w:r>
      <w:r w:rsidRPr="001C34F2">
        <w:rPr>
          <w:rStyle w:val="StyleUnderline"/>
          <w:rFonts w:asciiTheme="majorHAnsi" w:hAnsiTheme="majorHAnsi" w:cstheme="majorHAnsi"/>
        </w:rPr>
        <w:t xml:space="preserve">, but through </w:t>
      </w:r>
      <w:r w:rsidRPr="001C34F2">
        <w:rPr>
          <w:rStyle w:val="Emphasis"/>
          <w:rFonts w:asciiTheme="majorHAnsi" w:hAnsiTheme="majorHAnsi" w:cstheme="majorHAnsi"/>
          <w:highlight w:val="green"/>
        </w:rPr>
        <w:t>wars of expansion</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demands for tribute</w:t>
      </w:r>
      <w:r w:rsidRPr="001C34F2">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6C81C26E" w14:textId="77777777" w:rsidR="0046497B" w:rsidRPr="00E71AA4" w:rsidRDefault="0046497B" w:rsidP="00E71AA4"/>
    <w:sectPr w:rsidR="0046497B" w:rsidRPr="00E71A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1A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9E3"/>
    <w:rsid w:val="004170BF"/>
    <w:rsid w:val="00422FB2"/>
    <w:rsid w:val="004270E3"/>
    <w:rsid w:val="004348DC"/>
    <w:rsid w:val="00434921"/>
    <w:rsid w:val="00442018"/>
    <w:rsid w:val="00446567"/>
    <w:rsid w:val="00447B10"/>
    <w:rsid w:val="00452EE4"/>
    <w:rsid w:val="00452F0B"/>
    <w:rsid w:val="004536D6"/>
    <w:rsid w:val="00457224"/>
    <w:rsid w:val="0046497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6A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93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AA4"/>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20DA3"/>
  <w14:defaultImageDpi w14:val="300"/>
  <w15:docId w15:val="{DEFA4DAF-C20B-3B4F-85EE-6173096A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1AA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1A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1A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1A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E71A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1A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AA4"/>
  </w:style>
  <w:style w:type="character" w:customStyle="1" w:styleId="Heading1Char">
    <w:name w:val="Heading 1 Char"/>
    <w:aliases w:val="Pocket Char"/>
    <w:basedOn w:val="DefaultParagraphFont"/>
    <w:link w:val="Heading1"/>
    <w:uiPriority w:val="9"/>
    <w:rsid w:val="00E71A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1A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1AA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E71A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71AA4"/>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E71AA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E71A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1AA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Card"/>
    <w:uiPriority w:val="99"/>
    <w:unhideWhenUsed/>
    <w:rsid w:val="00E71AA4"/>
    <w:rPr>
      <w:color w:val="auto"/>
      <w:u w:val="none"/>
    </w:rPr>
  </w:style>
  <w:style w:type="paragraph" w:styleId="DocumentMap">
    <w:name w:val="Document Map"/>
    <w:basedOn w:val="Normal"/>
    <w:link w:val="DocumentMapChar"/>
    <w:uiPriority w:val="99"/>
    <w:semiHidden/>
    <w:unhideWhenUsed/>
    <w:rsid w:val="00E71A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1AA4"/>
    <w:rPr>
      <w:rFonts w:ascii="Lucida Grande" w:hAnsi="Lucida Grande" w:cs="Lucida Grand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E71AA4"/>
    <w:pPr>
      <w:spacing w:before="480"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71AA4"/>
    <w:pPr>
      <w:spacing w:line="256" w:lineRule="auto"/>
      <w:ind w:left="720"/>
      <w:jc w:val="both"/>
    </w:pPr>
    <w:rPr>
      <w:b/>
      <w:iCs/>
      <w:u w:val="single"/>
    </w:rPr>
  </w:style>
  <w:style w:type="paragraph" w:customStyle="1" w:styleId="Emphasis1">
    <w:name w:val="Emphasis1"/>
    <w:basedOn w:val="Normal"/>
    <w:autoRedefine/>
    <w:uiPriority w:val="20"/>
    <w:qFormat/>
    <w:rsid w:val="0046497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eople.su.se/~jolso/HS-texter/shaltthou.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bcnews.com/mach/science/colossal-elevator-space-could-be-going-sooner-you-ever-imagined-ncna9154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times.com/articles/77612/20150818/companies-working-space-elevator.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pacelegalissues.com/space-law-legal-aspects-of-the-space-elevator-transportation-system/"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20</Pages>
  <Words>11856</Words>
  <Characters>67582</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2022-02-06T21:40:00Z</dcterms:created>
  <dcterms:modified xsi:type="dcterms:W3CDTF">2022-02-06T22:12:00Z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