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1E2DA" w14:textId="77777777" w:rsidR="007F7C05" w:rsidRDefault="007F7C05" w:rsidP="007F7C05">
      <w:pPr>
        <w:pStyle w:val="Heading2"/>
      </w:pPr>
      <w:r>
        <w:t>1</w:t>
      </w:r>
    </w:p>
    <w:p w14:paraId="7F488448" w14:textId="77777777" w:rsidR="007F7C05" w:rsidRPr="0099347A" w:rsidRDefault="007F7C05" w:rsidP="007F7C05">
      <w:pPr>
        <w:pStyle w:val="Heading4"/>
      </w:pPr>
      <w:r>
        <w:t>Interpretation: Appropriation refers to sovereign claims of land.</w:t>
      </w:r>
    </w:p>
    <w:p w14:paraId="1C07BC1D" w14:textId="77777777" w:rsidR="007F7C05" w:rsidRPr="00831C70" w:rsidRDefault="007F7C05" w:rsidP="007F7C05">
      <w:pPr>
        <w:rPr>
          <w:rFonts w:eastAsia="Calibri"/>
        </w:rPr>
      </w:pPr>
      <w:r w:rsidRPr="00831C70">
        <w:rPr>
          <w:rFonts w:eastAsia="Calibri"/>
        </w:rPr>
        <w:t xml:space="preserve">Melissa J. </w:t>
      </w:r>
      <w:proofErr w:type="spellStart"/>
      <w:r w:rsidRPr="00831C70">
        <w:rPr>
          <w:rFonts w:eastAsia="Calibri"/>
          <w:b/>
          <w:bCs/>
          <w:sz w:val="26"/>
        </w:rPr>
        <w:t>Durkee</w:t>
      </w:r>
      <w:proofErr w:type="spellEnd"/>
      <w:r>
        <w:rPr>
          <w:rFonts w:eastAsia="Calibri"/>
          <w:b/>
          <w:bCs/>
          <w:sz w:val="26"/>
        </w:rPr>
        <w:t xml:space="preserve"> 19</w:t>
      </w:r>
      <w:r w:rsidRPr="00831C70">
        <w:rPr>
          <w:rFonts w:eastAsia="Calibri"/>
        </w:rPr>
        <w:t xml:space="preserve">, J. Alton </w:t>
      </w:r>
      <w:proofErr w:type="spellStart"/>
      <w:r w:rsidRPr="00831C70">
        <w:rPr>
          <w:rFonts w:eastAsia="Calibri"/>
        </w:rPr>
        <w:t>Hosch</w:t>
      </w:r>
      <w:proofErr w:type="spellEnd"/>
      <w:r w:rsidRPr="00831C70">
        <w:rPr>
          <w:rFonts w:eastAsia="Calibri"/>
        </w:rPr>
        <w:t xml:space="preserve"> Associate Professor of Law, University of Georgia, "Interstitial Space Law," Washington University Law Review 97, no. 2 423-482 </w:t>
      </w:r>
    </w:p>
    <w:p w14:paraId="6FC8650C" w14:textId="77777777" w:rsidR="007F7C05" w:rsidRDefault="007F7C05" w:rsidP="007F7C05">
      <w:pPr>
        <w:rPr>
          <w:rFonts w:eastAsia="Calibri"/>
        </w:rPr>
      </w:pPr>
      <w:r w:rsidRPr="00831C70">
        <w:rPr>
          <w:rFonts w:eastAsia="Calibri"/>
        </w:rPr>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 xml:space="preserve">is </w:t>
      </w:r>
      <w:r w:rsidRPr="00B7011A">
        <w:rPr>
          <w:rFonts w:eastAsia="Calibri"/>
          <w:u w:val="single"/>
        </w:rPr>
        <w:t xml:space="preserve">directed </w:t>
      </w:r>
      <w:r w:rsidRPr="00831C70">
        <w:rPr>
          <w:rFonts w:eastAsia="Calibri"/>
          <w:highlight w:val="green"/>
          <w:u w:val="single"/>
        </w:rPr>
        <w:t xml:space="preserve">at </w:t>
      </w:r>
      <w:r w:rsidRPr="00B7011A">
        <w:rPr>
          <w:rFonts w:eastAsia="Calibri"/>
          <w:u w:val="single"/>
        </w:rPr>
        <w:t>nations</w:t>
      </w:r>
      <w:r w:rsidRPr="00831C70">
        <w:rPr>
          <w:rFonts w:eastAsia="Calibri"/>
          <w:u w:val="single"/>
        </w:rPr>
        <w:t xml:space="preserve">, as </w:t>
      </w:r>
      <w:r w:rsidRPr="00B7011A">
        <w:rPr>
          <w:rFonts w:eastAsia="Calibri"/>
          <w:u w:val="single"/>
        </w:rPr>
        <w:t xml:space="preserve">only a nation could have a legitimate </w:t>
      </w:r>
      <w:r w:rsidRPr="00831C70">
        <w:rPr>
          <w:rFonts w:eastAsia="Calibri"/>
          <w:highlight w:val="green"/>
          <w:u w:val="single"/>
        </w:rPr>
        <w:t>"claim of sovereignty</w:t>
      </w:r>
      <w:r w:rsidRPr="00831C70">
        <w:rPr>
          <w:rFonts w:eastAsia="Calibri"/>
          <w:highlight w:val="green"/>
        </w:rPr>
        <w:t>."</w:t>
      </w:r>
      <w:r w:rsidRPr="00831C70">
        <w:rPr>
          <w:rFonts w:eastAsia="Calibri"/>
        </w:rPr>
        <w:t xml:space="preserve"> 180 </w:t>
      </w:r>
      <w:r w:rsidRPr="00831C70">
        <w:rPr>
          <w:rFonts w:eastAsia="Calibri"/>
          <w:u w:val="single"/>
        </w:rPr>
        <w:t xml:space="preserve">Moreover, </w:t>
      </w:r>
      <w:r w:rsidRPr="00334398">
        <w:rPr>
          <w:rFonts w:eastAsia="Calibri"/>
          <w:highlight w:val="green"/>
          <w:u w:val="single"/>
        </w:rPr>
        <w:t>"occupation" refers to</w:t>
      </w:r>
      <w:r w:rsidRPr="00831C70">
        <w:rPr>
          <w:rFonts w:eastAsia="Calibri"/>
          <w:u w:val="single"/>
        </w:rPr>
        <w:t xml:space="preserve"> old international legal doctrines that once allowed nations to </w:t>
      </w:r>
      <w:r w:rsidRPr="00334398">
        <w:rPr>
          <w:rFonts w:eastAsia="Calibri"/>
          <w:highlight w:val="green"/>
          <w:u w:val="single"/>
        </w:rPr>
        <w:t>claim territory</w:t>
      </w:r>
      <w:r w:rsidRPr="00831C70">
        <w:rPr>
          <w:rFonts w:eastAsia="Calibri"/>
          <w:u w:val="single"/>
        </w:rPr>
        <w:t xml:space="preserve"> based on occupation</w:t>
      </w:r>
      <w:r w:rsidRPr="00831C70">
        <w:rPr>
          <w:rFonts w:eastAsia="Calibri"/>
        </w:rPr>
        <w:t xml:space="preserve">. </w:t>
      </w:r>
      <w:r w:rsidRPr="00831C70">
        <w:rPr>
          <w:rFonts w:eastAsia="Calibri"/>
          <w:u w:val="single"/>
        </w:rPr>
        <w:t xml:space="preserve">The </w:t>
      </w:r>
      <w:r w:rsidRPr="00334398">
        <w:rPr>
          <w:rFonts w:eastAsia="Calibri"/>
          <w:highlight w:val="green"/>
          <w:u w:val="single"/>
        </w:rPr>
        <w:t>historical context</w:t>
      </w:r>
      <w:r w:rsidRPr="00831C70">
        <w:rPr>
          <w:rFonts w:eastAsia="Calibri"/>
          <w:u w:val="single"/>
        </w:rPr>
        <w:t xml:space="preserve"> within </w:t>
      </w:r>
      <w:r w:rsidRPr="00334398">
        <w:rPr>
          <w:rFonts w:eastAsia="Calibri"/>
          <w:u w:val="single"/>
        </w:rPr>
        <w:t xml:space="preserve">which the treaty was drafted </w:t>
      </w:r>
      <w:r w:rsidRPr="00334398">
        <w:rPr>
          <w:rFonts w:eastAsia="Calibri"/>
          <w:highlight w:val="green"/>
          <w:u w:val="single"/>
        </w:rPr>
        <w:t>supports this</w:t>
      </w:r>
      <w:r w:rsidRPr="00334398">
        <w:rPr>
          <w:rFonts w:eastAsia="Calibri"/>
          <w:u w:val="single"/>
        </w:rPr>
        <w:t xml:space="preserve"> position</w:t>
      </w:r>
      <w:r w:rsidRPr="00831C70">
        <w:rPr>
          <w:rFonts w:eastAsia="Calibri"/>
        </w:rPr>
        <w:t xml:space="preserve">,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w:t>
      </w:r>
      <w:r w:rsidRPr="00B7011A">
        <w:rPr>
          <w:rFonts w:eastAsia="Calibri"/>
        </w:rPr>
        <w:t xml:space="preserve">the treaty: </w:t>
      </w:r>
      <w:r w:rsidRPr="00B7011A">
        <w:rPr>
          <w:rFonts w:eastAsia="Calibri"/>
          <w:b/>
          <w:iCs/>
          <w:u w:val="single"/>
        </w:rPr>
        <w:t>Article VI states that States Parties bear international responsibility for activities by "non-governmental entities" as well as governmental agencies</w:t>
      </w:r>
      <w:r w:rsidRPr="00B7011A">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B7011A">
        <w:rPr>
          <w:rFonts w:eastAsia="Calibri"/>
          <w:u w:val="single"/>
        </w:rPr>
        <w:t>. Article VI defines "national activities in outer space" to include both "</w:t>
      </w:r>
      <w:proofErr w:type="gramStart"/>
      <w:r w:rsidRPr="00B7011A">
        <w:rPr>
          <w:rFonts w:eastAsia="Calibri"/>
          <w:u w:val="single"/>
        </w:rPr>
        <w:t>activities .</w:t>
      </w:r>
      <w:proofErr w:type="gramEnd"/>
      <w:r w:rsidRPr="00B7011A">
        <w:rPr>
          <w:rFonts w:eastAsia="Calibri"/>
          <w:u w:val="single"/>
        </w:rPr>
        <w:t xml:space="preserve"> .. carried on by governmental agencies" and those carried on by "non-governmental entities."</w:t>
      </w:r>
      <w:r w:rsidRPr="00B7011A">
        <w:rPr>
          <w:rFonts w:eastAsia="Calibri"/>
        </w:rPr>
        <w:t xml:space="preserve"> 8 3 </w:t>
      </w:r>
      <w:r w:rsidRPr="00B7011A">
        <w:rPr>
          <w:rFonts w:eastAsia="Calibri"/>
          <w:u w:val="single"/>
        </w:rPr>
        <w:t>This definition of "national" must i</w:t>
      </w:r>
      <w:r w:rsidRPr="00B7011A">
        <w:rPr>
          <w:rFonts w:eastAsia="Calibri"/>
        </w:rPr>
        <w:t xml:space="preserve">nform Article II's prohibition on "national" appropriation and thus </w:t>
      </w:r>
      <w:r w:rsidRPr="00B7011A">
        <w:rPr>
          <w:rFonts w:eastAsia="Calibri"/>
          <w:u w:val="single"/>
        </w:rPr>
        <w:t>extend</w:t>
      </w:r>
      <w:r w:rsidRPr="00831C70">
        <w:rPr>
          <w:rFonts w:eastAsia="Calibri"/>
          <w:u w:val="single"/>
        </w:rPr>
        <w:t xml:space="preserve">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w:t>
      </w:r>
      <w:r w:rsidRPr="00B7011A">
        <w:rPr>
          <w:rFonts w:eastAsia="Calibri"/>
        </w:rPr>
        <w:t xml:space="preserve">defies logic: </w:t>
      </w:r>
      <w:r w:rsidRPr="00B7011A">
        <w:rPr>
          <w:rFonts w:eastAsia="Calibri"/>
          <w:b/>
          <w:iCs/>
          <w:u w:val="single"/>
        </w:rPr>
        <w:t>if nations themselves may not claim property rights to outer space objects, they have no power to confer those rights on their nationals.</w:t>
      </w:r>
      <w:r w:rsidRPr="00B7011A">
        <w:rPr>
          <w:rFonts w:eastAsia="Calibri"/>
        </w:rPr>
        <w:t>184</w:t>
      </w:r>
      <w:r w:rsidRPr="00831C70">
        <w:rPr>
          <w:rFonts w:eastAsia="Calibri"/>
        </w:rPr>
        <w:t xml:space="preserve"> </w:t>
      </w:r>
    </w:p>
    <w:p w14:paraId="75D96642" w14:textId="77777777" w:rsidR="007F7C05" w:rsidRDefault="007F7C05" w:rsidP="007F7C05">
      <w:pPr>
        <w:pStyle w:val="Heading4"/>
      </w:pPr>
      <w:r>
        <w:t xml:space="preserve">Violation: they only </w:t>
      </w:r>
      <w:r w:rsidRPr="00CC5489">
        <w:t>defend asteroid mining</w:t>
      </w:r>
      <w:r>
        <w:t xml:space="preserve"> which is extraction – those are </w:t>
      </w:r>
      <w:r w:rsidRPr="0038264A">
        <w:rPr>
          <w:u w:val="single"/>
        </w:rPr>
        <w:t>distinct</w:t>
      </w:r>
      <w:r>
        <w:t xml:space="preserve"> – prefer </w:t>
      </w:r>
      <w:r w:rsidRPr="0038264A">
        <w:rPr>
          <w:u w:val="single"/>
        </w:rPr>
        <w:t>rigorous</w:t>
      </w:r>
      <w:r>
        <w:t xml:space="preserve"> legal analysis. This card is so good it </w:t>
      </w:r>
      <w:r w:rsidRPr="0038264A">
        <w:rPr>
          <w:u w:val="single"/>
        </w:rPr>
        <w:t>ends the debate</w:t>
      </w:r>
      <w:r>
        <w:t>.</w:t>
      </w:r>
    </w:p>
    <w:p w14:paraId="3034D735" w14:textId="77777777" w:rsidR="007F7C05" w:rsidRDefault="007F7C05" w:rsidP="007F7C05">
      <w:r>
        <w:rPr>
          <w:rStyle w:val="Style13ptBold"/>
        </w:rPr>
        <w:t xml:space="preserve">Wrench 19 </w:t>
      </w:r>
      <w:r>
        <w:t xml:space="preserve">– </w:t>
      </w:r>
      <w:r w:rsidRPr="00334398">
        <w:t>John grew up outside of Ithaca, New York, and received his law degree from the Case Western Reserve University School of Law in 2019. During law school, he served as editor in chief of the Case Western Reserve Journal of International Law and was a member of the Federalist Society. John interned in his law school’s First Amendment Litigation Clinic and was a judicial extern to the Honorable Paul E. Davison in the Southern District of New York. John graduated from Pace University in 2015 with a Bachelor of Arts in Philosophy and Religious Studies</w:t>
      </w:r>
      <w:r w:rsidRPr="0099347A">
        <w:t xml:space="preserve">. 2019. </w:t>
      </w:r>
      <w:r>
        <w:t xml:space="preserve">[Case Western Reserve Journal of International Law, </w:t>
      </w:r>
      <w:r w:rsidRPr="0099347A">
        <w:t>“ Non-</w:t>
      </w:r>
      <w:r w:rsidRPr="00B7011A">
        <w:t xml:space="preserve">Appropriation, No Problem: The Outer Space Treaty Is Ready for Asteroid Mining,” </w:t>
      </w:r>
      <w:hyperlink r:id="rId9" w:history="1">
        <w:r w:rsidRPr="00B7011A">
          <w:t>https://scholarlycommons.law.case.edu/cgi/viewcontent.cgi?article=2546&amp;context=jil</w:t>
        </w:r>
      </w:hyperlink>
      <w:r w:rsidRPr="00B7011A">
        <w:t xml:space="preserve">] </w:t>
      </w:r>
      <w:r>
        <w:t>Justin</w:t>
      </w:r>
    </w:p>
    <w:p w14:paraId="7630CF03" w14:textId="77777777" w:rsidR="007F7C05" w:rsidRPr="00334398" w:rsidRDefault="007F7C05" w:rsidP="007F7C05">
      <w:pPr>
        <w:rPr>
          <w:u w:val="single"/>
        </w:rPr>
      </w:pPr>
      <w:r w:rsidRPr="0038264A">
        <w:rPr>
          <w:sz w:val="14"/>
        </w:rPr>
        <w:t xml:space="preserve">Secondly, </w:t>
      </w:r>
      <w:r w:rsidRPr="00334398">
        <w:rPr>
          <w:u w:val="single"/>
        </w:rPr>
        <w:t>even if nations, businesses, and individuals are equally bound by the non-</w:t>
      </w:r>
      <w:r w:rsidRPr="0038264A">
        <w:rPr>
          <w:highlight w:val="green"/>
          <w:u w:val="single"/>
        </w:rPr>
        <w:t>appropriation</w:t>
      </w:r>
      <w:r w:rsidRPr="00334398">
        <w:rPr>
          <w:u w:val="single"/>
        </w:rPr>
        <w:t xml:space="preserve"> principle</w:t>
      </w:r>
      <w:r w:rsidRPr="0038264A">
        <w:rPr>
          <w:sz w:val="14"/>
        </w:rPr>
        <w:t xml:space="preserve">, </w:t>
      </w:r>
      <w:r w:rsidRPr="00334398">
        <w:rPr>
          <w:u w:val="single"/>
        </w:rPr>
        <w:t xml:space="preserve">the </w:t>
      </w:r>
      <w:r w:rsidRPr="0038264A">
        <w:rPr>
          <w:highlight w:val="green"/>
          <w:u w:val="single"/>
        </w:rPr>
        <w:t>scope</w:t>
      </w:r>
      <w:r w:rsidRPr="00334398">
        <w:rPr>
          <w:u w:val="single"/>
        </w:rPr>
        <w:t xml:space="preserve"> of that restriction </w:t>
      </w:r>
      <w:r w:rsidRPr="0038264A">
        <w:rPr>
          <w:highlight w:val="green"/>
          <w:u w:val="single"/>
        </w:rPr>
        <w:t>is not</w:t>
      </w:r>
      <w:r w:rsidRPr="00334398">
        <w:rPr>
          <w:u w:val="single"/>
        </w:rPr>
        <w:t xml:space="preserve"> entirely </w:t>
      </w:r>
      <w:r w:rsidRPr="0038264A">
        <w:rPr>
          <w:highlight w:val="green"/>
          <w:u w:val="single"/>
        </w:rPr>
        <w:t>clear</w:t>
      </w:r>
      <w:r w:rsidRPr="0038264A">
        <w:rPr>
          <w:sz w:val="14"/>
        </w:rPr>
        <w:t xml:space="preserve"> from the text of Article II.59 </w:t>
      </w:r>
      <w:r w:rsidRPr="0038264A">
        <w:rPr>
          <w:highlight w:val="green"/>
          <w:u w:val="single"/>
        </w:rPr>
        <w:t>It is unlikely</w:t>
      </w:r>
      <w:r w:rsidRPr="00334398">
        <w:rPr>
          <w:u w:val="single"/>
        </w:rPr>
        <w:t>, however, that the non-</w:t>
      </w:r>
      <w:r w:rsidRPr="0038264A">
        <w:rPr>
          <w:highlight w:val="green"/>
          <w:u w:val="single"/>
        </w:rPr>
        <w:t>appropriation</w:t>
      </w:r>
      <w:r w:rsidRPr="00334398">
        <w:rPr>
          <w:u w:val="single"/>
        </w:rPr>
        <w:t xml:space="preserve"> principle </w:t>
      </w:r>
      <w:r w:rsidRPr="0038264A">
        <w:rPr>
          <w:highlight w:val="green"/>
          <w:u w:val="single"/>
        </w:rPr>
        <w:t>is a</w:t>
      </w:r>
      <w:r w:rsidRPr="00334398">
        <w:rPr>
          <w:u w:val="single"/>
        </w:rPr>
        <w:t xml:space="preserve">n absolute </w:t>
      </w:r>
      <w:r w:rsidRPr="0038264A">
        <w:rPr>
          <w:highlight w:val="green"/>
          <w:u w:val="single"/>
        </w:rPr>
        <w:t>ban on</w:t>
      </w:r>
      <w:r w:rsidRPr="00334398">
        <w:rPr>
          <w:u w:val="single"/>
        </w:rPr>
        <w:t xml:space="preserve"> the ownership of </w:t>
      </w:r>
      <w:r w:rsidRPr="0038264A">
        <w:rPr>
          <w:highlight w:val="green"/>
          <w:u w:val="single"/>
        </w:rPr>
        <w:t>resources extracted</w:t>
      </w:r>
      <w:r w:rsidRPr="00334398">
        <w:rPr>
          <w:u w:val="single"/>
        </w:rPr>
        <w:t xml:space="preserve"> in outer space.</w:t>
      </w:r>
    </w:p>
    <w:p w14:paraId="4982A039" w14:textId="77777777" w:rsidR="007F7C05" w:rsidRPr="00334398" w:rsidRDefault="007F7C05" w:rsidP="007F7C05">
      <w:pPr>
        <w:rPr>
          <w:u w:val="single"/>
        </w:rPr>
      </w:pPr>
      <w:r w:rsidRPr="00334398">
        <w:rPr>
          <w:u w:val="single"/>
        </w:rPr>
        <w:lastRenderedPageBreak/>
        <w:t>An interpretation</w:t>
      </w:r>
      <w:r w:rsidRPr="0038264A">
        <w:rPr>
          <w:sz w:val="14"/>
        </w:rPr>
        <w:t xml:space="preserve"> of Article II </w:t>
      </w:r>
      <w:r w:rsidRPr="00334398">
        <w:rPr>
          <w:u w:val="single"/>
        </w:rPr>
        <w:t xml:space="preserve">supporting a blanket </w:t>
      </w:r>
      <w:r w:rsidRPr="0038264A">
        <w:rPr>
          <w:u w:val="single"/>
        </w:rPr>
        <w:t>ban</w:t>
      </w:r>
      <w:r w:rsidRPr="00334398">
        <w:rPr>
          <w:u w:val="single"/>
        </w:rPr>
        <w:t xml:space="preserve"> on resource ownership </w:t>
      </w:r>
      <w:r w:rsidRPr="0038264A">
        <w:rPr>
          <w:u w:val="single"/>
        </w:rPr>
        <w:t>is unwarranted by</w:t>
      </w:r>
      <w:r w:rsidRPr="00334398">
        <w:rPr>
          <w:u w:val="single"/>
        </w:rPr>
        <w:t xml:space="preserve"> the text</w:t>
      </w:r>
      <w:r w:rsidRPr="0038264A">
        <w:rPr>
          <w:sz w:val="14"/>
        </w:rPr>
        <w:t xml:space="preserve"> of the OST </w:t>
      </w:r>
      <w:r w:rsidRPr="0038264A">
        <w:rPr>
          <w:u w:val="single"/>
        </w:rPr>
        <w:t xml:space="preserve">and </w:t>
      </w:r>
      <w:proofErr w:type="spellStart"/>
      <w:r w:rsidRPr="0038264A">
        <w:rPr>
          <w:u w:val="single"/>
        </w:rPr>
        <w:t>illfounded</w:t>
      </w:r>
      <w:proofErr w:type="spellEnd"/>
      <w:r w:rsidRPr="0038264A">
        <w:rPr>
          <w:sz w:val="14"/>
        </w:rPr>
        <w:t xml:space="preserve"> on account of the international community’s common practices. Scholars have noted that the international community has never </w:t>
      </w:r>
      <w:r w:rsidRPr="0038264A">
        <w:rPr>
          <w:highlight w:val="green"/>
          <w:u w:val="single"/>
        </w:rPr>
        <w:t>questioned whether</w:t>
      </w:r>
      <w:r w:rsidRPr="00334398">
        <w:rPr>
          <w:u w:val="single"/>
        </w:rPr>
        <w:t xml:space="preserve"> scientific </w:t>
      </w:r>
      <w:r w:rsidRPr="0038264A">
        <w:rPr>
          <w:highlight w:val="green"/>
          <w:u w:val="single"/>
        </w:rPr>
        <w:t>samples harvested</w:t>
      </w:r>
      <w:r w:rsidRPr="00334398">
        <w:rPr>
          <w:u w:val="single"/>
        </w:rPr>
        <w:t xml:space="preserve"> from celestial bodies </w:t>
      </w:r>
      <w:r w:rsidRPr="0038264A">
        <w:rPr>
          <w:highlight w:val="green"/>
          <w:u w:val="single"/>
        </w:rPr>
        <w:t>belong to</w:t>
      </w:r>
      <w:r w:rsidRPr="00334398">
        <w:rPr>
          <w:u w:val="single"/>
        </w:rPr>
        <w:t xml:space="preserve"> the </w:t>
      </w:r>
      <w:r w:rsidRPr="0038264A">
        <w:rPr>
          <w:highlight w:val="green"/>
          <w:u w:val="single"/>
        </w:rPr>
        <w:t>extracting nati</w:t>
      </w:r>
      <w:r w:rsidRPr="00334398">
        <w:rPr>
          <w:u w:val="single"/>
        </w:rPr>
        <w:t>on</w:t>
      </w:r>
      <w:r w:rsidRPr="0038264A">
        <w:rPr>
          <w:sz w:val="14"/>
        </w:rPr>
        <w:t xml:space="preserve">.60 Furthermore, space-faring members of the international community rejected the Moon Treaty precisely because it prohibited all forms of ownership in resources extracted from celestial bodies.61 </w:t>
      </w:r>
      <w:r w:rsidRPr="00334398">
        <w:rPr>
          <w:u w:val="single"/>
        </w:rPr>
        <w:t>The space-faring nations’ support for the OST, coupled with their rejection of an alternative set of rules governing extracted resources, is at the very least an indication of what those nations believe the non-appropriation principle to stand for.</w:t>
      </w:r>
    </w:p>
    <w:p w14:paraId="3349878B" w14:textId="77777777" w:rsidR="007F7C05" w:rsidRPr="00334398" w:rsidRDefault="007F7C05" w:rsidP="007F7C05">
      <w:pPr>
        <w:rPr>
          <w:u w:val="single"/>
        </w:rPr>
      </w:pPr>
      <w:r w:rsidRPr="0038264A">
        <w:rPr>
          <w:sz w:val="14"/>
        </w:rPr>
        <w:t xml:space="preserve">It is equally improbable that the international community drafted the non-appropriation principle to be merely idealistic rhetoric. The OST leaves no room for interpretations to squirm out from under its ban on sovereign claims of land.62 The following section illustrates, however, that </w:t>
      </w:r>
      <w:r w:rsidRPr="00334398">
        <w:rPr>
          <w:u w:val="single"/>
        </w:rPr>
        <w:t xml:space="preserve">the </w:t>
      </w:r>
      <w:r w:rsidRPr="0038264A">
        <w:rPr>
          <w:highlight w:val="green"/>
          <w:u w:val="single"/>
        </w:rPr>
        <w:t>distinction between sovereign ownership</w:t>
      </w:r>
      <w:r w:rsidRPr="00334398">
        <w:rPr>
          <w:u w:val="single"/>
        </w:rPr>
        <w:t xml:space="preserve"> of land, </w:t>
      </w:r>
      <w:r w:rsidRPr="0038264A">
        <w:rPr>
          <w:highlight w:val="green"/>
          <w:u w:val="single"/>
        </w:rPr>
        <w:t>and</w:t>
      </w:r>
      <w:r w:rsidRPr="00334398">
        <w:rPr>
          <w:u w:val="single"/>
        </w:rPr>
        <w:t xml:space="preserve"> the vestment of property rights in </w:t>
      </w:r>
      <w:r w:rsidRPr="0038264A">
        <w:rPr>
          <w:highlight w:val="green"/>
          <w:u w:val="single"/>
        </w:rPr>
        <w:t>resources extracted</w:t>
      </w:r>
      <w:r w:rsidRPr="00334398">
        <w:rPr>
          <w:u w:val="single"/>
        </w:rPr>
        <w:t xml:space="preserve"> from that land, is nothing new.</w:t>
      </w:r>
    </w:p>
    <w:p w14:paraId="26E1BB5C" w14:textId="77777777" w:rsidR="007F7C05" w:rsidRPr="0038264A" w:rsidRDefault="007F7C05" w:rsidP="007F7C05">
      <w:pPr>
        <w:rPr>
          <w:sz w:val="14"/>
        </w:rPr>
      </w:pPr>
      <w:r w:rsidRPr="0038264A">
        <w:rPr>
          <w:sz w:val="14"/>
        </w:rPr>
        <w:t>II. Legal Regimes Distinguishing Resource Extraction from Appropriation</w:t>
      </w:r>
    </w:p>
    <w:p w14:paraId="3CDD866C" w14:textId="77777777" w:rsidR="007F7C05" w:rsidRPr="00334398" w:rsidRDefault="007F7C05" w:rsidP="007F7C05">
      <w:pPr>
        <w:rPr>
          <w:u w:val="single"/>
        </w:rPr>
      </w:pPr>
      <w:r w:rsidRPr="0038264A">
        <w:rPr>
          <w:sz w:val="14"/>
        </w:rPr>
        <w:t xml:space="preserve">Although the OST does not provide a comprehensive guideline for resource extraction in outer space, its foundational logic provides a workable distinction between ownership and use. </w:t>
      </w:r>
      <w:r w:rsidRPr="00334398">
        <w:rPr>
          <w:u w:val="single"/>
        </w:rPr>
        <w:t>This part explores three property regimes developed under the same fundamental constraints as the non-appropriation principle</w:t>
      </w:r>
      <w:r w:rsidRPr="0038264A">
        <w:rPr>
          <w:sz w:val="14"/>
        </w:rPr>
        <w:t xml:space="preserve">: </w:t>
      </w:r>
      <w:r w:rsidRPr="00334398">
        <w:rPr>
          <w:u w:val="single"/>
        </w:rPr>
        <w:t>the United Nations Convention on the Law of the Sea (“UNCLOS”), the Antarctica Treaty System</w:t>
      </w:r>
      <w:r w:rsidRPr="0038264A">
        <w:rPr>
          <w:sz w:val="14"/>
        </w:rPr>
        <w:t xml:space="preserve">, </w:t>
      </w:r>
      <w:r w:rsidRPr="00334398">
        <w:rPr>
          <w:u w:val="single"/>
        </w:rPr>
        <w:t>and the prior appropriation doctrine</w:t>
      </w:r>
      <w:r w:rsidRPr="0038264A">
        <w:rPr>
          <w:sz w:val="14"/>
        </w:rPr>
        <w:t xml:space="preserve"> as applied in United States water law.63 </w:t>
      </w:r>
      <w:r w:rsidRPr="00334398">
        <w:rPr>
          <w:u w:val="single"/>
        </w:rPr>
        <w:t>Under each regime, parties may establish some form of ownership in extracted resources despite being restricted from claiming sovereignty over the underlying land.</w:t>
      </w:r>
    </w:p>
    <w:p w14:paraId="197ABA73" w14:textId="77777777" w:rsidR="007F7C05" w:rsidRPr="0038264A" w:rsidRDefault="007F7C05" w:rsidP="007F7C05">
      <w:pPr>
        <w:rPr>
          <w:sz w:val="14"/>
        </w:rPr>
      </w:pPr>
      <w:r w:rsidRPr="0038264A">
        <w:rPr>
          <w:sz w:val="14"/>
        </w:rPr>
        <w:t xml:space="preserve">Each section includes a brief discussion of the property regime’s history, its major </w:t>
      </w:r>
      <w:proofErr w:type="gramStart"/>
      <w:r w:rsidRPr="0038264A">
        <w:rPr>
          <w:sz w:val="14"/>
        </w:rPr>
        <w:t>traits</w:t>
      </w:r>
      <w:proofErr w:type="gramEnd"/>
      <w:r w:rsidRPr="0038264A">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144F7FC2" w14:textId="77777777" w:rsidR="007F7C05" w:rsidRPr="0038264A" w:rsidRDefault="007F7C05" w:rsidP="007F7C05">
      <w:pPr>
        <w:rPr>
          <w:rStyle w:val="Emphasis"/>
        </w:rPr>
      </w:pPr>
      <w:r w:rsidRPr="00334398">
        <w:rPr>
          <w:u w:val="single"/>
        </w:rPr>
        <w:t xml:space="preserve">A. </w:t>
      </w:r>
      <w:r w:rsidRPr="0038264A">
        <w:rPr>
          <w:rStyle w:val="Emphasis"/>
        </w:rPr>
        <w:t>The Law(s) of the Sea: UNCLOS and the Seabed Act</w:t>
      </w:r>
    </w:p>
    <w:p w14:paraId="48E4EEDF" w14:textId="77777777" w:rsidR="007F7C05" w:rsidRPr="0038264A" w:rsidRDefault="007F7C05" w:rsidP="007F7C05">
      <w:pPr>
        <w:rPr>
          <w:sz w:val="8"/>
          <w:szCs w:val="8"/>
        </w:rPr>
      </w:pPr>
      <w:r w:rsidRPr="0038264A">
        <w:rPr>
          <w:sz w:val="8"/>
          <w:szCs w:val="8"/>
        </w:rPr>
        <w:t>International and national maritime laws addressing resource extraction deal with many of the same obstacles present in outer space. Like outer space, “[t]he seabed is rich in minerals…[c]</w:t>
      </w:r>
      <w:proofErr w:type="spellStart"/>
      <w:r w:rsidRPr="0038264A">
        <w:rPr>
          <w:sz w:val="8"/>
          <w:szCs w:val="8"/>
        </w:rPr>
        <w:t>ollecting</w:t>
      </w:r>
      <w:proofErr w:type="spellEnd"/>
      <w:r w:rsidRPr="0038264A">
        <w:rPr>
          <w:sz w:val="8"/>
          <w:szCs w:val="8"/>
        </w:rPr>
        <w:t xml:space="preserve"> and mining these minerals is expensive and requires sophisticated technology capable of reaching the great depths.”64 Additionally, the international regulatory regime created to address seabed mining contemplates widely applicable issues including the “protection and preservation of the marine environment,” “</w:t>
      </w:r>
      <w:proofErr w:type="spellStart"/>
      <w:r w:rsidRPr="0038264A">
        <w:rPr>
          <w:sz w:val="8"/>
          <w:szCs w:val="8"/>
        </w:rPr>
        <w:t>promot</w:t>
      </w:r>
      <w:proofErr w:type="spellEnd"/>
      <w:r w:rsidRPr="0038264A">
        <w:rPr>
          <w:sz w:val="8"/>
          <w:szCs w:val="8"/>
        </w:rPr>
        <w:t>[</w:t>
      </w:r>
      <w:proofErr w:type="spellStart"/>
      <w:r w:rsidRPr="0038264A">
        <w:rPr>
          <w:sz w:val="8"/>
          <w:szCs w:val="8"/>
        </w:rPr>
        <w:t>ing</w:t>
      </w:r>
      <w:proofErr w:type="spellEnd"/>
      <w:r w:rsidRPr="0038264A">
        <w:rPr>
          <w:sz w:val="8"/>
          <w:szCs w:val="8"/>
        </w:rPr>
        <w:t>] the peaceful uses of the seas and oceans,” and the “efficient utilization” of the resources therein.65 Although international law forms the backbone of seabed mining regulations, individual nations have concurrently developed their own regulations.</w:t>
      </w:r>
    </w:p>
    <w:p w14:paraId="11ACC019" w14:textId="77777777" w:rsidR="007F7C05" w:rsidRPr="0038264A" w:rsidRDefault="007F7C05" w:rsidP="007F7C05">
      <w:pPr>
        <w:rPr>
          <w:sz w:val="8"/>
          <w:szCs w:val="8"/>
        </w:rPr>
      </w:pPr>
      <w:r w:rsidRPr="0038264A">
        <w:rPr>
          <w:sz w:val="8"/>
          <w:szCs w:val="8"/>
        </w:rPr>
        <w:t>The foremost international maritime law is the United Nations Convention on the Law of the Sea (“UNCLOS”).66 The current iteration of UNCLOS came into force in 1982, replacing decades of international treaties that had not addressed seabed mining.67 The 1982 UNCLOS established the International Seabed Authority (“ISA”), a body responsible for managing seabed mining through regulations and licensing.68 UNCLOS further established a dispute resolution system through the Seabed Disputes Chamber of the International Tribunal.69</w:t>
      </w:r>
    </w:p>
    <w:p w14:paraId="2B5245D1" w14:textId="77777777" w:rsidR="007F7C05" w:rsidRPr="0038264A" w:rsidRDefault="007F7C05" w:rsidP="007F7C05">
      <w:pPr>
        <w:rPr>
          <w:sz w:val="8"/>
          <w:szCs w:val="8"/>
        </w:rPr>
      </w:pPr>
      <w:r w:rsidRPr="0038264A">
        <w:rPr>
          <w:sz w:val="8"/>
          <w:szCs w:val="8"/>
        </w:rPr>
        <w:t>The United States found some features of the 1982 UNCLOS objectionable. Originally, the ISA was empowered to create an entity called the “Enterprise”, which would conduct mining operations for the benefit of developing countries alongside private mining operations.70 Under this agreement, private businesses were compelled to provide the Enterprise with the location of discovered minerals and the technology necessary to extract them, all in addition to the funding from member states.71 Some of these requirements proved controversial.</w:t>
      </w:r>
    </w:p>
    <w:p w14:paraId="0E4D2863" w14:textId="77777777" w:rsidR="007F7C05" w:rsidRPr="0038264A" w:rsidRDefault="007F7C05" w:rsidP="007F7C05">
      <w:pPr>
        <w:rPr>
          <w:sz w:val="8"/>
          <w:szCs w:val="8"/>
        </w:rPr>
      </w:pPr>
      <w:r w:rsidRPr="0038264A">
        <w:rPr>
          <w:sz w:val="8"/>
          <w:szCs w:val="8"/>
        </w:rPr>
        <w:t>Several developed nations subsequently rejected UNCLOS and signed the “Provisional Understanding Regarding Deep Seabed Matters” (“The Provisional Understanding”) in 1984.72 The Provisional Understanding established “…procedures to follow in order to avoid overlapping claims to seabed sites,” while encouraging reciprocal recognition of other party’s claims.73 The Group of 77—a coalition of developing countries—and the ISA, criticized the Provisional Understanding on the grounds that it established an illegal regime.74 As one critic concedes, however, the Provisional Understanding is probably legal because it “…neither claims sovereignty or ownership…nor grants exclusive rights…” to seabed areas.75</w:t>
      </w:r>
    </w:p>
    <w:p w14:paraId="4113200D" w14:textId="77777777" w:rsidR="007F7C05" w:rsidRPr="0038264A" w:rsidRDefault="007F7C05" w:rsidP="007F7C05">
      <w:pPr>
        <w:rPr>
          <w:sz w:val="8"/>
          <w:szCs w:val="8"/>
        </w:rPr>
      </w:pPr>
      <w:r w:rsidRPr="0038264A">
        <w:rPr>
          <w:sz w:val="8"/>
          <w:szCs w:val="8"/>
        </w:rPr>
        <w:t>UNCLOS was renegotiated in 1994, in part due to the changes brought about by the end of the Cold War and decreased focus on deep-seabed mining.76 Among the changes, it secured permanent seats on the ISA Council for the United States and Russia,77 created a Finance Committee consisting of the five parties with the largest financial contributions,78 removed mandatory funding of the Enterprise,79 made technology-sharing optional,80 and made development plans a prerequisite for granting permits for resource mining.81 Despite these changes, the United States “remains the only major seafaring nation” that has not ratified 1994 Agreement.82</w:t>
      </w:r>
    </w:p>
    <w:p w14:paraId="15C17482" w14:textId="77777777" w:rsidR="007F7C05" w:rsidRPr="0038264A" w:rsidRDefault="007F7C05" w:rsidP="007F7C05">
      <w:pPr>
        <w:rPr>
          <w:sz w:val="8"/>
          <w:szCs w:val="8"/>
        </w:rPr>
      </w:pPr>
      <w:r w:rsidRPr="0038264A">
        <w:rPr>
          <w:sz w:val="8"/>
          <w:szCs w:val="8"/>
        </w:rPr>
        <w:t>The United States’ disagreements with the 1982 UNCLOS led to the creation of an interim national law called the Deep Seabed Hard Mineral Resources Act (“Seabed Act”).83 While the Seabed Act is intended as a temporary regime, it acknowledges that a functional international regime may take some time to develop.84 Under the Seabed Act, companies are required to obtain licenses and permits to explore and extract, both of which expire after a period of years.85</w:t>
      </w:r>
    </w:p>
    <w:p w14:paraId="399F5447" w14:textId="77777777" w:rsidR="007F7C05" w:rsidRPr="0038264A" w:rsidRDefault="007F7C05" w:rsidP="007F7C05">
      <w:pPr>
        <w:rPr>
          <w:sz w:val="8"/>
          <w:szCs w:val="8"/>
        </w:rPr>
      </w:pPr>
      <w:r w:rsidRPr="0038264A">
        <w:rPr>
          <w:sz w:val="8"/>
          <w:szCs w:val="8"/>
        </w:rPr>
        <w:t>The United States has not entirely abandoned UNCLOS. Addressing recent conflicts in the South China Sea, President Trump called for “…claimants to clarify and comport their maritime claims in accordance with the international law of the sea as reflected in the 1982 United Nations Convention on the Law of the Sea…”86 Additionally, several United States presidents have supported ratification of UNCLOS since the 1994 Agreement.87 And, although President Reagan was dissatisfied with the 1982 UNCLOS, changes incorporated into the 1994 Agreement have addressed those complaints.88</w:t>
      </w:r>
    </w:p>
    <w:p w14:paraId="3070F259" w14:textId="77777777" w:rsidR="007F7C05" w:rsidRPr="0038264A" w:rsidRDefault="007F7C05" w:rsidP="007F7C05">
      <w:pPr>
        <w:rPr>
          <w:sz w:val="14"/>
        </w:rPr>
      </w:pPr>
      <w:r w:rsidRPr="00334398">
        <w:rPr>
          <w:u w:val="single"/>
        </w:rPr>
        <w:t xml:space="preserve">The </w:t>
      </w:r>
      <w:r w:rsidRPr="0038264A">
        <w:rPr>
          <w:u w:val="single"/>
        </w:rPr>
        <w:t>laws regulating</w:t>
      </w:r>
      <w:r w:rsidRPr="00334398">
        <w:rPr>
          <w:u w:val="single"/>
        </w:rPr>
        <w:t xml:space="preserve"> resource </w:t>
      </w:r>
      <w:r w:rsidRPr="0038264A">
        <w:rPr>
          <w:u w:val="single"/>
        </w:rPr>
        <w:t>extraction</w:t>
      </w:r>
      <w:r w:rsidRPr="00334398">
        <w:rPr>
          <w:u w:val="single"/>
        </w:rPr>
        <w:t xml:space="preserve"> in the sea share major traits with the non-appropriation principle</w:t>
      </w:r>
      <w:r w:rsidRPr="0038264A">
        <w:rPr>
          <w:sz w:val="14"/>
        </w:rPr>
        <w:t xml:space="preserve">, as </w:t>
      </w:r>
      <w:r w:rsidRPr="0038264A">
        <w:rPr>
          <w:highlight w:val="green"/>
          <w:u w:val="single"/>
        </w:rPr>
        <w:t>UNCLOS</w:t>
      </w:r>
      <w:r w:rsidRPr="00334398">
        <w:rPr>
          <w:u w:val="single"/>
        </w:rPr>
        <w:t xml:space="preserve"> and the Seabed Act </w:t>
      </w:r>
      <w:r w:rsidRPr="0038264A">
        <w:rPr>
          <w:highlight w:val="green"/>
          <w:u w:val="single"/>
        </w:rPr>
        <w:t>allow</w:t>
      </w:r>
      <w:r w:rsidRPr="00334398">
        <w:rPr>
          <w:u w:val="single"/>
        </w:rPr>
        <w:t xml:space="preserve"> parties to establish </w:t>
      </w:r>
      <w:r w:rsidRPr="0038264A">
        <w:rPr>
          <w:u w:val="single"/>
        </w:rPr>
        <w:t>property rights</w:t>
      </w:r>
      <w:r w:rsidRPr="00334398">
        <w:rPr>
          <w:u w:val="single"/>
        </w:rPr>
        <w:t xml:space="preserve"> in extrac</w:t>
      </w:r>
      <w:r w:rsidRPr="0038264A">
        <w:rPr>
          <w:highlight w:val="green"/>
          <w:u w:val="single"/>
        </w:rPr>
        <w:t>ted resources without violating</w:t>
      </w:r>
      <w:r w:rsidRPr="00334398">
        <w:rPr>
          <w:u w:val="single"/>
        </w:rPr>
        <w:t xml:space="preserve"> the non-</w:t>
      </w:r>
      <w:r w:rsidRPr="0038264A">
        <w:rPr>
          <w:highlight w:val="green"/>
          <w:u w:val="single"/>
        </w:rPr>
        <w:t>appropriation</w:t>
      </w:r>
      <w:r w:rsidRPr="00334398">
        <w:rPr>
          <w:u w:val="single"/>
        </w:rPr>
        <w:t xml:space="preserve"> principle</w:t>
      </w:r>
      <w:r w:rsidRPr="0038264A">
        <w:rPr>
          <w:sz w:val="14"/>
        </w:rPr>
        <w:t xml:space="preserve">. First, under both regimes, </w:t>
      </w:r>
      <w:r w:rsidRPr="0038264A">
        <w:rPr>
          <w:highlight w:val="green"/>
          <w:u w:val="single"/>
        </w:rPr>
        <w:t xml:space="preserve">parties extract </w:t>
      </w:r>
      <w:r w:rsidRPr="0038264A">
        <w:rPr>
          <w:u w:val="single"/>
        </w:rPr>
        <w:t xml:space="preserve">minerals </w:t>
      </w:r>
      <w:r w:rsidRPr="0038264A">
        <w:rPr>
          <w:highlight w:val="green"/>
          <w:u w:val="single"/>
        </w:rPr>
        <w:t xml:space="preserve">without </w:t>
      </w:r>
      <w:r w:rsidRPr="0038264A">
        <w:rPr>
          <w:u w:val="single"/>
        </w:rPr>
        <w:t xml:space="preserve">laying </w:t>
      </w:r>
      <w:r w:rsidRPr="0038264A">
        <w:rPr>
          <w:highlight w:val="green"/>
          <w:u w:val="single"/>
        </w:rPr>
        <w:t>claim to</w:t>
      </w:r>
      <w:r w:rsidRPr="00334398">
        <w:rPr>
          <w:u w:val="single"/>
        </w:rPr>
        <w:t xml:space="preserve"> underlying </w:t>
      </w:r>
      <w:r w:rsidRPr="0038264A">
        <w:rPr>
          <w:highlight w:val="green"/>
          <w:u w:val="single"/>
        </w:rPr>
        <w:t>land</w:t>
      </w:r>
      <w:r w:rsidRPr="00334398">
        <w:rPr>
          <w:u w:val="single"/>
        </w:rPr>
        <w:t>.</w:t>
      </w:r>
      <w:r w:rsidRPr="0038264A">
        <w:rPr>
          <w:sz w:val="14"/>
        </w:rPr>
        <w:t xml:space="preserve">89 Secondly, UNCLOS’s requirement for development plans and the Seabed Act’s licensing-system place some pressure on parties to extract resources or forfeit their rights.90 This feature prevents parties from sleeping on a license, thereby encouraging productive use of land. In other words, the licensing system reduces waste and protects against de facto ownership of land resulting from inordinately long periods of occupation. The United States, by adopting both traits from UNCLOS, and voicing its willingness to </w:t>
      </w:r>
      <w:proofErr w:type="gramStart"/>
      <w:r w:rsidRPr="0038264A">
        <w:rPr>
          <w:sz w:val="14"/>
        </w:rPr>
        <w:t>enter into</w:t>
      </w:r>
      <w:proofErr w:type="gramEnd"/>
      <w:r w:rsidRPr="0038264A">
        <w:rPr>
          <w:sz w:val="14"/>
        </w:rPr>
        <w:t xml:space="preserve"> a robust international regime for resource extraction, indicates support for an international regime reflecting those features.</w:t>
      </w:r>
    </w:p>
    <w:p w14:paraId="780E0FE7" w14:textId="77777777" w:rsidR="007F7C05" w:rsidRPr="0038264A" w:rsidRDefault="007F7C05" w:rsidP="007F7C05">
      <w:pPr>
        <w:rPr>
          <w:sz w:val="14"/>
        </w:rPr>
      </w:pPr>
      <w:r w:rsidRPr="0038264A">
        <w:rPr>
          <w:sz w:val="14"/>
        </w:rPr>
        <w:lastRenderedPageBreak/>
        <w:t xml:space="preserve">Even if the United States’ framework under the Seabed Act were adopted as a model for resource extraction in space, </w:t>
      </w:r>
      <w:r w:rsidRPr="0038264A">
        <w:rPr>
          <w:u w:val="single"/>
        </w:rPr>
        <w:t xml:space="preserve">it comports with the non-appropriation principle. The United States’ conceptual </w:t>
      </w:r>
      <w:r w:rsidRPr="0038264A">
        <w:rPr>
          <w:highlight w:val="green"/>
          <w:u w:val="single"/>
        </w:rPr>
        <w:t>distinction between</w:t>
      </w:r>
      <w:r w:rsidRPr="0038264A">
        <w:rPr>
          <w:u w:val="single"/>
        </w:rPr>
        <w:t xml:space="preserve"> land </w:t>
      </w:r>
      <w:r w:rsidRPr="0038264A">
        <w:rPr>
          <w:highlight w:val="green"/>
          <w:u w:val="single"/>
        </w:rPr>
        <w:t xml:space="preserve">ownership and </w:t>
      </w:r>
      <w:r w:rsidRPr="0038264A">
        <w:rPr>
          <w:u w:val="single"/>
        </w:rPr>
        <w:t xml:space="preserve">resource </w:t>
      </w:r>
      <w:r w:rsidRPr="0038264A">
        <w:rPr>
          <w:highlight w:val="green"/>
          <w:u w:val="single"/>
        </w:rPr>
        <w:t>extraction</w:t>
      </w:r>
      <w:r w:rsidRPr="0038264A">
        <w:rPr>
          <w:u w:val="single"/>
        </w:rPr>
        <w:t xml:space="preserve"> is a gauge for whether it would accept a similar arrangement for space law</w:t>
      </w:r>
      <w:r w:rsidRPr="0038264A">
        <w:rPr>
          <w:sz w:val="14"/>
        </w:rPr>
        <w:t>.91 And, while the United States is only one of many members of the international community, it is difficult to conceive of a successful international agreement without the involvement of the major spacefaring nations.</w:t>
      </w:r>
    </w:p>
    <w:p w14:paraId="4E850D60" w14:textId="77777777" w:rsidR="007F7C05" w:rsidRPr="0038264A" w:rsidRDefault="007F7C05" w:rsidP="007F7C05">
      <w:pPr>
        <w:rPr>
          <w:rStyle w:val="Emphasis"/>
        </w:rPr>
      </w:pPr>
      <w:r w:rsidRPr="0038264A">
        <w:rPr>
          <w:u w:val="single"/>
        </w:rPr>
        <w:t xml:space="preserve">B. </w:t>
      </w:r>
      <w:r w:rsidRPr="0038264A">
        <w:rPr>
          <w:rStyle w:val="Emphasis"/>
        </w:rPr>
        <w:t>The Antarctic Treaty System</w:t>
      </w:r>
    </w:p>
    <w:p w14:paraId="615EEA79" w14:textId="77777777" w:rsidR="007F7C05" w:rsidRPr="0038264A" w:rsidRDefault="007F7C05" w:rsidP="007F7C05">
      <w:pPr>
        <w:rPr>
          <w:sz w:val="8"/>
          <w:szCs w:val="8"/>
        </w:rPr>
      </w:pPr>
      <w:r w:rsidRPr="0038264A">
        <w:rPr>
          <w:sz w:val="8"/>
          <w:szCs w:val="8"/>
        </w:rPr>
        <w:t>The Antarctic Treaty92 and the subsequent agreements collectively regulating the peaceful use of Antarctica form the “Antarctic Treaty System.”93 The first of these treaties was created in 1959 to preserve environmental integrity and prohibit violence in the region.94 Antarctica’s size, impenetrableness, and vast resource stores have made it a reoccurring model for outer space law.95 While the Antarctic Treaty System shares key features with the law of outer space, its development and subsequent legal regime is distinctive.</w:t>
      </w:r>
    </w:p>
    <w:p w14:paraId="1156128E" w14:textId="77777777" w:rsidR="007F7C05" w:rsidRPr="0038264A" w:rsidRDefault="007F7C05" w:rsidP="007F7C05">
      <w:pPr>
        <w:rPr>
          <w:sz w:val="8"/>
          <w:szCs w:val="8"/>
        </w:rPr>
      </w:pPr>
      <w:r w:rsidRPr="0038264A">
        <w:rPr>
          <w:sz w:val="8"/>
          <w:szCs w:val="8"/>
        </w:rPr>
        <w:t>Several nations made property claims to Antarctica before the first Antarctic Treaty.96 Parties suspended those claims, however, in effort to moderate claims and prevent Antarctica from becoming a site of violent competition.97 Although the 1959 Antarctic Treaty does not directly address resource-mining, parties “…understood that the question of how Antarctic mineral activity was to be regulated…would not go away.”98</w:t>
      </w:r>
    </w:p>
    <w:p w14:paraId="2E1288F6" w14:textId="77777777" w:rsidR="007F7C05" w:rsidRPr="0038264A" w:rsidRDefault="007F7C05" w:rsidP="007F7C05">
      <w:pPr>
        <w:rPr>
          <w:sz w:val="8"/>
          <w:szCs w:val="8"/>
        </w:rPr>
      </w:pPr>
      <w:r w:rsidRPr="0038264A">
        <w:rPr>
          <w:sz w:val="8"/>
          <w:szCs w:val="8"/>
        </w:rPr>
        <w:t>The international community originally attempted to establish a legal regime for Antarctica that distinguished between sovereign claims and resource extraction. The Convention on the Regulation of Antarctic Mineral Resource Act (“CRAMRA”) was the first venture to provide a foundation for an international property regime in Antarctica.99 CRAMRA defined, as a means to regulate resource mining, three categories of resource-related activity: “prospecting”, “exploration”, and “development.”100 The Regulatory Committee, one of several institutions established under CRAMRA, was responsible for considering permit applications for the “exploration and development” of mineral resources.101 Unlike exploration and development, prospecting does not require the authorization of any of the institutions.102</w:t>
      </w:r>
    </w:p>
    <w:p w14:paraId="181D01C3" w14:textId="77777777" w:rsidR="007F7C05" w:rsidRPr="0038264A" w:rsidRDefault="007F7C05" w:rsidP="007F7C05">
      <w:pPr>
        <w:rPr>
          <w:sz w:val="8"/>
          <w:szCs w:val="8"/>
        </w:rPr>
      </w:pPr>
      <w:r w:rsidRPr="0038264A">
        <w:rPr>
          <w:sz w:val="8"/>
          <w:szCs w:val="8"/>
        </w:rPr>
        <w:t>CRAMRA’s definition of “prospecting” is crucial for understanding the role of property rights under the regime. Prospecting includes the investigation of areas for potential exploration or development using a variety of sensing technologies.103 Dredging, excavation, or drilling, however, are defined as “prospecting” only if used for the purpose of obtaining small-scale samples or drilling less than 25 metres.104 Furthermore, activities defined as “prospecting” do not confer property rights to mineral resources.105 As a result, an operator gains property rights to mineral resources “…at the exact point where prospecting activities cease to be prospecting activities and become exploration or development activities.”106</w:t>
      </w:r>
    </w:p>
    <w:p w14:paraId="2BD958C1" w14:textId="77777777" w:rsidR="007F7C05" w:rsidRPr="0038264A" w:rsidRDefault="007F7C05" w:rsidP="007F7C05">
      <w:pPr>
        <w:rPr>
          <w:sz w:val="8"/>
          <w:szCs w:val="8"/>
        </w:rPr>
      </w:pPr>
      <w:r w:rsidRPr="0038264A">
        <w:rPr>
          <w:sz w:val="8"/>
          <w:szCs w:val="8"/>
        </w:rPr>
        <w:t>The six years of negotiation that culminated in CRAMRA107 were not ultimately fruitful. Under its terms, CRAMRA could not enter into force unless all states with territorial claims to Antarctica were parties to it.108 Australia and France, while supportive of CRAMRA during negotiations, stated in 1989 that they would not ratify the Convention.109 Consequently, no nations have ratified CRAMRA.110</w:t>
      </w:r>
    </w:p>
    <w:p w14:paraId="4C2E9F75" w14:textId="77777777" w:rsidR="007F7C05" w:rsidRPr="0038264A" w:rsidRDefault="007F7C05" w:rsidP="007F7C05">
      <w:pPr>
        <w:rPr>
          <w:sz w:val="8"/>
          <w:szCs w:val="8"/>
        </w:rPr>
      </w:pPr>
      <w:r w:rsidRPr="0038264A">
        <w:rPr>
          <w:sz w:val="8"/>
          <w:szCs w:val="8"/>
        </w:rPr>
        <w:t>Antarctic resource extraction is currently regulated under the Protocol on Environmental Protection to the Antarctic Treaty, also known as the “Madrid Protocol”.111 Concluded in 1991, the Madrid Protocol prohibits “…[a]</w:t>
      </w:r>
      <w:proofErr w:type="spellStart"/>
      <w:r w:rsidRPr="0038264A">
        <w:rPr>
          <w:sz w:val="8"/>
          <w:szCs w:val="8"/>
        </w:rPr>
        <w:t>ny</w:t>
      </w:r>
      <w:proofErr w:type="spellEnd"/>
      <w:r w:rsidRPr="0038264A">
        <w:rPr>
          <w:sz w:val="8"/>
          <w:szCs w:val="8"/>
        </w:rPr>
        <w:t xml:space="preserve"> activity relating to mineral resources, other than scientific research…”112 Parties to the Madrid Protocol </w:t>
      </w:r>
      <w:proofErr w:type="gramStart"/>
      <w:r w:rsidRPr="0038264A">
        <w:rPr>
          <w:sz w:val="8"/>
          <w:szCs w:val="8"/>
        </w:rPr>
        <w:t>are able to</w:t>
      </w:r>
      <w:proofErr w:type="gramEnd"/>
      <w:r w:rsidRPr="0038264A">
        <w:rPr>
          <w:sz w:val="8"/>
          <w:szCs w:val="8"/>
        </w:rPr>
        <w:t xml:space="preserve"> reconsider the ban on commercial resource mining in 2048 and have reaffirmed the moratorium as recently as 2016.113</w:t>
      </w:r>
    </w:p>
    <w:p w14:paraId="33A81FF3" w14:textId="77777777" w:rsidR="007F7C05" w:rsidRPr="0038264A" w:rsidRDefault="007F7C05" w:rsidP="007F7C05">
      <w:pPr>
        <w:rPr>
          <w:sz w:val="14"/>
        </w:rPr>
      </w:pPr>
      <w:r w:rsidRPr="0038264A">
        <w:rPr>
          <w:sz w:val="14"/>
        </w:rPr>
        <w:t xml:space="preserve">Although it was not ultimately adopted, </w:t>
      </w:r>
      <w:r w:rsidRPr="0038264A">
        <w:rPr>
          <w:u w:val="single"/>
        </w:rPr>
        <w:t xml:space="preserve">CRAMRA’s </w:t>
      </w:r>
      <w:r w:rsidRPr="0038264A">
        <w:rPr>
          <w:highlight w:val="green"/>
          <w:u w:val="single"/>
        </w:rPr>
        <w:t xml:space="preserve">negotiation provides </w:t>
      </w:r>
      <w:r w:rsidRPr="0038264A">
        <w:rPr>
          <w:u w:val="single"/>
        </w:rPr>
        <w:t xml:space="preserve">insight into the international community’s willingness to create a resource extraction regime starting from a premise </w:t>
      </w:r>
      <w:r w:rsidRPr="0038264A">
        <w:rPr>
          <w:highlight w:val="green"/>
          <w:u w:val="single"/>
        </w:rPr>
        <w:t>that ownership and use are distinct</w:t>
      </w:r>
      <w:r w:rsidRPr="0038264A">
        <w:rPr>
          <w:sz w:val="14"/>
        </w:rPr>
        <w:t xml:space="preserve">. Although CRAMRA </w:t>
      </w:r>
      <w:r w:rsidRPr="0038264A">
        <w:rPr>
          <w:u w:val="single"/>
        </w:rPr>
        <w:t>permitted nations to extract resources</w:t>
      </w:r>
      <w:r w:rsidRPr="0038264A">
        <w:rPr>
          <w:sz w:val="14"/>
        </w:rPr>
        <w:t xml:space="preserve">, </w:t>
      </w:r>
      <w:r w:rsidRPr="0038264A">
        <w:rPr>
          <w:highlight w:val="green"/>
          <w:u w:val="single"/>
        </w:rPr>
        <w:t>extraction</w:t>
      </w:r>
      <w:r w:rsidRPr="0038264A">
        <w:rPr>
          <w:u w:val="single"/>
        </w:rPr>
        <w:t xml:space="preserve"> explicitly </w:t>
      </w:r>
      <w:r w:rsidRPr="0038264A">
        <w:rPr>
          <w:highlight w:val="green"/>
          <w:u w:val="single"/>
        </w:rPr>
        <w:t>could not amount to ownership</w:t>
      </w:r>
      <w:r w:rsidRPr="0038264A">
        <w:rPr>
          <w:u w:val="single"/>
        </w:rPr>
        <w:t xml:space="preserve"> of the underlying land</w:t>
      </w:r>
      <w:r w:rsidRPr="0038264A">
        <w:rPr>
          <w:sz w:val="14"/>
        </w:rPr>
        <w:t>.114 From that premise, CRAMRA does not grant property rights to parties who have merely used sensing technologies on the land, requiring more significant labor through activities like drilling or dredging.115</w:t>
      </w:r>
    </w:p>
    <w:p w14:paraId="53DE7BF3" w14:textId="77777777" w:rsidR="007F7C05" w:rsidRPr="0038264A" w:rsidRDefault="007F7C05" w:rsidP="007F7C05">
      <w:pPr>
        <w:rPr>
          <w:sz w:val="14"/>
        </w:rPr>
      </w:pPr>
      <w:r w:rsidRPr="0038264A">
        <w:rPr>
          <w:sz w:val="14"/>
        </w:rPr>
        <w:t xml:space="preserve">While the Madrid Protocol removes commercial resource extraction as an option, </w:t>
      </w:r>
      <w:r w:rsidRPr="0038264A">
        <w:rPr>
          <w:u w:val="single"/>
        </w:rPr>
        <w:t xml:space="preserve">it </w:t>
      </w:r>
      <w:r w:rsidRPr="0038264A">
        <w:rPr>
          <w:highlight w:val="green"/>
          <w:u w:val="single"/>
        </w:rPr>
        <w:t>allows</w:t>
      </w:r>
      <w:r w:rsidRPr="0038264A">
        <w:rPr>
          <w:u w:val="single"/>
        </w:rPr>
        <w:t xml:space="preserve"> nations to </w:t>
      </w:r>
      <w:r w:rsidRPr="0038264A">
        <w:rPr>
          <w:highlight w:val="green"/>
          <w:u w:val="single"/>
        </w:rPr>
        <w:t>extract</w:t>
      </w:r>
      <w:r w:rsidRPr="0038264A">
        <w:rPr>
          <w:u w:val="single"/>
        </w:rPr>
        <w:t xml:space="preserve"> scientific </w:t>
      </w:r>
      <w:r w:rsidRPr="0038264A">
        <w:rPr>
          <w:highlight w:val="green"/>
          <w:u w:val="single"/>
        </w:rPr>
        <w:t>samples without</w:t>
      </w:r>
      <w:r w:rsidRPr="0038264A">
        <w:rPr>
          <w:u w:val="single"/>
        </w:rPr>
        <w:t xml:space="preserve"> requiring—or </w:t>
      </w:r>
      <w:r w:rsidRPr="0038264A">
        <w:rPr>
          <w:highlight w:val="green"/>
          <w:u w:val="single"/>
        </w:rPr>
        <w:t>permitting</w:t>
      </w:r>
      <w:r w:rsidRPr="0038264A">
        <w:rPr>
          <w:u w:val="single"/>
        </w:rPr>
        <w:t xml:space="preserve">—claims of </w:t>
      </w:r>
      <w:r w:rsidRPr="0038264A">
        <w:rPr>
          <w:highlight w:val="green"/>
          <w:u w:val="single"/>
        </w:rPr>
        <w:t>sovereignty</w:t>
      </w:r>
      <w:r w:rsidRPr="0038264A">
        <w:rPr>
          <w:sz w:val="14"/>
        </w:rPr>
        <w:t xml:space="preserve">.116 Because the Madrid Protocol “neither </w:t>
      </w:r>
      <w:proofErr w:type="spellStart"/>
      <w:r w:rsidRPr="0038264A">
        <w:rPr>
          <w:sz w:val="14"/>
        </w:rPr>
        <w:t>modif</w:t>
      </w:r>
      <w:proofErr w:type="spellEnd"/>
      <w:r w:rsidRPr="0038264A">
        <w:rPr>
          <w:sz w:val="14"/>
        </w:rPr>
        <w:t>[</w:t>
      </w:r>
      <w:proofErr w:type="spellStart"/>
      <w:r w:rsidRPr="0038264A">
        <w:rPr>
          <w:sz w:val="14"/>
        </w:rPr>
        <w:t>ies</w:t>
      </w:r>
      <w:proofErr w:type="spellEnd"/>
      <w:r w:rsidRPr="0038264A">
        <w:rPr>
          <w:sz w:val="14"/>
        </w:rPr>
        <w:t>] nor amends” the framework laid out by the Antarctic Treaty,117 extraction—whether scientific or commercial—remains separate from the ownership of underlying land. While the international community chose to restrict commercial extraction in Antarctica, that arrangement is a result of environmental concerns and not the failure to develop a property regime.118 CRAMRA’s successful illustration of a property regime remains instructive for the international community as it develops finer points of space law.</w:t>
      </w:r>
    </w:p>
    <w:p w14:paraId="19460ED8" w14:textId="77777777" w:rsidR="007F7C05" w:rsidRPr="0038264A" w:rsidRDefault="007F7C05" w:rsidP="007F7C05">
      <w:pPr>
        <w:rPr>
          <w:rStyle w:val="Emphasis"/>
        </w:rPr>
      </w:pPr>
      <w:r w:rsidRPr="0038264A">
        <w:rPr>
          <w:u w:val="single"/>
        </w:rPr>
        <w:t xml:space="preserve">C. </w:t>
      </w:r>
      <w:r w:rsidRPr="0038264A">
        <w:rPr>
          <w:rStyle w:val="Emphasis"/>
        </w:rPr>
        <w:t xml:space="preserve">The Prior Appropriation Doctrine </w:t>
      </w:r>
    </w:p>
    <w:p w14:paraId="2FB427B9" w14:textId="77777777" w:rsidR="007F7C05" w:rsidRPr="0038264A" w:rsidRDefault="007F7C05" w:rsidP="007F7C05">
      <w:pPr>
        <w:rPr>
          <w:sz w:val="14"/>
        </w:rPr>
      </w:pPr>
      <w:r w:rsidRPr="0038264A">
        <w:rPr>
          <w:sz w:val="14"/>
        </w:rPr>
        <w:t xml:space="preserve">The prior appropriation doctrine is a system developed in the American West to simplify miners’ water claims, granting rights to use the water to whoever made beneficial use of it first.119 </w:t>
      </w:r>
      <w:r w:rsidRPr="0038264A">
        <w:rPr>
          <w:u w:val="single"/>
        </w:rPr>
        <w:t xml:space="preserve">The </w:t>
      </w:r>
      <w:r w:rsidRPr="0038264A">
        <w:rPr>
          <w:highlight w:val="green"/>
          <w:u w:val="single"/>
        </w:rPr>
        <w:t>prior appropriation</w:t>
      </w:r>
      <w:r w:rsidRPr="0038264A">
        <w:rPr>
          <w:u w:val="single"/>
        </w:rPr>
        <w:t xml:space="preserve"> doctrine is </w:t>
      </w:r>
      <w:r w:rsidRPr="0038264A">
        <w:rPr>
          <w:highlight w:val="green"/>
          <w:u w:val="single"/>
        </w:rPr>
        <w:t>useful for analyzing</w:t>
      </w:r>
      <w:r w:rsidRPr="0038264A">
        <w:rPr>
          <w:u w:val="single"/>
        </w:rPr>
        <w:t xml:space="preserve"> the law of </w:t>
      </w:r>
      <w:r w:rsidRPr="0038264A">
        <w:rPr>
          <w:highlight w:val="green"/>
          <w:u w:val="single"/>
        </w:rPr>
        <w:t>outer space</w:t>
      </w:r>
      <w:r w:rsidRPr="0038264A">
        <w:rPr>
          <w:u w:val="single"/>
        </w:rPr>
        <w:t xml:space="preserve"> in both functional and abstract ways</w:t>
      </w:r>
      <w:r w:rsidRPr="0038264A">
        <w:rPr>
          <w:sz w:val="14"/>
        </w:rPr>
        <w:t>. First, scientists expect that water will be necessary for creating fuel and breathable air in outer space.120 Secondly, the prior appropriation doctrine evolved to resolve various claims in the water-scarce American West.121 The prior appropriation doctrine developed against the backdrop of commercial/private tension, embodies deeply-rooted American ethical assumptions, and contemplates the “public ownership” of underlying land.122 The prior appropriation doctrine is also “a rule of scarcity, not plenty,” and is therefore concerned with managing limited resources.123 These features of the doctrine make it a useful comparison to the demands of outer space resource extraction. Most importantly, the prior appropriation doctrine has resulted in an intuitive set of rules distinguishing between ownership and productive use.</w:t>
      </w:r>
    </w:p>
    <w:p w14:paraId="2D64A0FA" w14:textId="77777777" w:rsidR="007F7C05" w:rsidRPr="0038264A" w:rsidRDefault="007F7C05" w:rsidP="007F7C05">
      <w:pPr>
        <w:rPr>
          <w:sz w:val="8"/>
          <w:szCs w:val="8"/>
        </w:rPr>
      </w:pPr>
      <w:r w:rsidRPr="0038264A">
        <w:rPr>
          <w:sz w:val="8"/>
          <w:szCs w:val="8"/>
        </w:rPr>
        <w:t>The prior appropriation doctrine grew out of the chaos and grit that embodied the mining rush to the Western United States.124 The unpredictable availability of water, combined with the need for a simple adjudicative system, led early miners and farmers to adopt an “intuitive common sense” system of rules to resolve water claims.125 Essentially, the first claimant to make actual beneficial use of the water has senior rights to later users.126 Claimants do not own the land, however, but rather the right to use the water.127 Consequently, claimants may transfer their rights to the use but the public ultimately owns the water.128 Each of these features is explored below.</w:t>
      </w:r>
    </w:p>
    <w:p w14:paraId="08805637" w14:textId="77777777" w:rsidR="007F7C05" w:rsidRPr="0038264A" w:rsidRDefault="007F7C05" w:rsidP="007F7C05">
      <w:pPr>
        <w:rPr>
          <w:sz w:val="8"/>
          <w:szCs w:val="8"/>
        </w:rPr>
      </w:pPr>
      <w:r w:rsidRPr="0038264A">
        <w:rPr>
          <w:sz w:val="8"/>
          <w:szCs w:val="8"/>
        </w:rPr>
        <w:t>Central to the prior appropriation doctrine, and exemplified in Colorado’s constitution, is that water is a publicly owned resource.129 This concept stands in contrast to the idea that ownership of land is tied to ownership of the land’s water.130 The prior appropriation doctrine severs those concepts from one another, justifying citizens’ right to appropriate water while nullifying riparian claims.131 This feature is a doctrinal cornerstone of the prior appropriation system, as it distributes ultimate decision-making authority to the public while protecting valid claims.</w:t>
      </w:r>
    </w:p>
    <w:p w14:paraId="3E7822B8" w14:textId="77777777" w:rsidR="007F7C05" w:rsidRPr="0038264A" w:rsidRDefault="007F7C05" w:rsidP="007F7C05">
      <w:pPr>
        <w:rPr>
          <w:sz w:val="8"/>
          <w:szCs w:val="8"/>
        </w:rPr>
      </w:pPr>
      <w:r w:rsidRPr="0038264A">
        <w:rPr>
          <w:sz w:val="8"/>
          <w:szCs w:val="8"/>
        </w:rPr>
        <w:t>Not all claimants establish or retain valid claims to use diverted water. Prior appropriation requires a claimant to make actual beneficial use of the water to obtain and retain their right to continue that use.132 In the context of the doctrine’s development, this stipulation prevented vast, speculative hoarding of property for the purpose of a later sale.133 This emphasis on “</w:t>
      </w:r>
      <w:proofErr w:type="spellStart"/>
      <w:r w:rsidRPr="0038264A">
        <w:rPr>
          <w:sz w:val="8"/>
          <w:szCs w:val="8"/>
        </w:rPr>
        <w:t>antispeculation</w:t>
      </w:r>
      <w:proofErr w:type="spellEnd"/>
      <w:r w:rsidRPr="0038264A">
        <w:rPr>
          <w:sz w:val="8"/>
          <w:szCs w:val="8"/>
        </w:rPr>
        <w:t>” is derived from the era’s intensely anti-monopoly sentiment, favoring the distribution of water rights to those who could make actual use of the land.134 Therefore, claimants must define the location and expected scope of their use to establish or transfer rights.135</w:t>
      </w:r>
    </w:p>
    <w:p w14:paraId="21D8C32A" w14:textId="77777777" w:rsidR="007F7C05" w:rsidRPr="0038264A" w:rsidRDefault="007F7C05" w:rsidP="007F7C05">
      <w:pPr>
        <w:rPr>
          <w:sz w:val="8"/>
          <w:szCs w:val="8"/>
        </w:rPr>
      </w:pPr>
      <w:r w:rsidRPr="0038264A">
        <w:rPr>
          <w:sz w:val="8"/>
          <w:szCs w:val="8"/>
        </w:rPr>
        <w:t>Parties who establish valid claims are protected against other future users who seek to use the same water at the earlier claimant’s detriment. Parties who make actual beneficial use of water have “seniority” over later claimants who use the water for similar purposes.136 In this system of senior and junior claimants, the latter must yield their use to senior claimants in times of water scarcity.137 Although this arrangement protects senior claimants from losing their use in times of scarcity, one scholar notes that claims often avoid their seniority.138 Furthermore, some states simply prohibit senior claimants from enforcing their priority over junior claimants when doing so would be futile.139 Claimants may actually benefit from avoiding enforcement, especially when enforcement is sought solely to prove seniority at the expense of junior claimants.140</w:t>
      </w:r>
    </w:p>
    <w:p w14:paraId="13C3DF54" w14:textId="77777777" w:rsidR="007F7C05" w:rsidRPr="0038264A" w:rsidRDefault="007F7C05" w:rsidP="007F7C05">
      <w:pPr>
        <w:rPr>
          <w:sz w:val="8"/>
          <w:szCs w:val="8"/>
        </w:rPr>
      </w:pPr>
      <w:r w:rsidRPr="0038264A">
        <w:rPr>
          <w:sz w:val="8"/>
          <w:szCs w:val="8"/>
        </w:rPr>
        <w:t>Because prior appropriation separates the ownership of land from rights to beneficial use of water, claimants can freely transfer their validly established water rights.141 The technology claimants use to divert water for “out-of-stream” uses, like mining and agriculture, helps make the use “measurable and enforceable,” and therefore identifiable for transfer.142 Although transfers require new users to satisfy the actual beneficial-use requirement, the arrangement is flexible enough to facilitate the temporary transfer of use rights.143 The prior appropriation’s system of senior and junior claimants is enforced and regulated by a centralized authority. Acting in a “trusteeship role,” the government is responsible for enforcing validly established water rights.144 Although enforcement is sometimes avoided, as noted above, the value of a senior claim is necessarily dependent on the enforcement of those rights, especially when water is in short supply.145 In addition to adjudicating claims, the government is responsible for the “conservation of the public’s water resources.”146 Here, the implications of the “public ownership” concept is significant:</w:t>
      </w:r>
    </w:p>
    <w:p w14:paraId="5C5B4E6A" w14:textId="77777777" w:rsidR="007F7C05" w:rsidRPr="0038264A" w:rsidRDefault="007F7C05" w:rsidP="007F7C05">
      <w:pPr>
        <w:rPr>
          <w:sz w:val="8"/>
          <w:szCs w:val="8"/>
        </w:rPr>
      </w:pPr>
      <w:r w:rsidRPr="0038264A">
        <w:rPr>
          <w:sz w:val="8"/>
          <w:szCs w:val="8"/>
        </w:rPr>
        <w:lastRenderedPageBreak/>
        <w:t xml:space="preserve">…[T]he </w:t>
      </w:r>
      <w:proofErr w:type="gramStart"/>
      <w:r w:rsidRPr="0038264A">
        <w:rPr>
          <w:sz w:val="8"/>
          <w:szCs w:val="8"/>
        </w:rPr>
        <w:t>state</w:t>
      </w:r>
      <w:proofErr w:type="gramEnd"/>
      <w:r w:rsidRPr="0038264A">
        <w:rPr>
          <w:sz w:val="8"/>
          <w:szCs w:val="8"/>
        </w:rPr>
        <w:t xml:space="preserve"> assumed a trusteeship role to administer the waters of the state for the benefit of the public. As such, it became responsible not only for minimal administrative functions but also for administration of the kind a trustee owes to the beneficiary of the trust. Its responsibilities include, first and foremost, the conservation of the estate and avoidance of waste; second, the promotion of beneficial use by assisting the appropriator in achieving use objectives to the maximum extent feasible; third, the representation of beneficiaries in a </w:t>
      </w:r>
      <w:proofErr w:type="spellStart"/>
      <w:r w:rsidRPr="0038264A">
        <w:rPr>
          <w:sz w:val="8"/>
          <w:szCs w:val="8"/>
        </w:rPr>
        <w:t>parens</w:t>
      </w:r>
      <w:proofErr w:type="spellEnd"/>
      <w:r w:rsidRPr="0038264A">
        <w:rPr>
          <w:sz w:val="8"/>
          <w:szCs w:val="8"/>
        </w:rPr>
        <w:t xml:space="preserve"> patriae capacity and maintaining the use regimen on the river system; and fourth, the promotion of efficiency and prudence of the kind expected of a trustee.147</w:t>
      </w:r>
    </w:p>
    <w:p w14:paraId="35DC1B7D" w14:textId="77777777" w:rsidR="007F7C05" w:rsidRPr="0038264A" w:rsidRDefault="007F7C05" w:rsidP="007F7C05">
      <w:pPr>
        <w:rPr>
          <w:sz w:val="14"/>
        </w:rPr>
      </w:pPr>
      <w:r w:rsidRPr="0038264A">
        <w:rPr>
          <w:u w:val="single"/>
        </w:rPr>
        <w:t xml:space="preserve">The prior appropriation doctrine serves as a unique example for space law </w:t>
      </w:r>
      <w:r w:rsidRPr="0038264A">
        <w:rPr>
          <w:highlight w:val="green"/>
          <w:u w:val="single"/>
        </w:rPr>
        <w:t>because of how it conceptualizes</w:t>
      </w:r>
      <w:r w:rsidRPr="0038264A">
        <w:rPr>
          <w:u w:val="single"/>
        </w:rPr>
        <w:t xml:space="preserve"> land </w:t>
      </w:r>
      <w:r w:rsidRPr="0038264A">
        <w:rPr>
          <w:highlight w:val="green"/>
          <w:u w:val="single"/>
        </w:rPr>
        <w:t>ownership</w:t>
      </w:r>
      <w:r w:rsidRPr="0038264A">
        <w:rPr>
          <w:u w:val="single"/>
        </w:rPr>
        <w:t>. Underlying land is available for use not because it is “unowned,” but because it is owned by a community who has the right to make productive use of it</w:t>
      </w:r>
      <w:r w:rsidRPr="0038264A">
        <w:rPr>
          <w:sz w:val="14"/>
        </w:rPr>
        <w:t>.148 Because the community owns the land, claimants have an obligation to use the land properly and the government is responsible for stewardship.149 This framing fits neatly with proponents of the idea that outer space is collectively “owned” by the international community. Regardless, stewardship and government ownership do not necessarily displace the potential for productive use.</w:t>
      </w:r>
    </w:p>
    <w:p w14:paraId="5817623A" w14:textId="77777777" w:rsidR="007F7C05" w:rsidRPr="0038264A" w:rsidRDefault="007F7C05" w:rsidP="007F7C05">
      <w:pPr>
        <w:rPr>
          <w:sz w:val="14"/>
        </w:rPr>
      </w:pPr>
      <w:r w:rsidRPr="0038264A">
        <w:rPr>
          <w:highlight w:val="green"/>
          <w:u w:val="single"/>
        </w:rPr>
        <w:t>Parties do not violate</w:t>
      </w:r>
      <w:r w:rsidRPr="0038264A">
        <w:rPr>
          <w:u w:val="single"/>
        </w:rPr>
        <w:t xml:space="preserve"> the non-appropriation principle simply </w:t>
      </w:r>
      <w:r w:rsidRPr="0038264A">
        <w:rPr>
          <w:highlight w:val="green"/>
          <w:u w:val="single"/>
        </w:rPr>
        <w:t xml:space="preserve">by </w:t>
      </w:r>
      <w:r w:rsidRPr="0038264A">
        <w:rPr>
          <w:rStyle w:val="StyleUnderline"/>
          <w:highlight w:val="green"/>
        </w:rPr>
        <w:t>extracting</w:t>
      </w:r>
      <w:r w:rsidRPr="0038264A">
        <w:rPr>
          <w:sz w:val="14"/>
        </w:rPr>
        <w:t>—or as here, diverting—</w:t>
      </w:r>
      <w:r w:rsidRPr="0038264A">
        <w:rPr>
          <w:u w:val="single"/>
        </w:rPr>
        <w:t>resources from the land. At no point does extraction equate to a sovereign claim over the land.</w:t>
      </w:r>
      <w:r w:rsidRPr="0038264A">
        <w:rPr>
          <w:sz w:val="14"/>
        </w:rPr>
        <w:t xml:space="preserve"> In instances where non-productive use or the like violates those principles, property rights disappear. Furthermore, the OST encourages the idea that outer space is to be used to benefit the broader international community.150 The prior appropriation doctrine illustrates that parties can establish and transfer robust property rights in resources independent from </w:t>
      </w:r>
      <w:proofErr w:type="gramStart"/>
      <w:r w:rsidRPr="0038264A">
        <w:rPr>
          <w:sz w:val="14"/>
        </w:rPr>
        <w:t>land-ownership</w:t>
      </w:r>
      <w:proofErr w:type="gramEnd"/>
      <w:r w:rsidRPr="0038264A">
        <w:rPr>
          <w:sz w:val="14"/>
        </w:rPr>
        <w:t>, while promoting beneficial use</w:t>
      </w:r>
    </w:p>
    <w:p w14:paraId="1420206B" w14:textId="77777777" w:rsidR="007F7C05" w:rsidRDefault="007F7C05" w:rsidP="007F7C05">
      <w:pPr>
        <w:pStyle w:val="Heading4"/>
      </w:pPr>
      <w:r>
        <w:t>Standards:</w:t>
      </w:r>
    </w:p>
    <w:p w14:paraId="2F885814" w14:textId="77777777" w:rsidR="007F7C05" w:rsidRPr="00747F99" w:rsidRDefault="007F7C05" w:rsidP="007F7C05">
      <w:pPr>
        <w:pStyle w:val="Heading4"/>
      </w:pPr>
      <w:r>
        <w:t xml:space="preserve">1] Precision </w:t>
      </w:r>
      <w:r w:rsidRPr="00657FBB">
        <w:rPr>
          <w:u w:val="single"/>
        </w:rPr>
        <w:t>outweighs</w:t>
      </w:r>
      <w:r>
        <w:t xml:space="preserve"> – non-topical </w:t>
      </w:r>
      <w:proofErr w:type="spellStart"/>
      <w:r>
        <w:t>affs</w:t>
      </w:r>
      <w:proofErr w:type="spellEnd"/>
      <w:r>
        <w:t xml:space="preserve"> </w:t>
      </w:r>
      <w:r w:rsidRPr="00657FBB">
        <w:rPr>
          <w:u w:val="single"/>
        </w:rPr>
        <w:t>violate</w:t>
      </w:r>
      <w:r>
        <w:t xml:space="preserve"> tournament rules so the judge doesn’t have the jurisdiction to vote on them and it controls the </w:t>
      </w:r>
      <w:r w:rsidRPr="00657FBB">
        <w:rPr>
          <w:u w:val="single"/>
        </w:rPr>
        <w:t>internal</w:t>
      </w:r>
      <w:r w:rsidRPr="001105B4">
        <w:t xml:space="preserve"> </w:t>
      </w:r>
      <w:r>
        <w:t xml:space="preserve">to pragmatic offense in a question of </w:t>
      </w:r>
      <w:r w:rsidRPr="00657FBB">
        <w:rPr>
          <w:u w:val="single"/>
        </w:rPr>
        <w:t>models</w:t>
      </w:r>
      <w:r>
        <w:t xml:space="preserve"> because it </w:t>
      </w:r>
      <w:r w:rsidRPr="0038264A">
        <w:rPr>
          <w:u w:val="single"/>
        </w:rPr>
        <w:t>decks</w:t>
      </w:r>
      <w:r>
        <w:t xml:space="preserve"> predictable stasis.</w:t>
      </w:r>
    </w:p>
    <w:p w14:paraId="1CA7BB61" w14:textId="77777777" w:rsidR="007F7C05" w:rsidRDefault="007F7C05" w:rsidP="007F7C05">
      <w:pPr>
        <w:pStyle w:val="Heading4"/>
      </w:pPr>
      <w:r>
        <w:t xml:space="preserve">2] Limits – allowing extraction to equate to sovereign claims explodes limits by shifting the debate away from sovereign claims to celestial bodies to permutations of parts of celestial bodies that companies could extract – leads to unbeatable </w:t>
      </w:r>
      <w:proofErr w:type="spellStart"/>
      <w:r>
        <w:t>affs</w:t>
      </w:r>
      <w:proofErr w:type="spellEnd"/>
      <w:r>
        <w:t xml:space="preserve"> that just ban extraction of one resource which the neg can’t ever predict. Forcing the affirmative to defend sovereign claims to celestial bodies is net better.</w:t>
      </w:r>
    </w:p>
    <w:p w14:paraId="69CC2FFC" w14:textId="77777777" w:rsidR="007F7C05" w:rsidRPr="007F7C05" w:rsidRDefault="007F7C05" w:rsidP="007F7C05">
      <w:pPr>
        <w:pStyle w:val="Heading4"/>
      </w:pPr>
      <w:r w:rsidRPr="007F7C05">
        <w:t xml:space="preserve">3] TVA – defend an </w:t>
      </w:r>
      <w:proofErr w:type="spellStart"/>
      <w:r w:rsidRPr="007F7C05">
        <w:t>aff</w:t>
      </w:r>
      <w:proofErr w:type="spellEnd"/>
      <w:r w:rsidRPr="007F7C05">
        <w:t xml:space="preserve"> that bans sovereign claims to celestial bodies – solves your offense since you still get property rights fight offense.</w:t>
      </w:r>
    </w:p>
    <w:p w14:paraId="0BA1B718" w14:textId="2BAF193F" w:rsidR="007F7C05" w:rsidRDefault="007F7C05" w:rsidP="007F7C05">
      <w:pPr>
        <w:pStyle w:val="Heading4"/>
      </w:pPr>
      <w:r w:rsidRPr="007F7C05">
        <w:t xml:space="preserve">5] Paradigm Issues – </w:t>
      </w:r>
    </w:p>
    <w:p w14:paraId="77684A98" w14:textId="701ABEC2" w:rsidR="007F7C05" w:rsidRPr="007F7C05" w:rsidRDefault="007F7C05" w:rsidP="007F7C05">
      <w:pPr>
        <w:pStyle w:val="Heading4"/>
      </w:pPr>
      <w:r>
        <w:t>a] Fairness first-only way to provide access to an educational debate while making sure both sides have equal access to the ballot</w:t>
      </w:r>
    </w:p>
    <w:p w14:paraId="55F9C5EB" w14:textId="3D20C2CD" w:rsidR="007F7C05" w:rsidRPr="007F7C05" w:rsidRDefault="007F7C05" w:rsidP="007F7C05">
      <w:pPr>
        <w:pStyle w:val="Heading4"/>
      </w:pPr>
      <w:r>
        <w:t>b</w:t>
      </w:r>
      <w:r w:rsidRPr="007F7C05">
        <w:t>] Topicality is Drop the Debater – it’s a fundamental baseline for debate-ability.</w:t>
      </w:r>
    </w:p>
    <w:p w14:paraId="6A2ABD08" w14:textId="5A385103" w:rsidR="007F7C05" w:rsidRPr="007F7C05" w:rsidRDefault="007F7C05" w:rsidP="007F7C05">
      <w:pPr>
        <w:pStyle w:val="Heading4"/>
      </w:pPr>
      <w:r>
        <w:t>c</w:t>
      </w:r>
      <w:r w:rsidRPr="007F7C05">
        <w:t xml:space="preserve">] Use Competing </w:t>
      </w:r>
      <w:proofErr w:type="spellStart"/>
      <w:r w:rsidRPr="007F7C05">
        <w:t>Interps</w:t>
      </w:r>
      <w:proofErr w:type="spellEnd"/>
      <w:r w:rsidRPr="007F7C05">
        <w:t xml:space="preserve"> – 1] Topicality is a yes/no question, you can’t be reasonably topical and 2] Reasonability invites arbitrary judge intervention and a race to the bottom of questionable argumentation.</w:t>
      </w:r>
    </w:p>
    <w:p w14:paraId="04A2D4FF" w14:textId="45D53D25" w:rsidR="007F7C05" w:rsidRDefault="007F7C05" w:rsidP="007F7C05">
      <w:pPr>
        <w:pStyle w:val="Heading4"/>
      </w:pPr>
      <w:r>
        <w:t>d</w:t>
      </w:r>
      <w:r w:rsidRPr="007F7C05">
        <w:t>] No RVI’s - 1] Forces the 1NC to go all-in on Theory which kills substance education, 2] Encourages Baiting since the 1AC will purposely be abusive, and 3] Illogical – you shouldn’t win for not being abusive.</w:t>
      </w:r>
    </w:p>
    <w:p w14:paraId="0EF6BF40" w14:textId="4D150E57" w:rsidR="007F7C05" w:rsidRDefault="007F7C05" w:rsidP="007F7C05">
      <w:pPr>
        <w:pStyle w:val="Heading2"/>
      </w:pPr>
      <w:r>
        <w:lastRenderedPageBreak/>
        <w:t>2</w:t>
      </w:r>
    </w:p>
    <w:p w14:paraId="2EC1EB48" w14:textId="77777777" w:rsidR="007F7C05" w:rsidRDefault="007F7C05" w:rsidP="007F7C05">
      <w:pPr>
        <w:pStyle w:val="Heading4"/>
      </w:pPr>
      <w:r>
        <w:t>Text – The United States should unilaterally restrict asteroid mining done by private entities.</w:t>
      </w:r>
    </w:p>
    <w:p w14:paraId="606BEE3D" w14:textId="77777777" w:rsidR="007F7C05" w:rsidRPr="00881736" w:rsidRDefault="007F7C05" w:rsidP="007F7C05">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p>
    <w:p w14:paraId="279F8622" w14:textId="77777777" w:rsidR="007F7C05" w:rsidRDefault="007F7C05" w:rsidP="007F7C05">
      <w:pPr>
        <w:pStyle w:val="Heading4"/>
      </w:pPr>
      <w:r>
        <w:t xml:space="preserve">Counterplan </w:t>
      </w:r>
      <w:r>
        <w:rPr>
          <w:u w:val="single"/>
        </w:rPr>
        <w:t>solves</w:t>
      </w:r>
      <w:r>
        <w:t xml:space="preserve"> the </w:t>
      </w:r>
      <w:proofErr w:type="spellStart"/>
      <w:r>
        <w:t>Aff</w:t>
      </w:r>
      <w:proofErr w:type="spellEnd"/>
      <w:r>
        <w:t xml:space="preserve"> – 1] 1AC Gallagher says that US Leadership </w:t>
      </w:r>
      <w:r>
        <w:rPr>
          <w:u w:val="single"/>
        </w:rPr>
        <w:t>spill-over</w:t>
      </w:r>
      <w:r>
        <w:t xml:space="preserve"> to </w:t>
      </w:r>
      <w:r>
        <w:rPr>
          <w:u w:val="single"/>
        </w:rPr>
        <w:t>follow-on</w:t>
      </w:r>
      <w:r>
        <w:t xml:space="preserve"> and </w:t>
      </w:r>
      <w:r>
        <w:rPr>
          <w:u w:val="single"/>
        </w:rPr>
        <w:t>norming</w:t>
      </w:r>
      <w:r>
        <w:t xml:space="preserve"> which solves Advantage 1 and 2] 1AC Wall says the US actions over Mining fractures governance – the CP sets the US </w:t>
      </w:r>
      <w:r>
        <w:rPr>
          <w:u w:val="single"/>
        </w:rPr>
        <w:t>in-line</w:t>
      </w:r>
      <w:r>
        <w:t xml:space="preserve">. </w:t>
      </w:r>
    </w:p>
    <w:p w14:paraId="2DE99660" w14:textId="77777777" w:rsidR="007F7C05" w:rsidRDefault="007F7C05" w:rsidP="007F7C05">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753ABA69" w14:textId="77777777" w:rsidR="007F7C05" w:rsidRPr="00EE51C8" w:rsidRDefault="007F7C05" w:rsidP="007F7C05">
      <w:proofErr w:type="spellStart"/>
      <w:r w:rsidRPr="00EE51C8">
        <w:rPr>
          <w:rStyle w:val="Style13ptBold"/>
        </w:rPr>
        <w:t>Su</w:t>
      </w:r>
      <w:proofErr w:type="spellEnd"/>
      <w:r w:rsidRPr="00EE51C8">
        <w:rPr>
          <w:rStyle w:val="Style13ptBold"/>
        </w:rPr>
        <w:t xml:space="preserve"> 17</w:t>
      </w:r>
      <w:r>
        <w:t xml:space="preserve"> </w:t>
      </w:r>
      <w:proofErr w:type="spellStart"/>
      <w:r w:rsidRPr="00EE51C8">
        <w:t>Jinyuan</w:t>
      </w:r>
      <w:proofErr w:type="spellEnd"/>
      <w:r w:rsidRPr="00EE51C8">
        <w:t xml:space="preserve">, S. U. "Space arms control: Lex </w:t>
      </w:r>
      <w:proofErr w:type="spellStart"/>
      <w:r w:rsidRPr="00EE51C8">
        <w:t>lata</w:t>
      </w:r>
      <w:proofErr w:type="spellEnd"/>
      <w:r w:rsidRPr="00EE51C8">
        <w:t xml:space="preserve"> and currently active proposals." Asian Journal of International Law 7.1 (2017): 61-93.</w:t>
      </w:r>
      <w:r>
        <w:t xml:space="preserve"> //Elmer </w:t>
      </w:r>
    </w:p>
    <w:p w14:paraId="690E50AB" w14:textId="77777777" w:rsidR="007F7C05" w:rsidRPr="008437BF" w:rsidRDefault="007F7C05" w:rsidP="007F7C05">
      <w:pPr>
        <w:rPr>
          <w:sz w:val="16"/>
        </w:rPr>
      </w:pPr>
      <w:r w:rsidRPr="00DB2CD4">
        <w:rPr>
          <w:rStyle w:val="StyleUnderline"/>
        </w:rPr>
        <w:t>The</w:t>
      </w:r>
      <w:r w:rsidRPr="008437BF">
        <w:rPr>
          <w:sz w:val="16"/>
        </w:rPr>
        <w:t xml:space="preserve"> </w:t>
      </w:r>
      <w:r w:rsidRPr="00244B1F">
        <w:rPr>
          <w:rStyle w:val="Emphasis"/>
          <w:highlight w:val="green"/>
        </w:rPr>
        <w:t>unilateral statements</w:t>
      </w:r>
      <w:r w:rsidRPr="008437BF">
        <w:rPr>
          <w:sz w:val="16"/>
        </w:rPr>
        <w:t xml:space="preserve"> led </w:t>
      </w:r>
      <w:r w:rsidRPr="00DB2CD4">
        <w:rPr>
          <w:rStyle w:val="StyleUnderline"/>
        </w:rPr>
        <w:t xml:space="preserve">by Russia </w:t>
      </w:r>
      <w:r w:rsidRPr="00244B1F">
        <w:rPr>
          <w:rStyle w:val="StyleUnderline"/>
          <w:highlight w:val="green"/>
        </w:rPr>
        <w:t xml:space="preserve">are important </w:t>
      </w:r>
      <w:r w:rsidRPr="00244B1F">
        <w:rPr>
          <w:rStyle w:val="Emphasis"/>
          <w:highlight w:val="green"/>
          <w:bdr w:val="single" w:sz="18" w:space="0" w:color="auto"/>
        </w:rPr>
        <w:t>confidence-building measures</w:t>
      </w:r>
      <w:r w:rsidRPr="008437BF">
        <w:rPr>
          <w:sz w:val="16"/>
        </w:rPr>
        <w:t xml:space="preserve"> </w:t>
      </w:r>
      <w:r w:rsidRPr="00244B1F">
        <w:rPr>
          <w:rStyle w:val="Emphasis"/>
          <w:highlight w:val="green"/>
        </w:rPr>
        <w:t>for</w:t>
      </w:r>
      <w:r w:rsidRPr="00244B1F">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244B1F">
        <w:rPr>
          <w:rStyle w:val="Emphasis"/>
          <w:highlight w:val="green"/>
        </w:rPr>
        <w:t>outer space</w:t>
      </w:r>
      <w:r w:rsidRPr="008437BF">
        <w:rPr>
          <w:sz w:val="16"/>
        </w:rPr>
        <w:t xml:space="preserve">. However, in international law </w:t>
      </w:r>
      <w:r w:rsidRPr="00244B1F">
        <w:rPr>
          <w:rStyle w:val="StyleUnderline"/>
          <w:highlight w:val="green"/>
        </w:rPr>
        <w:t xml:space="preserve">unilateral acts </w:t>
      </w:r>
      <w:r w:rsidRPr="00DB2CD4">
        <w:rPr>
          <w:rStyle w:val="StyleUnderline"/>
        </w:rPr>
        <w:t xml:space="preserve">may also </w:t>
      </w:r>
      <w:r w:rsidRPr="00244B1F">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w:t>
      </w:r>
      <w:proofErr w:type="spellStart"/>
      <w:r w:rsidRPr="008437BF">
        <w:rPr>
          <w:sz w:val="16"/>
        </w:rPr>
        <w:t>servanda</w:t>
      </w:r>
      <w:proofErr w:type="spellEnd"/>
      <w:r w:rsidRPr="008437BF">
        <w:rPr>
          <w:sz w:val="16"/>
        </w:rPr>
        <w:t xml:space="preserve">,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244B1F">
        <w:rPr>
          <w:rStyle w:val="StyleUnderline"/>
          <w:highlight w:val="green"/>
        </w:rPr>
        <w:t>Declarations</w:t>
      </w:r>
      <w:r w:rsidRPr="00DB2CD4">
        <w:rPr>
          <w:rStyle w:val="StyleUnderline"/>
        </w:rPr>
        <w:t xml:space="preserve"> of this kind may be, and often </w:t>
      </w:r>
      <w:r w:rsidRPr="00244B1F">
        <w:rPr>
          <w:rStyle w:val="StyleUnderline"/>
          <w:highlight w:val="green"/>
        </w:rPr>
        <w:t xml:space="preserve">are, </w:t>
      </w:r>
      <w:r w:rsidRPr="00244B1F">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244B1F">
        <w:rPr>
          <w:rStyle w:val="StyleUnderline"/>
          <w:highlight w:val="green"/>
        </w:rPr>
        <w:t>intention</w:t>
      </w:r>
      <w:r w:rsidRPr="00DB2CD4">
        <w:rPr>
          <w:rStyle w:val="StyleUnderline"/>
        </w:rPr>
        <w:t xml:space="preserve"> </w:t>
      </w:r>
      <w:r w:rsidRPr="00244B1F">
        <w:rPr>
          <w:rStyle w:val="StyleUnderline"/>
          <w:highlight w:val="green"/>
        </w:rPr>
        <w:t>confers</w:t>
      </w:r>
      <w:r w:rsidRPr="00DB2CD4">
        <w:rPr>
          <w:rStyle w:val="StyleUnderline"/>
        </w:rPr>
        <w:t xml:space="preserve"> on the declaration </w:t>
      </w:r>
      <w:r w:rsidRPr="00244B1F">
        <w:rPr>
          <w:rStyle w:val="StyleUnderline"/>
          <w:highlight w:val="green"/>
        </w:rPr>
        <w:t>the character of a</w:t>
      </w:r>
      <w:r w:rsidRPr="008437BF">
        <w:rPr>
          <w:sz w:val="16"/>
        </w:rPr>
        <w:t xml:space="preserve"> </w:t>
      </w:r>
      <w:r w:rsidRPr="00244B1F">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244B1F">
        <w:rPr>
          <w:rStyle w:val="Emphasis"/>
          <w:highlight w:val="green"/>
        </w:rPr>
        <w:t>State</w:t>
      </w:r>
      <w:r w:rsidRPr="00244B1F">
        <w:rPr>
          <w:rStyle w:val="StyleUnderline"/>
          <w:highlight w:val="green"/>
        </w:rPr>
        <w:t xml:space="preserve"> </w:t>
      </w:r>
      <w:r w:rsidRPr="00DB2CD4">
        <w:rPr>
          <w:rStyle w:val="StyleUnderline"/>
        </w:rPr>
        <w:t xml:space="preserve">being thenceforth </w:t>
      </w:r>
      <w:r w:rsidRPr="00244B1F">
        <w:rPr>
          <w:rStyle w:val="Emphasis"/>
          <w:highlight w:val="green"/>
        </w:rPr>
        <w:t>legally</w:t>
      </w:r>
      <w:r w:rsidRPr="00244B1F">
        <w:rPr>
          <w:rStyle w:val="StyleUnderline"/>
          <w:highlight w:val="green"/>
        </w:rPr>
        <w:t xml:space="preserve"> </w:t>
      </w:r>
      <w:r w:rsidRPr="00244B1F">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244B1F">
        <w:rPr>
          <w:rStyle w:val="StyleUnderline"/>
          <w:highlight w:val="green"/>
        </w:rPr>
        <w:t xml:space="preserve">In these circumstances, </w:t>
      </w:r>
      <w:r w:rsidRPr="008437BF">
        <w:rPr>
          <w:rStyle w:val="Emphasis"/>
        </w:rPr>
        <w:t xml:space="preserve">nothing </w:t>
      </w:r>
      <w:proofErr w:type="gramStart"/>
      <w:r w:rsidRPr="008437BF">
        <w:rPr>
          <w:rStyle w:val="Emphasis"/>
        </w:rPr>
        <w:t>in the nature</w:t>
      </w:r>
      <w:r w:rsidRPr="008437BF">
        <w:rPr>
          <w:rStyle w:val="StyleUnderline"/>
        </w:rPr>
        <w:t xml:space="preserve"> of a</w:t>
      </w:r>
      <w:proofErr w:type="gramEnd"/>
      <w:r w:rsidRPr="008437BF">
        <w:rPr>
          <w:rStyle w:val="StyleUnderline"/>
        </w:rPr>
        <w:t xml:space="preserve">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244B1F">
        <w:rPr>
          <w:rStyle w:val="StyleUnderline"/>
          <w:highlight w:val="green"/>
        </w:rPr>
        <w:t>nor even</w:t>
      </w:r>
      <w:r w:rsidRPr="00DB2CD4">
        <w:rPr>
          <w:rStyle w:val="StyleUnderline"/>
        </w:rPr>
        <w:t xml:space="preserve"> any </w:t>
      </w:r>
      <w:r w:rsidRPr="00244B1F">
        <w:rPr>
          <w:rStyle w:val="Emphasis"/>
          <w:highlight w:val="green"/>
        </w:rPr>
        <w:t>reply</w:t>
      </w:r>
      <w:r w:rsidRPr="00244B1F">
        <w:rPr>
          <w:rStyle w:val="StyleUnderline"/>
          <w:highlight w:val="green"/>
        </w:rPr>
        <w:t xml:space="preserve"> or </w:t>
      </w:r>
      <w:r w:rsidRPr="00244B1F">
        <w:rPr>
          <w:rStyle w:val="Emphasis"/>
          <w:highlight w:val="green"/>
        </w:rPr>
        <w:t>reaction</w:t>
      </w:r>
      <w:r w:rsidRPr="00244B1F">
        <w:rPr>
          <w:rStyle w:val="StyleUnderline"/>
          <w:highlight w:val="green"/>
        </w:rPr>
        <w:t xml:space="preserve"> from </w:t>
      </w:r>
      <w:r w:rsidRPr="00244B1F">
        <w:rPr>
          <w:rStyle w:val="Emphasis"/>
          <w:highlight w:val="green"/>
        </w:rPr>
        <w:t>other States</w:t>
      </w:r>
      <w:r w:rsidRPr="00244B1F">
        <w:rPr>
          <w:rStyle w:val="StyleUnderline"/>
          <w:highlight w:val="green"/>
        </w:rPr>
        <w:t xml:space="preserve">, is </w:t>
      </w:r>
      <w:r w:rsidRPr="00244B1F">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65399A25" w14:textId="77777777" w:rsidR="007F7C05" w:rsidRPr="003E6DE1" w:rsidRDefault="007F7C05" w:rsidP="007F7C05">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6DDB581A" w14:textId="77777777" w:rsidR="007F7C05" w:rsidRPr="00B1369A" w:rsidRDefault="007F7C05" w:rsidP="007F7C05">
      <w:r w:rsidRPr="003E6DE1">
        <w:rPr>
          <w:rStyle w:val="Style13ptBold"/>
        </w:rPr>
        <w:t>Fisher 15</w:t>
      </w:r>
      <w:r>
        <w:t xml:space="preserve"> Richard D. Fisher 2-8-2015 “</w:t>
      </w:r>
      <w:r w:rsidRPr="00D06B2E">
        <w:t>China’s Military Ambitions in Space and America’s Response</w:t>
      </w:r>
      <w:r>
        <w:t xml:space="preserve">” </w:t>
      </w:r>
      <w:hyperlink r:id="rId10" w:history="1">
        <w:r w:rsidRPr="005C484B">
          <w:rPr>
            <w:rStyle w:val="Hyperlink"/>
          </w:rPr>
          <w:t>http://www.uscc.gov/sites/default/files/Fisher_Testimony_2.18.15.pdf</w:t>
        </w:r>
      </w:hyperlink>
      <w:r>
        <w:t xml:space="preserve"> (</w:t>
      </w:r>
      <w:r w:rsidRPr="00D06B2E">
        <w:t>President of Pacific Strategies, Inc</w:t>
      </w:r>
      <w:r>
        <w:t xml:space="preserve">)//Elmer </w:t>
      </w:r>
    </w:p>
    <w:p w14:paraId="12CFD569" w14:textId="77777777" w:rsidR="007F7C05" w:rsidRPr="005064B0" w:rsidRDefault="007F7C05" w:rsidP="007F7C05">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244B1F">
        <w:rPr>
          <w:rStyle w:val="Emphasis"/>
          <w:highlight w:val="green"/>
        </w:rPr>
        <w:t>China’s choice to be</w:t>
      </w:r>
      <w:r w:rsidRPr="005064B0">
        <w:rPr>
          <w:rStyle w:val="Emphasis"/>
        </w:rPr>
        <w:t xml:space="preserve"> </w:t>
      </w:r>
      <w:r w:rsidRPr="00244B1F">
        <w:rPr>
          <w:rStyle w:val="Emphasis"/>
          <w:highlight w:val="green"/>
        </w:rPr>
        <w:t>hostile</w:t>
      </w:r>
      <w:r w:rsidRPr="005064B0">
        <w:rPr>
          <w:rStyle w:val="Emphasis"/>
        </w:rPr>
        <w:t xml:space="preserve"> </w:t>
      </w:r>
      <w:r w:rsidRPr="00244B1F">
        <w:rPr>
          <w:rStyle w:val="Emphasis"/>
          <w:highlight w:val="green"/>
        </w:rPr>
        <w:t>to Western rules</w:t>
      </w:r>
      <w:r w:rsidRPr="005064B0">
        <w:rPr>
          <w:u w:val="single"/>
        </w:rPr>
        <w:t xml:space="preserve"> or concepts that </w:t>
      </w:r>
      <w:r w:rsidRPr="00244B1F">
        <w:rPr>
          <w:rStyle w:val="Emphasis"/>
          <w:highlight w:val="green"/>
        </w:rPr>
        <w:t>may</w:t>
      </w:r>
      <w:r w:rsidRPr="00244B1F">
        <w:rPr>
          <w:highlight w:val="green"/>
          <w:u w:val="single"/>
        </w:rPr>
        <w:t xml:space="preserve"> </w:t>
      </w:r>
      <w:r w:rsidRPr="00244B1F">
        <w:rPr>
          <w:rStyle w:val="Emphasis"/>
          <w:highlight w:val="green"/>
        </w:rPr>
        <w:t>constrain China’s power</w:t>
      </w:r>
      <w:r w:rsidRPr="00244B1F">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w:t>
      </w:r>
      <w:r w:rsidRPr="005064B0">
        <w:rPr>
          <w:sz w:val="16"/>
        </w:rPr>
        <w:lastRenderedPageBreak/>
        <w:t xml:space="preserve">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244B1F">
        <w:rPr>
          <w:rStyle w:val="Emphasis"/>
          <w:highlight w:val="green"/>
        </w:rPr>
        <w:t>cooperation with China in space</w:t>
      </w:r>
      <w:r w:rsidRPr="005064B0">
        <w:rPr>
          <w:sz w:val="16"/>
        </w:rPr>
        <w:t xml:space="preserve"> may yield some benefits, but it likely </w:t>
      </w:r>
      <w:r w:rsidRPr="00244B1F">
        <w:rPr>
          <w:rStyle w:val="Emphasis"/>
          <w:highlight w:val="green"/>
        </w:rPr>
        <w:t>will have little impact on</w:t>
      </w:r>
      <w:r w:rsidRPr="005064B0">
        <w:rPr>
          <w:sz w:val="16"/>
        </w:rPr>
        <w:t xml:space="preserve"> the direction and severity of </w:t>
      </w:r>
      <w:r w:rsidRPr="00244B1F">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244B1F">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w:t>
      </w:r>
      <w:proofErr w:type="gramStart"/>
      <w:r w:rsidRPr="005064B0">
        <w:rPr>
          <w:sz w:val="16"/>
        </w:rPr>
        <w:t>at this time</w:t>
      </w:r>
      <w:proofErr w:type="gramEnd"/>
      <w:r w:rsidRPr="005064B0">
        <w:rPr>
          <w:sz w:val="16"/>
        </w:rPr>
        <w:t xml:space="preserve"> presents two risks. First it could encourage </w:t>
      </w:r>
      <w:r w:rsidRPr="00244B1F">
        <w:rPr>
          <w:rStyle w:val="Emphasis"/>
          <w:highlight w:val="green"/>
        </w:rPr>
        <w:t>China</w:t>
      </w:r>
      <w:r w:rsidRPr="00244B1F">
        <w:rPr>
          <w:sz w:val="16"/>
          <w:highlight w:val="green"/>
        </w:rPr>
        <w:t xml:space="preserve"> </w:t>
      </w:r>
      <w:r w:rsidRPr="005064B0">
        <w:rPr>
          <w:sz w:val="16"/>
        </w:rPr>
        <w:t xml:space="preserve">to </w:t>
      </w:r>
      <w:r w:rsidRPr="00244B1F">
        <w:rPr>
          <w:rStyle w:val="Emphasis"/>
          <w:highlight w:val="green"/>
        </w:rPr>
        <w:t>advance</w:t>
      </w:r>
      <w:r w:rsidRPr="00244B1F">
        <w:rPr>
          <w:sz w:val="16"/>
          <w:highlight w:val="green"/>
        </w:rPr>
        <w:t xml:space="preserve"> </w:t>
      </w:r>
      <w:r w:rsidRPr="00244B1F">
        <w:rPr>
          <w:rStyle w:val="Emphasis"/>
          <w:highlight w:val="green"/>
          <w:bdr w:val="single" w:sz="18" w:space="0" w:color="auto"/>
        </w:rPr>
        <w:t>an illusion of cooperation</w:t>
      </w:r>
      <w:r w:rsidRPr="00244B1F">
        <w:rPr>
          <w:sz w:val="16"/>
          <w:highlight w:val="green"/>
        </w:rPr>
        <w:t xml:space="preserve"> </w:t>
      </w:r>
      <w:r w:rsidRPr="00244B1F">
        <w:rPr>
          <w:rStyle w:val="Emphasis"/>
          <w:highlight w:val="green"/>
        </w:rPr>
        <w:t>with the U.S. and the West</w:t>
      </w:r>
      <w:r w:rsidRPr="00244B1F">
        <w:rPr>
          <w:sz w:val="16"/>
          <w:highlight w:val="green"/>
        </w:rPr>
        <w:t xml:space="preserve"> </w:t>
      </w:r>
      <w:r w:rsidRPr="00244B1F">
        <w:rPr>
          <w:rStyle w:val="Emphasis"/>
          <w:highlight w:val="green"/>
        </w:rPr>
        <w:t>while differences on Earth become sharper</w:t>
      </w:r>
      <w:r w:rsidRPr="005064B0">
        <w:rPr>
          <w:sz w:val="16"/>
        </w:rPr>
        <w:t xml:space="preserve">. This </w:t>
      </w:r>
      <w:r w:rsidRPr="00244B1F">
        <w:rPr>
          <w:rStyle w:val="Emphasis"/>
          <w:highlight w:val="green"/>
        </w:rPr>
        <w:t>could become useful for Beijing to deflect criticism</w:t>
      </w:r>
      <w:r w:rsidRPr="00244B1F">
        <w:rPr>
          <w:sz w:val="16"/>
          <w:highlight w:val="green"/>
        </w:rPr>
        <w:t xml:space="preserve"> </w:t>
      </w:r>
      <w:r w:rsidRPr="005064B0">
        <w:rPr>
          <w:sz w:val="16"/>
        </w:rPr>
        <w:t xml:space="preserve">on other issues, </w:t>
      </w:r>
      <w:r w:rsidRPr="00244B1F">
        <w:rPr>
          <w:rStyle w:val="Emphasis"/>
          <w:highlight w:val="green"/>
        </w:rPr>
        <w:t>or</w:t>
      </w:r>
      <w:r w:rsidRPr="005064B0">
        <w:rPr>
          <w:sz w:val="16"/>
        </w:rPr>
        <w:t xml:space="preserve"> even to </w:t>
      </w:r>
      <w:r w:rsidRPr="00244B1F">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244B1F">
        <w:rPr>
          <w:rStyle w:val="Emphasis"/>
          <w:highlight w:val="green"/>
        </w:rPr>
        <w:t>China will use its</w:t>
      </w:r>
      <w:r w:rsidRPr="00244B1F">
        <w:rPr>
          <w:highlight w:val="green"/>
          <w:u w:val="single"/>
        </w:rPr>
        <w:t xml:space="preserve"> </w:t>
      </w:r>
      <w:r w:rsidRPr="005064B0">
        <w:rPr>
          <w:u w:val="single"/>
        </w:rPr>
        <w:t xml:space="preserve">gathering </w:t>
      </w:r>
      <w:r w:rsidRPr="00244B1F">
        <w:rPr>
          <w:rStyle w:val="Emphasis"/>
          <w:highlight w:val="green"/>
        </w:rPr>
        <w:t>space diplomacy</w:t>
      </w:r>
      <w:r w:rsidRPr="005064B0">
        <w:rPr>
          <w:u w:val="single"/>
        </w:rPr>
        <w:t xml:space="preserve"> </w:t>
      </w:r>
      <w:r w:rsidRPr="00244B1F">
        <w:rPr>
          <w:rStyle w:val="Emphasis"/>
          <w:highlight w:val="green"/>
        </w:rPr>
        <w:t>tools</w:t>
      </w:r>
      <w:r w:rsidRPr="00244B1F">
        <w:rPr>
          <w:highlight w:val="green"/>
          <w:u w:val="single"/>
        </w:rPr>
        <w:t xml:space="preserve"> </w:t>
      </w:r>
      <w:r w:rsidRPr="00244B1F">
        <w:rPr>
          <w:rStyle w:val="Emphasis"/>
          <w:highlight w:val="green"/>
        </w:rPr>
        <w:t>to aid its pursuit of</w:t>
      </w:r>
      <w:r w:rsidRPr="005064B0">
        <w:rPr>
          <w:rStyle w:val="Emphasis"/>
        </w:rPr>
        <w:t xml:space="preserve"> </w:t>
      </w:r>
      <w:r w:rsidRPr="005064B0">
        <w:rPr>
          <w:u w:val="single"/>
        </w:rPr>
        <w:t xml:space="preserve">economic, </w:t>
      </w:r>
      <w:proofErr w:type="gramStart"/>
      <w:r w:rsidRPr="00244B1F">
        <w:rPr>
          <w:rStyle w:val="Emphasis"/>
          <w:highlight w:val="green"/>
        </w:rPr>
        <w:t>political</w:t>
      </w:r>
      <w:proofErr w:type="gramEnd"/>
      <w:r w:rsidRPr="00244B1F">
        <w:rPr>
          <w:rStyle w:val="Emphasis"/>
          <w:highlight w:val="green"/>
        </w:rPr>
        <w:t xml:space="preserve"> and military influence in</w:t>
      </w:r>
      <w:r w:rsidRPr="00244B1F">
        <w:rPr>
          <w:highlight w:val="green"/>
          <w:u w:val="single"/>
        </w:rPr>
        <w:t xml:space="preserve"> </w:t>
      </w:r>
      <w:r w:rsidRPr="005064B0">
        <w:rPr>
          <w:u w:val="single"/>
        </w:rPr>
        <w:t xml:space="preserve">critical regions like </w:t>
      </w:r>
      <w:r w:rsidRPr="00244B1F">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w:t>
      </w:r>
      <w:proofErr w:type="gramStart"/>
      <w:r w:rsidRPr="005064B0">
        <w:rPr>
          <w:sz w:val="16"/>
        </w:rPr>
        <w:t>communication</w:t>
      </w:r>
      <w:proofErr w:type="gramEnd"/>
      <w:r w:rsidRPr="005064B0">
        <w:rPr>
          <w:sz w:val="16"/>
        </w:rPr>
        <w:t xml:space="preserve"> and surveillance satellites. In addition, as the PLA moves substantially out to deep space, the Moon, or to the </w:t>
      </w:r>
      <w:proofErr w:type="spellStart"/>
      <w:r w:rsidRPr="005064B0">
        <w:rPr>
          <w:sz w:val="16"/>
        </w:rPr>
        <w:t>Lagrangian</w:t>
      </w:r>
      <w:proofErr w:type="spellEnd"/>
      <w:r w:rsidRPr="005064B0">
        <w:rPr>
          <w:sz w:val="16"/>
        </w:rPr>
        <w:t xml:space="preserve">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w:t>
      </w:r>
      <w:proofErr w:type="gramStart"/>
      <w:r w:rsidRPr="005064B0">
        <w:rPr>
          <w:u w:val="single"/>
        </w:rPr>
        <w:t>Union, and</w:t>
      </w:r>
      <w:proofErr w:type="gramEnd"/>
      <w:r w:rsidRPr="005064B0">
        <w:rPr>
          <w:u w:val="single"/>
        </w:rPr>
        <w:t xml:space="preserve"> may again become threatened by Russia’s slide into authoritarian aggression. </w:t>
      </w:r>
      <w:r w:rsidRPr="00244B1F">
        <w:rPr>
          <w:rStyle w:val="Emphasis"/>
          <w:highlight w:val="green"/>
        </w:rPr>
        <w:t>Substantive cooperation with China</w:t>
      </w:r>
      <w:r w:rsidRPr="00244B1F">
        <w:rPr>
          <w:highlight w:val="green"/>
          <w:u w:val="single"/>
        </w:rPr>
        <w:t xml:space="preserve"> </w:t>
      </w:r>
      <w:r w:rsidRPr="005064B0">
        <w:rPr>
          <w:u w:val="single"/>
        </w:rPr>
        <w:t xml:space="preserve">in space </w:t>
      </w:r>
      <w:r w:rsidRPr="00244B1F">
        <w:rPr>
          <w:rStyle w:val="Emphasis"/>
          <w:highlight w:val="green"/>
        </w:rPr>
        <w:t>offers no assurance that China will change its</w:t>
      </w:r>
      <w:r w:rsidRPr="00244B1F">
        <w:rPr>
          <w:highlight w:val="green"/>
          <w:u w:val="single"/>
        </w:rPr>
        <w:t xml:space="preserve"> </w:t>
      </w:r>
      <w:r w:rsidRPr="005064B0">
        <w:rPr>
          <w:u w:val="single"/>
        </w:rPr>
        <w:t xml:space="preserve">threatening </w:t>
      </w:r>
      <w:r w:rsidRPr="00244B1F">
        <w:rPr>
          <w:rStyle w:val="Emphasis"/>
          <w:highlight w:val="green"/>
        </w:rPr>
        <w:t xml:space="preserve">behaviors on Earth or in </w:t>
      </w:r>
      <w:proofErr w:type="gramStart"/>
      <w:r w:rsidRPr="00244B1F">
        <w:rPr>
          <w:rStyle w:val="Emphasis"/>
          <w:highlight w:val="green"/>
        </w:rPr>
        <w:t>space, but</w:t>
      </w:r>
      <w:proofErr w:type="gramEnd"/>
      <w:r w:rsidRPr="00244B1F">
        <w:rPr>
          <w:rStyle w:val="Emphasis"/>
          <w:highlight w:val="green"/>
        </w:rPr>
        <w:t xml:space="preserve"> does create opportunities for China to exploit U.S. and Western</w:t>
      </w:r>
      <w:r w:rsidRPr="00244B1F">
        <w:rPr>
          <w:highlight w:val="green"/>
          <w:u w:val="single"/>
        </w:rPr>
        <w:t xml:space="preserve"> </w:t>
      </w:r>
      <w:r w:rsidRPr="005064B0">
        <w:rPr>
          <w:u w:val="single"/>
        </w:rPr>
        <w:t xml:space="preserve">space </w:t>
      </w:r>
      <w:r w:rsidRPr="00244B1F">
        <w:rPr>
          <w:rStyle w:val="Emphasis"/>
          <w:highlight w:val="green"/>
        </w:rPr>
        <w:t>technology to gain</w:t>
      </w:r>
      <w:r w:rsidRPr="00244B1F">
        <w:rPr>
          <w:highlight w:val="green"/>
          <w:u w:val="single"/>
        </w:rPr>
        <w:t xml:space="preserve"> </w:t>
      </w:r>
      <w:r w:rsidRPr="005064B0">
        <w:rPr>
          <w:u w:val="single"/>
        </w:rPr>
        <w:t xml:space="preserve">potential </w:t>
      </w:r>
      <w:r w:rsidRPr="00244B1F">
        <w:rPr>
          <w:rStyle w:val="Emphasis"/>
          <w:highlight w:val="green"/>
        </w:rPr>
        <w:t>military advantages</w:t>
      </w:r>
      <w:r w:rsidRPr="00244B1F">
        <w:rPr>
          <w:highlight w:val="green"/>
          <w:u w:val="single"/>
        </w:rPr>
        <w:t>.</w:t>
      </w:r>
      <w:r w:rsidRPr="005064B0">
        <w:rPr>
          <w:u w:val="single"/>
        </w:rPr>
        <w:t xml:space="preserve"> </w:t>
      </w:r>
    </w:p>
    <w:p w14:paraId="4A3AC947" w14:textId="77777777" w:rsidR="007F7C05" w:rsidRDefault="007F7C05" w:rsidP="007F7C05">
      <w:pPr>
        <w:pStyle w:val="Heading4"/>
      </w:pPr>
      <w:r w:rsidRPr="005064B0">
        <w:t xml:space="preserve">China uses to increase aggression in the SCS. </w:t>
      </w:r>
    </w:p>
    <w:p w14:paraId="4C48821B" w14:textId="77777777" w:rsidR="007F7C05" w:rsidRPr="005064B0" w:rsidRDefault="007F7C05" w:rsidP="007F7C05">
      <w:r w:rsidRPr="005064B0">
        <w:rPr>
          <w:rStyle w:val="Style13ptBold"/>
        </w:rPr>
        <w:t>Yang 18</w:t>
      </w:r>
      <w:r>
        <w:t xml:space="preserve"> Adam </w:t>
      </w:r>
      <w:r w:rsidRPr="005064B0">
        <w:t xml:space="preserve">Yang 3-17-2018 “How Should the US Engage China in Space?” </w:t>
      </w:r>
      <w:hyperlink r:id="rId11"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14B4336F" w14:textId="77777777" w:rsidR="007F7C05" w:rsidRPr="00D81E0A" w:rsidRDefault="007F7C05" w:rsidP="007F7C05">
      <w:pPr>
        <w:rPr>
          <w:sz w:val="16"/>
        </w:rPr>
      </w:pPr>
      <w:r w:rsidRPr="00D81E0A">
        <w:rPr>
          <w:u w:val="single"/>
        </w:rPr>
        <w:t xml:space="preserve">Subsequently, </w:t>
      </w:r>
      <w:r w:rsidRPr="00244B1F">
        <w:rPr>
          <w:rStyle w:val="Emphasis"/>
          <w:highlight w:val="green"/>
        </w:rPr>
        <w:t>China is pursuing international cooperation in space</w:t>
      </w:r>
      <w:r w:rsidRPr="00D81E0A">
        <w:rPr>
          <w:u w:val="single"/>
        </w:rPr>
        <w:t xml:space="preserve"> – not only </w:t>
      </w:r>
      <w:r w:rsidRPr="00244B1F">
        <w:rPr>
          <w:rStyle w:val="Emphasis"/>
          <w:highlight w:val="green"/>
        </w:rPr>
        <w:t>for security</w:t>
      </w:r>
      <w:r w:rsidRPr="00244B1F">
        <w:rPr>
          <w:highlight w:val="green"/>
          <w:u w:val="single"/>
        </w:rPr>
        <w:t xml:space="preserve"> </w:t>
      </w:r>
      <w:r w:rsidRPr="00244B1F">
        <w:rPr>
          <w:rStyle w:val="Emphasis"/>
          <w:highlight w:val="green"/>
        </w:rPr>
        <w:t>and</w:t>
      </w:r>
      <w:r w:rsidRPr="00244B1F">
        <w:rPr>
          <w:highlight w:val="green"/>
          <w:u w:val="single"/>
        </w:rPr>
        <w:t xml:space="preserve"> </w:t>
      </w:r>
      <w:r w:rsidRPr="00244B1F">
        <w:rPr>
          <w:rStyle w:val="Emphasis"/>
          <w:highlight w:val="green"/>
        </w:rPr>
        <w:t>economic</w:t>
      </w:r>
      <w:r w:rsidRPr="00244B1F">
        <w:rPr>
          <w:highlight w:val="green"/>
          <w:u w:val="single"/>
        </w:rPr>
        <w:t xml:space="preserve"> </w:t>
      </w:r>
      <w:r w:rsidRPr="00244B1F">
        <w:rPr>
          <w:rStyle w:val="Emphasis"/>
          <w:highlight w:val="green"/>
        </w:rPr>
        <w:t>reasons</w:t>
      </w:r>
      <w:r w:rsidRPr="00D81E0A">
        <w:rPr>
          <w:u w:val="single"/>
        </w:rPr>
        <w:t xml:space="preserve">, but also </w:t>
      </w:r>
      <w:r w:rsidRPr="00244B1F">
        <w:rPr>
          <w:rStyle w:val="Emphasis"/>
          <w:highlight w:val="green"/>
        </w:rPr>
        <w:t>to bolster</w:t>
      </w:r>
      <w:r w:rsidRPr="00D81E0A">
        <w:rPr>
          <w:u w:val="single"/>
        </w:rPr>
        <w:t xml:space="preserve"> the </w:t>
      </w:r>
      <w:r w:rsidRPr="00244B1F">
        <w:rPr>
          <w:rStyle w:val="Emphasis"/>
          <w:highlight w:val="green"/>
        </w:rPr>
        <w:t>legitimacy of the</w:t>
      </w:r>
      <w:r w:rsidRPr="00244B1F">
        <w:rPr>
          <w:highlight w:val="green"/>
          <w:u w:val="single"/>
        </w:rPr>
        <w:t xml:space="preserve"> </w:t>
      </w:r>
      <w:r w:rsidRPr="00244B1F">
        <w:rPr>
          <w:rStyle w:val="Emphasis"/>
          <w:highlight w:val="green"/>
        </w:rPr>
        <w:t>C</w:t>
      </w:r>
      <w:r w:rsidRPr="00D81E0A">
        <w:rPr>
          <w:u w:val="single"/>
        </w:rPr>
        <w:t xml:space="preserve">hinese </w:t>
      </w:r>
      <w:r w:rsidRPr="00244B1F">
        <w:rPr>
          <w:rStyle w:val="Emphasis"/>
          <w:highlight w:val="green"/>
        </w:rPr>
        <w:t>C</w:t>
      </w:r>
      <w:r w:rsidRPr="00D81E0A">
        <w:rPr>
          <w:u w:val="single"/>
        </w:rPr>
        <w:t xml:space="preserve">ommunist </w:t>
      </w:r>
      <w:r w:rsidRPr="00244B1F">
        <w:rPr>
          <w:rStyle w:val="Emphasis"/>
          <w:highlight w:val="green"/>
        </w:rPr>
        <w:t>P</w:t>
      </w:r>
      <w:r w:rsidRPr="00D81E0A">
        <w:rPr>
          <w:u w:val="single"/>
        </w:rPr>
        <w:t xml:space="preserve">arty </w:t>
      </w:r>
      <w:r w:rsidRPr="00244B1F">
        <w:rPr>
          <w:rStyle w:val="Emphasis"/>
          <w:highlight w:val="green"/>
        </w:rPr>
        <w:t>to</w:t>
      </w:r>
      <w:r w:rsidRPr="00D81E0A">
        <w:rPr>
          <w:u w:val="single"/>
        </w:rPr>
        <w:t xml:space="preserve"> domestic and </w:t>
      </w:r>
      <w:r w:rsidRPr="00244B1F">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244B1F">
        <w:rPr>
          <w:rStyle w:val="Emphasis"/>
          <w:highlight w:val="green"/>
        </w:rPr>
        <w:t>China’s diplomatic</w:t>
      </w:r>
      <w:r w:rsidRPr="00D81E0A">
        <w:rPr>
          <w:u w:val="single"/>
        </w:rPr>
        <w:t xml:space="preserve"> and </w:t>
      </w:r>
      <w:r w:rsidRPr="00D81E0A">
        <w:rPr>
          <w:u w:val="single"/>
        </w:rPr>
        <w:lastRenderedPageBreak/>
        <w:t xml:space="preserve">engagement </w:t>
      </w:r>
      <w:r w:rsidRPr="00244B1F">
        <w:rPr>
          <w:rStyle w:val="Emphasis"/>
          <w:highlight w:val="green"/>
        </w:rPr>
        <w:t>efforts</w:t>
      </w:r>
      <w:r w:rsidRPr="00D81E0A">
        <w:rPr>
          <w:u w:val="single"/>
        </w:rPr>
        <w:t xml:space="preserve"> with other nations. Contrary to the cooperative tenets for a Maritime Silk Road, in 2016, China </w:t>
      </w:r>
      <w:r w:rsidRPr="00244B1F">
        <w:rPr>
          <w:rStyle w:val="Emphasis"/>
          <w:highlight w:val="green"/>
        </w:rPr>
        <w:t>convinced Cambodia to</w:t>
      </w:r>
      <w:r w:rsidRPr="00244B1F">
        <w:rPr>
          <w:highlight w:val="green"/>
          <w:u w:val="single"/>
        </w:rPr>
        <w:t xml:space="preserve"> </w:t>
      </w:r>
      <w:r w:rsidRPr="00244B1F">
        <w:rPr>
          <w:rStyle w:val="Emphasis"/>
          <w:highlight w:val="green"/>
        </w:rPr>
        <w:t>block</w:t>
      </w:r>
      <w:r w:rsidRPr="00244B1F">
        <w:rPr>
          <w:highlight w:val="green"/>
          <w:u w:val="single"/>
        </w:rPr>
        <w:t xml:space="preserve"> an</w:t>
      </w:r>
      <w:r w:rsidRPr="00D81E0A">
        <w:rPr>
          <w:u w:val="single"/>
        </w:rPr>
        <w:t xml:space="preserve"> Association of </w:t>
      </w:r>
      <w:proofErr w:type="gramStart"/>
      <w:r w:rsidRPr="00D81E0A">
        <w:rPr>
          <w:u w:val="single"/>
        </w:rPr>
        <w:t>South East</w:t>
      </w:r>
      <w:proofErr w:type="gramEnd"/>
      <w:r w:rsidRPr="00D81E0A">
        <w:rPr>
          <w:u w:val="single"/>
        </w:rPr>
        <w:t xml:space="preserve"> Asian Nations (</w:t>
      </w:r>
      <w:r w:rsidRPr="00244B1F">
        <w:rPr>
          <w:rStyle w:val="Emphasis"/>
          <w:highlight w:val="green"/>
        </w:rPr>
        <w:t>ASEAN</w:t>
      </w:r>
      <w:r w:rsidRPr="00D81E0A">
        <w:rPr>
          <w:u w:val="single"/>
        </w:rPr>
        <w:t xml:space="preserve">) joint </w:t>
      </w:r>
      <w:r w:rsidRPr="00244B1F">
        <w:rPr>
          <w:rStyle w:val="Emphasis"/>
          <w:highlight w:val="green"/>
        </w:rPr>
        <w:t>statement</w:t>
      </w:r>
      <w:r w:rsidRPr="00D81E0A">
        <w:rPr>
          <w:u w:val="single"/>
        </w:rPr>
        <w:t xml:space="preserve"> </w:t>
      </w:r>
      <w:r w:rsidRPr="00244B1F">
        <w:rPr>
          <w:rStyle w:val="Emphasis"/>
          <w:highlight w:val="green"/>
        </w:rPr>
        <w:t>that recognized</w:t>
      </w:r>
      <w:r w:rsidRPr="00244B1F">
        <w:rPr>
          <w:highlight w:val="green"/>
          <w:u w:val="single"/>
        </w:rPr>
        <w:t xml:space="preserve"> </w:t>
      </w:r>
      <w:r w:rsidRPr="00244B1F">
        <w:rPr>
          <w:rStyle w:val="Emphasis"/>
          <w:highlight w:val="green"/>
        </w:rPr>
        <w:t>The Hague’s</w:t>
      </w:r>
      <w:r w:rsidRPr="00244B1F">
        <w:rPr>
          <w:highlight w:val="green"/>
          <w:u w:val="single"/>
        </w:rPr>
        <w:t xml:space="preserve"> </w:t>
      </w:r>
      <w:r w:rsidRPr="00D81E0A">
        <w:rPr>
          <w:u w:val="single"/>
        </w:rPr>
        <w:t xml:space="preserve">arbitration </w:t>
      </w:r>
      <w:r w:rsidRPr="00244B1F">
        <w:rPr>
          <w:rStyle w:val="Emphasis"/>
          <w:highlight w:val="green"/>
        </w:rPr>
        <w:t>ruling on the S</w:t>
      </w:r>
      <w:r w:rsidRPr="00D81E0A">
        <w:rPr>
          <w:u w:val="single"/>
        </w:rPr>
        <w:t>outh</w:t>
      </w:r>
      <w:r w:rsidRPr="00244B1F">
        <w:rPr>
          <w:highlight w:val="green"/>
          <w:u w:val="single"/>
        </w:rPr>
        <w:t xml:space="preserve"> </w:t>
      </w:r>
      <w:r w:rsidRPr="00244B1F">
        <w:rPr>
          <w:rStyle w:val="Emphasis"/>
          <w:highlight w:val="green"/>
        </w:rPr>
        <w:t>C</w:t>
      </w:r>
      <w:r w:rsidRPr="00D81E0A">
        <w:rPr>
          <w:u w:val="single"/>
        </w:rPr>
        <w:t>hina</w:t>
      </w:r>
      <w:r w:rsidRPr="00244B1F">
        <w:rPr>
          <w:highlight w:val="green"/>
          <w:u w:val="single"/>
        </w:rPr>
        <w:t xml:space="preserve"> </w:t>
      </w:r>
      <w:r w:rsidRPr="00244B1F">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244B1F">
        <w:rPr>
          <w:rStyle w:val="Emphasis"/>
          <w:highlight w:val="green"/>
        </w:rPr>
        <w:t>leverage</w:t>
      </w:r>
      <w:r w:rsidRPr="00244B1F">
        <w:rPr>
          <w:sz w:val="16"/>
          <w:highlight w:val="green"/>
        </w:rPr>
        <w:t xml:space="preserve"> </w:t>
      </w:r>
      <w:r w:rsidRPr="00D81E0A">
        <w:rPr>
          <w:sz w:val="16"/>
        </w:rPr>
        <w:t xml:space="preserve">over these nations </w:t>
      </w:r>
      <w:r w:rsidRPr="00244B1F">
        <w:rPr>
          <w:rStyle w:val="Emphasis"/>
          <w:highlight w:val="green"/>
        </w:rPr>
        <w:t>prevented them</w:t>
      </w:r>
      <w:r w:rsidRPr="00244B1F">
        <w:rPr>
          <w:sz w:val="16"/>
          <w:highlight w:val="green"/>
        </w:rPr>
        <w:t xml:space="preserve"> </w:t>
      </w:r>
      <w:r w:rsidRPr="00D81E0A">
        <w:rPr>
          <w:sz w:val="16"/>
        </w:rPr>
        <w:t xml:space="preserve">from publicly sympathizing with Vietnam or rebuking China’s actions. Seemingly, when pressed, </w:t>
      </w:r>
      <w:r w:rsidRPr="00244B1F">
        <w:rPr>
          <w:rStyle w:val="Emphasis"/>
          <w:highlight w:val="green"/>
        </w:rPr>
        <w:t xml:space="preserve">China uses soft and hard power tactics bilaterally to dislodge multilateral </w:t>
      </w:r>
      <w:r w:rsidRPr="00244B1F">
        <w:rPr>
          <w:rStyle w:val="Emphasis"/>
          <w:highlight w:val="green"/>
          <w:bdr w:val="single" w:sz="18" w:space="0" w:color="auto"/>
        </w:rPr>
        <w:t>initiatives that counter it interest</w:t>
      </w:r>
      <w:r w:rsidRPr="00244B1F">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6025D2D5" w14:textId="77777777" w:rsidR="007F7C05" w:rsidRPr="00D81E0A" w:rsidRDefault="007F7C05" w:rsidP="007F7C05">
      <w:pPr>
        <w:pStyle w:val="Heading4"/>
      </w:pPr>
      <w:r w:rsidRPr="00D81E0A">
        <w:t xml:space="preserve">Unchecked maritime expansion risks </w:t>
      </w:r>
      <w:r>
        <w:t>Nuclear War</w:t>
      </w:r>
    </w:p>
    <w:p w14:paraId="26162759" w14:textId="77777777" w:rsidR="007F7C05" w:rsidRDefault="007F7C05" w:rsidP="007F7C05">
      <w:r w:rsidRPr="00D81E0A">
        <w:rPr>
          <w:rStyle w:val="Style13ptBold"/>
        </w:rPr>
        <w:t xml:space="preserve">Thayer and Han 19 </w:t>
      </w:r>
      <w:r w:rsidRPr="00D81E0A">
        <w:t xml:space="preserve">(Bradley A. &amp; </w:t>
      </w:r>
      <w:proofErr w:type="spellStart"/>
      <w:r w:rsidRPr="00D81E0A">
        <w:t>Lianchao</w:t>
      </w:r>
      <w:proofErr w:type="spellEnd"/>
      <w:r w:rsidRPr="00D81E0A">
        <w:t xml:space="preserve">; professor of Political Science at the University of Texas San Antonio, fellow at the </w:t>
      </w:r>
      <w:proofErr w:type="spellStart"/>
      <w:r w:rsidRPr="00D81E0A">
        <w:t>Belfer</w:t>
      </w:r>
      <w:proofErr w:type="spellEnd"/>
      <w:r w:rsidRPr="00D81E0A">
        <w:t xml:space="preserve">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w:t>
      </w:r>
      <w:proofErr w:type="spellStart"/>
      <w:r w:rsidRPr="00D81E0A">
        <w:t>ermo</w:t>
      </w:r>
      <w:proofErr w:type="spellEnd"/>
      <w:r w:rsidRPr="00D81E0A">
        <w:t>/</w:t>
      </w:r>
      <w:proofErr w:type="spellStart"/>
      <w:r w:rsidRPr="00D81E0A">
        <w:t>sms</w:t>
      </w:r>
      <w:proofErr w:type="spellEnd"/>
      <w:r w:rsidRPr="00D81E0A">
        <w:t>)</w:t>
      </w:r>
    </w:p>
    <w:p w14:paraId="3AF03F60" w14:textId="77777777" w:rsidR="007F7C05" w:rsidRPr="00D81E0A" w:rsidRDefault="007F7C05" w:rsidP="007F7C05">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w:t>
      </w:r>
      <w:proofErr w:type="spellStart"/>
      <w:r w:rsidRPr="00D81E0A">
        <w:rPr>
          <w:sz w:val="12"/>
        </w:rPr>
        <w:t>Fenghe</w:t>
      </w:r>
      <w:proofErr w:type="spellEnd"/>
      <w:r w:rsidRPr="00D81E0A">
        <w:rPr>
          <w:sz w:val="12"/>
        </w:rPr>
        <w:t xml:space="preserv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244B1F">
        <w:rPr>
          <w:rStyle w:val="StyleUnderline"/>
          <w:highlight w:val="green"/>
        </w:rPr>
        <w:t>they made</w:t>
      </w:r>
      <w:r w:rsidRPr="00244B1F">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t>
      </w:r>
      <w:proofErr w:type="gramStart"/>
      <w:r w:rsidRPr="00D81E0A">
        <w:rPr>
          <w:sz w:val="12"/>
        </w:rPr>
        <w:t>war, and</w:t>
      </w:r>
      <w:proofErr w:type="gramEnd"/>
      <w:r w:rsidRPr="00D81E0A">
        <w:rPr>
          <w:sz w:val="12"/>
        </w:rPr>
        <w:t xml:space="preserve"> must fight for the reunification of the motherland at all costs.” “At all </w:t>
      </w:r>
      <w:proofErr w:type="gramStart"/>
      <w:r w:rsidRPr="00D81E0A">
        <w:rPr>
          <w:sz w:val="12"/>
        </w:rPr>
        <w:t>cost</w:t>
      </w:r>
      <w:proofErr w:type="gramEnd"/>
      <w:r w:rsidRPr="00D81E0A">
        <w:rPr>
          <w:sz w:val="12"/>
        </w:rPr>
        <w:t xml:space="preserve">” means that </w:t>
      </w:r>
      <w:r w:rsidRPr="00244B1F">
        <w:rPr>
          <w:highlight w:val="green"/>
          <w:u w:val="single"/>
        </w:rPr>
        <w:t xml:space="preserve">China </w:t>
      </w:r>
      <w:r w:rsidRPr="00244B1F">
        <w:rPr>
          <w:b/>
          <w:iCs/>
          <w:highlight w:val="green"/>
          <w:u w:val="single"/>
        </w:rPr>
        <w:t>will not hesitate</w:t>
      </w:r>
      <w:r w:rsidRPr="00244B1F">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244B1F">
        <w:rPr>
          <w:highlight w:val="green"/>
          <w:u w:val="single"/>
        </w:rPr>
        <w:t xml:space="preserve">the Xi Doctrine will set a </w:t>
      </w:r>
      <w:r w:rsidRPr="00244B1F">
        <w:rPr>
          <w:b/>
          <w:iCs/>
          <w:highlight w:val="green"/>
          <w:u w:val="single"/>
        </w:rPr>
        <w:t>perilous precedent</w:t>
      </w:r>
      <w:r w:rsidRPr="00244B1F">
        <w:rPr>
          <w:highlight w:val="green"/>
          <w:u w:val="single"/>
        </w:rPr>
        <w:t xml:space="preserve"> of successful territorial expansion, which will </w:t>
      </w:r>
      <w:r w:rsidRPr="00244B1F">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244B1F">
        <w:rPr>
          <w:highlight w:val="green"/>
          <w:u w:val="single"/>
        </w:rPr>
        <w:t>Wei</w:t>
      </w:r>
      <w:r w:rsidRPr="00D81E0A">
        <w:rPr>
          <w:sz w:val="12"/>
        </w:rPr>
        <w:t xml:space="preserve"> obliquely identified the United States as the cause wars, conflicts, and unrest, and </w:t>
      </w:r>
      <w:r w:rsidRPr="00244B1F">
        <w:rPr>
          <w:b/>
          <w:iCs/>
          <w:highlight w:val="green"/>
          <w:u w:val="single"/>
        </w:rPr>
        <w:t>sought</w:t>
      </w:r>
      <w:r w:rsidRPr="00244B1F">
        <w:rPr>
          <w:highlight w:val="green"/>
          <w:u w:val="single"/>
        </w:rPr>
        <w:t xml:space="preserve"> to convey that the United States will abandon</w:t>
      </w:r>
      <w:r w:rsidRPr="00D81E0A">
        <w:rPr>
          <w:sz w:val="12"/>
        </w:rPr>
        <w:t xml:space="preserve"> the states of the South China Sea (</w:t>
      </w:r>
      <w:r w:rsidRPr="00244B1F">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244B1F">
        <w:rPr>
          <w:rStyle w:val="StyleUnderline"/>
          <w:highlight w:val="green"/>
        </w:rPr>
        <w:t>China has a long history of aggression</w:t>
      </w:r>
      <w:r w:rsidRPr="00D81E0A">
        <w:rPr>
          <w:sz w:val="12"/>
        </w:rPr>
        <w:t xml:space="preserve">, including </w:t>
      </w:r>
      <w:r w:rsidRPr="00244B1F">
        <w:rPr>
          <w:rStyle w:val="StyleUnderline"/>
          <w:highlight w:val="green"/>
        </w:rPr>
        <w:t>against the</w:t>
      </w:r>
      <w:r w:rsidRPr="00D81E0A">
        <w:rPr>
          <w:sz w:val="12"/>
        </w:rPr>
        <w:t xml:space="preserve"> Tibetans and </w:t>
      </w:r>
      <w:r w:rsidRPr="00244B1F">
        <w:rPr>
          <w:rStyle w:val="StyleUnderline"/>
          <w:highlight w:val="green"/>
        </w:rPr>
        <w:t>Vietnamese, and perhaps soon</w:t>
      </w:r>
      <w:r w:rsidRPr="00D81E0A">
        <w:rPr>
          <w:sz w:val="12"/>
        </w:rPr>
        <w:t xml:space="preserve"> against the </w:t>
      </w:r>
      <w:r w:rsidRPr="00244B1F">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244B1F">
        <w:rPr>
          <w:rStyle w:val="StyleUnderline"/>
          <w:highlight w:val="green"/>
        </w:rPr>
        <w:t>from China’s perspective</w:t>
      </w:r>
      <w:r w:rsidRPr="00D81E0A">
        <w:rPr>
          <w:sz w:val="12"/>
        </w:rPr>
        <w:t xml:space="preserve"> this </w:t>
      </w:r>
      <w:r w:rsidRPr="00244B1F">
        <w:rPr>
          <w:rStyle w:val="StyleUnderline"/>
          <w:highlight w:val="green"/>
        </w:rPr>
        <w:lastRenderedPageBreak/>
        <w:t>stability is caused by its successful seizure of territory</w:t>
      </w:r>
      <w:r w:rsidRPr="00D81E0A">
        <w:rPr>
          <w:sz w:val="12"/>
        </w:rPr>
        <w:t xml:space="preserve">. In fact, the SCS is far less stable </w:t>
      </w:r>
      <w:proofErr w:type="gramStart"/>
      <w:r w:rsidRPr="00D81E0A">
        <w:rPr>
          <w:sz w:val="12"/>
        </w:rPr>
        <w:t>as a result of</w:t>
      </w:r>
      <w:proofErr w:type="gramEnd"/>
      <w:r w:rsidRPr="00D81E0A">
        <w:rPr>
          <w:sz w:val="12"/>
        </w:rPr>
        <w:t xml:space="preserve">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244B1F">
        <w:rPr>
          <w:rStyle w:val="StyleUnderline"/>
          <w:highlight w:val="green"/>
        </w:rPr>
        <w:t>the regime wants to direct</w:t>
      </w:r>
      <w:r w:rsidRPr="00D81E0A">
        <w:rPr>
          <w:sz w:val="12"/>
        </w:rPr>
        <w:t xml:space="preserve"> these </w:t>
      </w:r>
      <w:r w:rsidRPr="00244B1F">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w:t>
      </w:r>
      <w:proofErr w:type="gramStart"/>
      <w:r w:rsidRPr="00D81E0A">
        <w:rPr>
          <w:sz w:val="12"/>
        </w:rPr>
        <w:t>arch-enemy</w:t>
      </w:r>
      <w:proofErr w:type="gramEnd"/>
      <w:r w:rsidRPr="00D81E0A">
        <w:rPr>
          <w:sz w:val="12"/>
        </w:rPr>
        <w:t xml:space="preserve">.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3BD3EECE" w14:textId="5EC83CBA" w:rsidR="007F7C05" w:rsidRDefault="007F7C05" w:rsidP="007F7C05">
      <w:pPr>
        <w:pStyle w:val="Heading2"/>
      </w:pPr>
      <w:r>
        <w:lastRenderedPageBreak/>
        <w:t>3</w:t>
      </w:r>
    </w:p>
    <w:p w14:paraId="0B3983BF" w14:textId="77777777" w:rsidR="007F7C05" w:rsidRPr="0074704C" w:rsidRDefault="007F7C05" w:rsidP="007F7C05">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87FE0F2" w14:textId="77777777" w:rsidR="007F7C05" w:rsidRPr="00114552" w:rsidRDefault="007F7C05" w:rsidP="007F7C05">
      <w:pPr>
        <w:rPr>
          <w:rStyle w:val="Style13ptBold"/>
        </w:rPr>
      </w:pPr>
      <w:r>
        <w:rPr>
          <w:rStyle w:val="Style13ptBold"/>
        </w:rPr>
        <w:t xml:space="preserve">Harvey 8/17 </w:t>
      </w:r>
      <w:r w:rsidRPr="00114552">
        <w:rPr>
          <w:rStyle w:val="Style13ptBold"/>
          <w:b w:val="0"/>
          <w:bCs/>
          <w:sz w:val="16"/>
          <w:szCs w:val="16"/>
        </w:rPr>
        <w:t>[(Fiona, t</w:t>
      </w:r>
      <w:r w:rsidRPr="00114552">
        <w:rPr>
          <w:szCs w:val="16"/>
        </w:rPr>
        <w:t>he Guardian's environment correspondent, won the Foreign Press Association award for Environment Story of the Year and the British Environment and Media Awards journalist of the year</w:t>
      </w:r>
      <w:r w:rsidRPr="00114552">
        <w:rPr>
          <w:rStyle w:val="Style13ptBold"/>
          <w:b w:val="0"/>
          <w:bCs/>
          <w:sz w:val="16"/>
          <w:szCs w:val="16"/>
        </w:rPr>
        <w:t>) “</w:t>
      </w:r>
      <w:r w:rsidRPr="00114552">
        <w:rPr>
          <w:szCs w:val="16"/>
        </w:rPr>
        <w:t>Global water crisis will intensify with climate breakdown, says report,” The Guardian, 8/17/2021] JL</w:t>
      </w:r>
    </w:p>
    <w:p w14:paraId="1CE58459" w14:textId="77777777" w:rsidR="007F7C05" w:rsidRPr="00114552" w:rsidRDefault="007F7C05" w:rsidP="007F7C0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2C131B68" w14:textId="77777777" w:rsidR="007F7C05" w:rsidRPr="00114552" w:rsidRDefault="007F7C05" w:rsidP="007F7C0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40F2CC9" w14:textId="77777777" w:rsidR="007F7C05" w:rsidRPr="00114552" w:rsidRDefault="007F7C05" w:rsidP="007F7C0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05360A38" w14:textId="77777777" w:rsidR="007F7C05" w:rsidRPr="00114552" w:rsidRDefault="007F7C05" w:rsidP="007F7C0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532A8BD" w14:textId="77777777" w:rsidR="007F7C05" w:rsidRPr="00114552" w:rsidRDefault="007F7C05" w:rsidP="007F7C0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3801C74" w14:textId="77777777" w:rsidR="007F7C05" w:rsidRPr="00114552" w:rsidRDefault="007F7C05" w:rsidP="007F7C0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4D02DAF" w14:textId="77777777" w:rsidR="007F7C05" w:rsidRPr="00114552" w:rsidRDefault="007F7C05" w:rsidP="007F7C0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1757E79" w14:textId="77777777" w:rsidR="007F7C05" w:rsidRPr="00114552" w:rsidRDefault="007F7C05" w:rsidP="007F7C0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3381B103" w14:textId="77777777" w:rsidR="007F7C05" w:rsidRPr="00114552" w:rsidRDefault="007F7C05" w:rsidP="007F7C05">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1709DC1" w14:textId="77777777" w:rsidR="007F7C05" w:rsidRPr="00114552" w:rsidRDefault="007F7C05" w:rsidP="007F7C05">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860AA8A" w14:textId="77777777" w:rsidR="007F7C05" w:rsidRPr="00114552" w:rsidRDefault="007F7C05" w:rsidP="007F7C05">
      <w:pPr>
        <w:rPr>
          <w:sz w:val="12"/>
        </w:rPr>
      </w:pPr>
      <w:r w:rsidRPr="00114552">
        <w:rPr>
          <w:rStyle w:val="StyleUnderline"/>
        </w:rPr>
        <w:lastRenderedPageBreak/>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1F7B372B" w14:textId="77777777" w:rsidR="007F7C05" w:rsidRPr="00114552" w:rsidRDefault="007F7C05" w:rsidP="007F7C0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55002797" w14:textId="77777777" w:rsidR="007F7C05" w:rsidRPr="00114552" w:rsidRDefault="007F7C05" w:rsidP="007F7C0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01FBA3D3" w14:textId="77777777" w:rsidR="007F7C05" w:rsidRPr="00114552" w:rsidRDefault="007F7C05" w:rsidP="007F7C0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DC89292" w14:textId="77777777" w:rsidR="007F7C05" w:rsidRPr="00114552" w:rsidRDefault="007F7C05" w:rsidP="007F7C05">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02ABB85F" w14:textId="77777777" w:rsidR="007F7C05" w:rsidRDefault="007F7C05" w:rsidP="007F7C05"/>
    <w:p w14:paraId="10CCCA04" w14:textId="77777777" w:rsidR="007F7C05" w:rsidRDefault="007F7C05" w:rsidP="007F7C0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1B6EA318" w14:textId="77777777" w:rsidR="007F7C05" w:rsidRPr="00C460B7" w:rsidRDefault="007F7C05" w:rsidP="007F7C05">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E739D91" w14:textId="77777777" w:rsidR="007F7C05" w:rsidRPr="00C460B7" w:rsidRDefault="007F7C05" w:rsidP="007F7C05">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3470B950" w14:textId="77777777" w:rsidR="007F7C05" w:rsidRPr="00C460B7" w:rsidRDefault="007F7C05" w:rsidP="007F7C05">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38212CB" w14:textId="77777777" w:rsidR="007F7C05" w:rsidRPr="00C460B7" w:rsidRDefault="007F7C05" w:rsidP="007F7C05">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1017E2B2" w14:textId="77777777" w:rsidR="007F7C05" w:rsidRPr="00C460B7" w:rsidRDefault="007F7C05" w:rsidP="007F7C05">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7F607E2F" w14:textId="77777777" w:rsidR="007F7C05" w:rsidRPr="00C460B7" w:rsidRDefault="007F7C05" w:rsidP="007F7C05">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w:t>
      </w:r>
      <w:r w:rsidRPr="00C460B7">
        <w:rPr>
          <w:rStyle w:val="StyleUnderline"/>
        </w:rPr>
        <w:lastRenderedPageBreak/>
        <w:t xml:space="preserve">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33D5C1C4" w14:textId="77777777" w:rsidR="007F7C05" w:rsidRPr="00C460B7" w:rsidRDefault="007F7C05" w:rsidP="007F7C05">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2A775D3D" w14:textId="77777777" w:rsidR="007F7C05" w:rsidRPr="00C460B7" w:rsidRDefault="007F7C05" w:rsidP="007F7C05">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4040A941" w14:textId="77777777" w:rsidR="007F7C05" w:rsidRPr="00C460B7" w:rsidRDefault="007F7C05" w:rsidP="007F7C05">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0BA9F005" w14:textId="77777777" w:rsidR="007F7C05" w:rsidRPr="00C460B7" w:rsidRDefault="007F7C05" w:rsidP="007F7C05">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11699549" w14:textId="77777777" w:rsidR="007F7C05" w:rsidRPr="00C460B7" w:rsidRDefault="007F7C05" w:rsidP="007F7C05">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A90BE1B" w14:textId="77777777" w:rsidR="007F7C05" w:rsidRPr="00C460B7" w:rsidRDefault="007F7C05" w:rsidP="007F7C05">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3DD9C835" w14:textId="77777777" w:rsidR="007F7C05" w:rsidRPr="00C460B7" w:rsidRDefault="007F7C05" w:rsidP="007F7C05">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66E26E25" w14:textId="77777777" w:rsidR="007F7C05" w:rsidRPr="00C460B7" w:rsidRDefault="007F7C05" w:rsidP="007F7C05">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17A879EE" w14:textId="77777777" w:rsidR="007F7C05" w:rsidRPr="00C460B7" w:rsidRDefault="007F7C05" w:rsidP="007F7C05">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2CE9BBD" w14:textId="659F8DAF" w:rsidR="007F7C05" w:rsidRDefault="007F7C05" w:rsidP="007F7C05">
      <w:pPr>
        <w:pStyle w:val="Heading2"/>
      </w:pPr>
      <w:r>
        <w:lastRenderedPageBreak/>
        <w:t>4</w:t>
      </w:r>
    </w:p>
    <w:p w14:paraId="57231A61" w14:textId="77777777" w:rsidR="007F7C05" w:rsidRPr="00010B7D" w:rsidRDefault="007F7C05" w:rsidP="007F7C05">
      <w:pPr>
        <w:pStyle w:val="Heading4"/>
      </w:pPr>
      <w:r>
        <w:t xml:space="preserve">Ethics must begin </w:t>
      </w:r>
      <w:proofErr w:type="gramStart"/>
      <w:r>
        <w:t>a priori</w:t>
      </w:r>
      <w:proofErr w:type="gramEnd"/>
      <w:r>
        <w:t xml:space="preserve"> and the meta-ethic is bindingness.</w:t>
      </w:r>
    </w:p>
    <w:p w14:paraId="78B7D96C" w14:textId="77777777" w:rsidR="007F7C05" w:rsidRDefault="007F7C05" w:rsidP="007F7C05">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401CEA70" w14:textId="77777777" w:rsidR="007F7C05" w:rsidRDefault="007F7C05" w:rsidP="007F7C05">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305A9B3D" w14:textId="77777777" w:rsidR="007F7C05" w:rsidRDefault="007F7C05" w:rsidP="007F7C05">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F0230C1" w14:textId="77777777" w:rsidR="007F7C05" w:rsidRDefault="007F7C05" w:rsidP="007F7C05">
      <w:pPr>
        <w:pStyle w:val="Heading4"/>
      </w:pPr>
      <w:r w:rsidRPr="000A5608">
        <w:t xml:space="preserve">Thus, the standard is consistency with the categorical imperative. </w:t>
      </w:r>
    </w:p>
    <w:p w14:paraId="32151B6E" w14:textId="77777777" w:rsidR="007F7C05" w:rsidRDefault="007F7C05" w:rsidP="007F7C05">
      <w:pPr>
        <w:pStyle w:val="Heading4"/>
      </w:pPr>
      <w:r>
        <w:t xml:space="preserve">Prefer – </w:t>
      </w:r>
    </w:p>
    <w:p w14:paraId="6ECA1117" w14:textId="77777777" w:rsidR="007F7C05" w:rsidRDefault="007F7C05" w:rsidP="007F7C05">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58FEA028" w14:textId="2D6C7B48" w:rsidR="007F7C05" w:rsidRDefault="007F7C05" w:rsidP="007F7C05">
      <w:pPr>
        <w:pStyle w:val="Heading4"/>
      </w:pPr>
      <w:r w:rsidRPr="00A30317">
        <w:rPr>
          <w:u w:val="single"/>
        </w:rPr>
        <w:t>[</w:t>
      </w:r>
      <w:r>
        <w:rPr>
          <w:u w:val="single"/>
        </w:rPr>
        <w:t>2</w:t>
      </w:r>
      <w:r w:rsidRPr="00A30317">
        <w:rPr>
          <w:u w:val="single"/>
        </w:rPr>
        <w:t xml:space="preserve">] </w:t>
      </w:r>
      <w:r w:rsidR="00026A7A" w:rsidRPr="00C423B9">
        <w:rPr>
          <w:u w:val="single"/>
        </w:rPr>
        <w:t>Consequences Fail:</w:t>
      </w:r>
      <w:r w:rsidR="00026A7A" w:rsidRPr="00C423B9">
        <w:t xml:space="preserve"> a] Every action has infinite stemming consequences, because every consequence can cause another consequence so we can’t predict. </w:t>
      </w:r>
    </w:p>
    <w:p w14:paraId="7A739625" w14:textId="77777777" w:rsidR="007F7C05" w:rsidRDefault="007F7C05" w:rsidP="007F7C05">
      <w:pPr>
        <w:pStyle w:val="Heading4"/>
      </w:pPr>
      <w:r>
        <w:t>Negate:</w:t>
      </w:r>
    </w:p>
    <w:p w14:paraId="3F53FCE8" w14:textId="77777777" w:rsidR="007F7C05" w:rsidRDefault="007F7C05" w:rsidP="007F7C05"/>
    <w:p w14:paraId="141A26AD" w14:textId="77777777" w:rsidR="007F7C05" w:rsidRDefault="007F7C05" w:rsidP="007F7C05">
      <w:pPr>
        <w:pStyle w:val="Heading4"/>
        <w:rPr>
          <w:b w:val="0"/>
          <w:bCs w:val="0"/>
        </w:rPr>
      </w:pPr>
      <w:r>
        <w:rPr>
          <w:b w:val="0"/>
        </w:rPr>
        <w:t xml:space="preserve">[1] </w:t>
      </w:r>
      <w:r>
        <w:t>A model of freedom mandates a market-oriented approach to space—that negates</w:t>
      </w:r>
    </w:p>
    <w:p w14:paraId="4A4A7EE2" w14:textId="77777777" w:rsidR="007F7C05" w:rsidRPr="006C5A71" w:rsidRDefault="007F7C05" w:rsidP="007F7C05">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12" w:history="1">
        <w:r w:rsidRPr="006C5A71">
          <w:rPr>
            <w:rStyle w:val="Hyperlink"/>
          </w:rPr>
          <w:t>https://abovethelaw.com/2020/01/space-law-can-only-be-libertarian-minded/</w:t>
        </w:r>
      </w:hyperlink>
      <w:r w:rsidRPr="006C5A71">
        <w:t>] TDI</w:t>
      </w:r>
    </w:p>
    <w:p w14:paraId="26F27B3F" w14:textId="77777777" w:rsidR="007F7C05" w:rsidRPr="00A93110" w:rsidRDefault="007F7C05" w:rsidP="007F7C05">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w:t>
      </w:r>
      <w:r w:rsidRPr="00A93110">
        <w:rPr>
          <w:sz w:val="16"/>
        </w:rPr>
        <w:lastRenderedPageBreak/>
        <w:t xml:space="preserve">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3F6EDCE1" w14:textId="77777777" w:rsidR="007F7C05" w:rsidRDefault="007F7C05" w:rsidP="007F7C05"/>
    <w:p w14:paraId="1B1C7809" w14:textId="77777777" w:rsidR="007F7C05" w:rsidRDefault="007F7C05" w:rsidP="007F7C05">
      <w:pPr>
        <w:pStyle w:val="Heading4"/>
        <w:spacing w:line="240" w:lineRule="auto"/>
      </w:pPr>
      <w:r>
        <w:t>[2] Banning private space appropriation inhibits the sale and use of spacecraft and fuel- that’s a form of restricting the free economic choices of individuals</w:t>
      </w:r>
    </w:p>
    <w:p w14:paraId="2E35B202" w14:textId="77777777" w:rsidR="007F7C05" w:rsidRPr="00023E75" w:rsidRDefault="007F7C05" w:rsidP="007F7C05">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5CFACE2B" w14:textId="77777777" w:rsidR="007F7C05" w:rsidRDefault="007F7C05" w:rsidP="007F7C05">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350B66F0" w14:textId="7C50A721" w:rsidR="007F7C05" w:rsidRDefault="007F7C05" w:rsidP="007F7C05">
      <w:pPr>
        <w:pStyle w:val="Heading2"/>
      </w:pPr>
      <w:r>
        <w:lastRenderedPageBreak/>
        <w:t>Case</w:t>
      </w:r>
    </w:p>
    <w:p w14:paraId="3D288FB4" w14:textId="67FE118D" w:rsidR="00E01F3A" w:rsidRDefault="00E01F3A" w:rsidP="00E01F3A">
      <w:pPr>
        <w:pStyle w:val="Heading3"/>
      </w:pPr>
      <w:r>
        <w:lastRenderedPageBreak/>
        <w:t>Framing</w:t>
      </w:r>
    </w:p>
    <w:p w14:paraId="6F5A7E4D" w14:textId="6E0DA766" w:rsidR="00E01F3A" w:rsidRPr="001C7DA1" w:rsidRDefault="00E01F3A" w:rsidP="00E01F3A">
      <w:pPr>
        <w:pStyle w:val="Heading4"/>
      </w:pPr>
      <w:r>
        <w:t xml:space="preserve">Extinction doesn’t outweigh –freezes action </w:t>
      </w:r>
      <w:proofErr w:type="spellStart"/>
      <w:r>
        <w:t>cuz</w:t>
      </w:r>
      <w:proofErr w:type="spellEnd"/>
      <w:r>
        <w:t xml:space="preserve"> there’s always a chance of extinction</w:t>
      </w:r>
    </w:p>
    <w:p w14:paraId="7DAC4A54" w14:textId="77777777" w:rsidR="00E01F3A" w:rsidRPr="003454DB" w:rsidRDefault="00E01F3A" w:rsidP="00E01F3A">
      <w:pPr>
        <w:pStyle w:val="Heading4"/>
        <w:spacing w:line="276" w:lineRule="auto"/>
        <w:ind w:right="-43"/>
        <w:rPr>
          <w:rFonts w:cs="Calibri"/>
          <w:color w:val="000000" w:themeColor="text1"/>
        </w:rPr>
      </w:pPr>
      <w:r w:rsidRPr="003454DB">
        <w:rPr>
          <w:rFonts w:cs="Calibri"/>
          <w:color w:val="000000" w:themeColor="text1"/>
        </w:rPr>
        <w:t xml:space="preserve">[1] Begs the question of uncertainty- I’ll destroy you on the framework debate so there don’t be uncertainty </w:t>
      </w:r>
    </w:p>
    <w:p w14:paraId="55AC6A2E" w14:textId="77777777" w:rsidR="00E01F3A" w:rsidRPr="003454DB" w:rsidRDefault="00E01F3A" w:rsidP="00E01F3A">
      <w:pPr>
        <w:pStyle w:val="Heading4"/>
        <w:spacing w:line="276" w:lineRule="auto"/>
        <w:ind w:right="-43"/>
        <w:rPr>
          <w:rFonts w:cs="Calibri"/>
          <w:color w:val="000000" w:themeColor="text1"/>
        </w:rPr>
      </w:pPr>
      <w:r w:rsidRPr="003454DB">
        <w:rPr>
          <w:rFonts w:cs="Calibri"/>
          <w:color w:val="000000" w:themeColor="text1"/>
        </w:rPr>
        <w:t>[2] Definitionally the fallacy of origin—just because life is a prerequisite for anything doesn’t mean that it comes first.</w:t>
      </w:r>
    </w:p>
    <w:p w14:paraId="18F44DD4" w14:textId="1CFA5F2B" w:rsidR="00E01F3A" w:rsidRDefault="00E01F3A" w:rsidP="00E01F3A">
      <w:proofErr w:type="spellStart"/>
      <w:r>
        <w:t>moen</w:t>
      </w:r>
      <w:proofErr w:type="spellEnd"/>
    </w:p>
    <w:p w14:paraId="793976DE" w14:textId="77777777" w:rsidR="00E01F3A" w:rsidRPr="003454DB" w:rsidRDefault="00E01F3A" w:rsidP="00E01F3A">
      <w:pPr>
        <w:pStyle w:val="Heading4"/>
        <w:rPr>
          <w:rFonts w:cs="Calibri"/>
        </w:rPr>
      </w:pPr>
      <w:r w:rsidRPr="003454DB">
        <w:rPr>
          <w:rFonts w:cs="Calibri"/>
        </w:rPr>
        <w:t>[1] Is ought fallacy just because we act on pain and pleasure doesn’t mean we should</w:t>
      </w:r>
    </w:p>
    <w:p w14:paraId="2C920B8D" w14:textId="77777777" w:rsidR="00E01F3A" w:rsidRPr="003454DB" w:rsidRDefault="00E01F3A" w:rsidP="00E01F3A">
      <w:pPr>
        <w:pStyle w:val="Heading4"/>
        <w:rPr>
          <w:rFonts w:cs="Calibri"/>
        </w:rPr>
      </w:pPr>
      <w:r w:rsidRPr="003454DB">
        <w:rPr>
          <w:rFonts w:cs="Calibri"/>
        </w:rPr>
        <w:t>[2] Masochists and serial killers disprove – means it’s subjective and fails</w:t>
      </w:r>
    </w:p>
    <w:p w14:paraId="79D1EAA0" w14:textId="35C24F53" w:rsidR="00E01F3A" w:rsidRPr="003454DB" w:rsidRDefault="00E01F3A" w:rsidP="00E01F3A">
      <w:pPr>
        <w:pStyle w:val="Heading4"/>
        <w:rPr>
          <w:rFonts w:cs="Calibri"/>
        </w:rPr>
      </w:pPr>
    </w:p>
    <w:p w14:paraId="7D302C3E" w14:textId="77777777" w:rsidR="00E01F3A" w:rsidRDefault="00E01F3A" w:rsidP="00E01F3A">
      <w:r>
        <w:t>NOAD</w:t>
      </w:r>
    </w:p>
    <w:p w14:paraId="28CFC46B" w14:textId="45AEF957" w:rsidR="00E01F3A" w:rsidRDefault="00E01F3A" w:rsidP="00E01F3A">
      <w:pPr>
        <w:pStyle w:val="Heading4"/>
        <w:rPr>
          <w:u w:color="000000"/>
        </w:rPr>
      </w:pPr>
      <w:r w:rsidRPr="003454DB">
        <w:rPr>
          <w:u w:color="000000"/>
        </w:rPr>
        <w:t xml:space="preserve">1. Doesn't justify util. Simply means you have to account for tradeoffs when </w:t>
      </w:r>
      <w:proofErr w:type="gramStart"/>
      <w:r w:rsidRPr="003454DB">
        <w:rPr>
          <w:u w:color="000000"/>
        </w:rPr>
        <w:t>making a decision</w:t>
      </w:r>
      <w:proofErr w:type="gramEnd"/>
      <w:r w:rsidRPr="003454DB">
        <w:rPr>
          <w:u w:color="000000"/>
        </w:rPr>
        <w:t xml:space="preserve"> which is not unique to util </w:t>
      </w:r>
      <w:proofErr w:type="spellStart"/>
      <w:r w:rsidRPr="003454DB">
        <w:rPr>
          <w:u w:color="000000"/>
        </w:rPr>
        <w:t>i.e</w:t>
      </w:r>
      <w:proofErr w:type="spellEnd"/>
      <w:r w:rsidRPr="003454DB">
        <w:rPr>
          <w:u w:color="000000"/>
        </w:rPr>
        <w:t xml:space="preserve"> </w:t>
      </w:r>
      <w:proofErr w:type="spellStart"/>
      <w:r w:rsidRPr="003454DB">
        <w:rPr>
          <w:u w:color="000000"/>
        </w:rPr>
        <w:t>deont</w:t>
      </w:r>
      <w:proofErr w:type="spellEnd"/>
      <w:r w:rsidRPr="003454DB">
        <w:rPr>
          <w:u w:color="000000"/>
        </w:rPr>
        <w:t xml:space="preserve"> can weigh between imperfect and perfect duties, </w:t>
      </w:r>
    </w:p>
    <w:p w14:paraId="245559C7" w14:textId="42418077" w:rsidR="00E01F3A" w:rsidRDefault="00E01F3A" w:rsidP="00E01F3A">
      <w:r>
        <w:t>Actor spec</w:t>
      </w:r>
    </w:p>
    <w:p w14:paraId="6261EB20" w14:textId="77777777" w:rsidR="00E01F3A" w:rsidRPr="003454DB" w:rsidRDefault="00E01F3A" w:rsidP="00E01F3A">
      <w:pPr>
        <w:pStyle w:val="Heading4"/>
        <w:spacing w:before="2" w:after="2"/>
        <w:jc w:val="both"/>
        <w:rPr>
          <w:rFonts w:cs="Calibri"/>
        </w:rPr>
      </w:pPr>
      <w:r w:rsidRPr="003454DB">
        <w:rPr>
          <w:rFonts w:cs="Calibri"/>
        </w:rPr>
        <w:t>[1] Is-ought fallacy, just because some states use util doesn’t make it right.</w:t>
      </w:r>
    </w:p>
    <w:p w14:paraId="618618D8" w14:textId="77777777" w:rsidR="00E01F3A" w:rsidRPr="003454DB" w:rsidRDefault="00E01F3A" w:rsidP="00E01F3A">
      <w:pPr>
        <w:pStyle w:val="Heading4"/>
        <w:jc w:val="both"/>
        <w:rPr>
          <w:rFonts w:cs="Calibri"/>
        </w:rPr>
      </w:pPr>
      <w:r w:rsidRPr="003454DB">
        <w:rPr>
          <w:rFonts w:cs="Calibri"/>
        </w:rPr>
        <w:t>[2] States still have intent-based side constraints, empirically proven by constitution.</w:t>
      </w:r>
    </w:p>
    <w:p w14:paraId="65EA2387" w14:textId="77777777" w:rsidR="00E01F3A" w:rsidRPr="00E01F3A" w:rsidRDefault="00E01F3A" w:rsidP="00E01F3A"/>
    <w:p w14:paraId="6C73C1C4" w14:textId="77777777" w:rsidR="0075368C" w:rsidRDefault="0075368C" w:rsidP="0075368C">
      <w:pPr>
        <w:pStyle w:val="Heading3"/>
      </w:pPr>
      <w:r>
        <w:lastRenderedPageBreak/>
        <w:t>AT Debris</w:t>
      </w:r>
    </w:p>
    <w:p w14:paraId="2FDD627B" w14:textId="77777777" w:rsidR="0075368C" w:rsidRDefault="0075368C" w:rsidP="0075368C">
      <w:pPr>
        <w:pStyle w:val="Heading4"/>
        <w:rPr>
          <w:rFonts w:cs="Times New Roman"/>
        </w:rPr>
      </w:pPr>
      <w:r>
        <w:rPr>
          <w:rFonts w:cs="Times New Roman"/>
        </w:rPr>
        <w:t xml:space="preserve">AT </w:t>
      </w:r>
      <w:proofErr w:type="spellStart"/>
      <w:r>
        <w:rPr>
          <w:rFonts w:cs="Times New Roman"/>
        </w:rPr>
        <w:t>Scoles</w:t>
      </w:r>
      <w:proofErr w:type="spellEnd"/>
      <w:r>
        <w:rPr>
          <w:rFonts w:cs="Times New Roman"/>
        </w:rPr>
        <w:t>:</w:t>
      </w:r>
    </w:p>
    <w:p w14:paraId="5B17E046" w14:textId="77777777" w:rsidR="0075368C" w:rsidRDefault="0075368C" w:rsidP="0075368C">
      <w:pPr>
        <w:pStyle w:val="Heading4"/>
      </w:pPr>
      <w:r>
        <w:t xml:space="preserve">1] The real danger is from </w:t>
      </w:r>
      <w:r w:rsidRPr="005937C0">
        <w:rPr>
          <w:u w:val="single"/>
        </w:rPr>
        <w:t>NASA’s</w:t>
      </w:r>
      <w:r>
        <w:t xml:space="preserve"> mission to </w:t>
      </w:r>
      <w:r>
        <w:rPr>
          <w:u w:val="single"/>
        </w:rPr>
        <w:t>transplant</w:t>
      </w:r>
      <w:r>
        <w:t xml:space="preserve"> rocks --- plan doesn’t affect, and there’s other methods of mining - </w:t>
      </w:r>
      <w:proofErr w:type="spellStart"/>
      <w:r>
        <w:t>rehighlighting</w:t>
      </w:r>
      <w:proofErr w:type="spellEnd"/>
    </w:p>
    <w:p w14:paraId="3E03C43B" w14:textId="77777777" w:rsidR="0075368C" w:rsidRDefault="0075368C" w:rsidP="0075368C">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318BED5E" w14:textId="77777777" w:rsidR="0075368C" w:rsidRPr="00DE5888" w:rsidRDefault="0075368C" w:rsidP="0075368C">
      <w:pPr>
        <w:rPr>
          <w:b/>
          <w:iCs/>
          <w:u w:val="single"/>
          <w:bdr w:val="single" w:sz="8" w:space="0" w:color="auto"/>
        </w:rPr>
      </w:pPr>
      <w:r w:rsidRPr="00244B1F">
        <w:rPr>
          <w:rStyle w:val="StyleUnderline"/>
          <w:highlight w:val="green"/>
        </w:rPr>
        <w:t>NASA chose</w:t>
      </w:r>
      <w:r w:rsidRPr="00364AB4">
        <w:rPr>
          <w:rStyle w:val="StyleUnderline"/>
        </w:rPr>
        <w:t xml:space="preserve"> the second option for </w:t>
      </w:r>
      <w:r w:rsidRPr="00244B1F">
        <w:rPr>
          <w:rStyle w:val="StyleUnderline"/>
          <w:highlight w:val="green"/>
        </w:rPr>
        <w:t>its Asteroid Redirect Mission</w:t>
      </w:r>
      <w:r w:rsidRPr="00364AB4">
        <w:rPr>
          <w:rStyle w:val="StyleUnderline"/>
        </w:rPr>
        <w:t>,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AD64D7">
        <w:rPr>
          <w:rStyle w:val="Emphasis"/>
        </w:rPr>
        <w:t xml:space="preserve">Now a new model warns that </w:t>
      </w:r>
      <w:r w:rsidRPr="00244B1F">
        <w:rPr>
          <w:rStyle w:val="Emphasis"/>
          <w:highlight w:val="green"/>
        </w:rPr>
        <w:t xml:space="preserve">debris </w:t>
      </w:r>
      <w:r w:rsidRPr="00C8269B">
        <w:rPr>
          <w:rStyle w:val="Emphasis"/>
        </w:rPr>
        <w:t xml:space="preserve">shed </w:t>
      </w:r>
      <w:r w:rsidRPr="00AD64D7">
        <w:rPr>
          <w:rStyle w:val="Emphasis"/>
        </w:rPr>
        <w:t xml:space="preserve">by such transplanted rocks </w:t>
      </w:r>
      <w:r w:rsidRPr="00244B1F">
        <w:rPr>
          <w:rStyle w:val="Emphasis"/>
          <w:highlight w:val="green"/>
        </w:rPr>
        <w:t xml:space="preserve">could intrude </w:t>
      </w:r>
      <w:r w:rsidRPr="00AD64D7">
        <w:rPr>
          <w:rStyle w:val="Emphasis"/>
        </w:rPr>
        <w:t xml:space="preserve">where many </w:t>
      </w:r>
      <w:proofErr w:type="spellStart"/>
      <w:r w:rsidRPr="00244B1F">
        <w:rPr>
          <w:rStyle w:val="Emphasis"/>
          <w:highlight w:val="green"/>
        </w:rPr>
        <w:t>defence</w:t>
      </w:r>
      <w:proofErr w:type="spellEnd"/>
      <w:r w:rsidRPr="00244B1F">
        <w:rPr>
          <w:rStyle w:val="Emphasis"/>
          <w:highlight w:val="green"/>
        </w:rPr>
        <w:t xml:space="preserve"> and communication satellites </w:t>
      </w:r>
      <w:r w:rsidRPr="00AD64D7">
        <w:rPr>
          <w:rStyle w:val="Emphasis"/>
        </w:rPr>
        <w:t>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AD64D7">
        <w:rPr>
          <w:rStyle w:val="StyleUnderline"/>
        </w:rPr>
        <w:t xml:space="preserve">Over </w:t>
      </w:r>
      <w:r w:rsidRPr="00C8269B">
        <w:rPr>
          <w:rStyle w:val="StyleUnderline"/>
        </w:rPr>
        <w:t xml:space="preserve">10 years, it would cross geosynchronous orbit 63 times </w:t>
      </w:r>
      <w:r w:rsidRPr="00AD64D7">
        <w:rPr>
          <w:rStyle w:val="StyleUnderline"/>
        </w:rPr>
        <w:t>on average</w:t>
      </w:r>
      <w:r w:rsidRPr="00244B1F">
        <w:rPr>
          <w:sz w:val="12"/>
          <w:highlight w:val="green"/>
        </w:rPr>
        <w:t xml:space="preserve">. </w:t>
      </w:r>
      <w:r w:rsidRPr="00244B1F">
        <w:rPr>
          <w:rStyle w:val="Emphasis"/>
          <w:highlight w:val="green"/>
        </w:rPr>
        <w:t xml:space="preserve">A satellite in the wrong spot at the wrong time will suffer a damaging high-speed collision </w:t>
      </w:r>
      <w:r w:rsidRPr="00C8269B">
        <w:rPr>
          <w:rStyle w:val="Emphasis"/>
        </w:rPr>
        <w:t>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 xml:space="preserve">as Earth orbits get more crowded with spent rocket stages and satellites, </w:t>
      </w:r>
      <w:r w:rsidRPr="00244B1F">
        <w:rPr>
          <w:rStyle w:val="StyleUnderline"/>
          <w:highlight w:val="green"/>
        </w:rPr>
        <w:t xml:space="preserve">we will have to worry about cascades </w:t>
      </w:r>
      <w:r w:rsidRPr="00C8269B">
        <w:rPr>
          <w:rStyle w:val="StyleUnderline"/>
        </w:rPr>
        <w:t>of collisions</w:t>
      </w:r>
      <w:r w:rsidRPr="00364AB4">
        <w:rPr>
          <w:rStyle w:val="StyleUnderline"/>
        </w:rPr>
        <w:t xml:space="preserve">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244B1F">
        <w:rPr>
          <w:rStyle w:val="Emphasis"/>
          <w:highlight w:val="green"/>
        </w:rPr>
        <w:t xml:space="preserve">It is possible to </w:t>
      </w:r>
      <w:r w:rsidRPr="00F5773D">
        <w:rPr>
          <w:rStyle w:val="Emphasis"/>
        </w:rPr>
        <w:t xml:space="preserve">quantify and </w:t>
      </w:r>
      <w:r w:rsidRPr="00244B1F">
        <w:rPr>
          <w:rStyle w:val="Emphasis"/>
          <w:highlight w:val="green"/>
        </w:rPr>
        <w:t>manage the risk</w:t>
      </w:r>
      <w:r w:rsidRPr="00244B1F">
        <w:rPr>
          <w:sz w:val="12"/>
          <w:highlight w:val="green"/>
        </w:rPr>
        <w:t xml:space="preserve">,” </w:t>
      </w:r>
      <w:r w:rsidRPr="00EB6DA0">
        <w:rPr>
          <w:sz w:val="12"/>
        </w:rPr>
        <w:t xml:space="preserve">says </w:t>
      </w:r>
      <w:proofErr w:type="spellStart"/>
      <w:r w:rsidRPr="00EB6DA0">
        <w:rPr>
          <w:sz w:val="12"/>
        </w:rPr>
        <w:t>Handmer</w:t>
      </w:r>
      <w:proofErr w:type="spellEnd"/>
      <w:r w:rsidRPr="00EB6DA0">
        <w:rPr>
          <w:sz w:val="12"/>
        </w:rPr>
        <w:t>. “</w:t>
      </w:r>
      <w:r w:rsidRPr="00F5773D">
        <w:rPr>
          <w:rStyle w:val="Emphasis"/>
        </w:rPr>
        <w:t xml:space="preserve">A few basic </w:t>
      </w:r>
      <w:r w:rsidRPr="00244B1F">
        <w:rPr>
          <w:rStyle w:val="Emphasis"/>
          <w:highlight w:val="green"/>
        </w:rPr>
        <w:t>precautions will prevent harm due to stray asteroid material.”</w:t>
      </w:r>
    </w:p>
    <w:p w14:paraId="601DF222" w14:textId="77777777" w:rsidR="0075368C" w:rsidRPr="00B036CD" w:rsidRDefault="0075368C" w:rsidP="0075368C">
      <w:pPr>
        <w:pStyle w:val="Heading4"/>
        <w:rPr>
          <w:rFonts w:cs="Times New Roman"/>
        </w:rPr>
      </w:pPr>
      <w:r>
        <w:rPr>
          <w:rFonts w:cs="Times New Roman"/>
        </w:rPr>
        <w:t xml:space="preserve">2] </w:t>
      </w:r>
      <w:r w:rsidRPr="00B036CD">
        <w:rPr>
          <w:rFonts w:cs="Times New Roman"/>
        </w:rPr>
        <w:t xml:space="preserve">Collision risk is </w:t>
      </w:r>
      <w:r w:rsidRPr="00B036CD">
        <w:rPr>
          <w:rFonts w:cs="Times New Roman"/>
          <w:u w:val="single"/>
        </w:rPr>
        <w:t>infinitesimally small</w:t>
      </w:r>
    </w:p>
    <w:p w14:paraId="77DEEB06" w14:textId="77777777" w:rsidR="0075368C" w:rsidRPr="00FE4F08" w:rsidRDefault="0075368C" w:rsidP="0075368C">
      <w:proofErr w:type="spellStart"/>
      <w:r w:rsidRPr="00FE4F08">
        <w:rPr>
          <w:rStyle w:val="Style13ptBold"/>
        </w:rPr>
        <w:t>Fange</w:t>
      </w:r>
      <w:proofErr w:type="spellEnd"/>
      <w:r w:rsidRPr="00FE4F08">
        <w:rPr>
          <w:rStyle w:val="Style13ptBold"/>
        </w:rPr>
        <w:t xml:space="preserve"> 17</w:t>
      </w:r>
      <w:r>
        <w:t xml:space="preserve"> </w:t>
      </w:r>
      <w:r w:rsidRPr="00FE4F08">
        <w:t xml:space="preserve">Daniel Von </w:t>
      </w:r>
      <w:proofErr w:type="spellStart"/>
      <w:r w:rsidRPr="00FE4F08">
        <w:t>Fange</w:t>
      </w:r>
      <w:proofErr w:type="spellEnd"/>
      <w:r w:rsidRPr="00FE4F08">
        <w:t xml:space="preserve"> 17, Web Application Engineer, Founder and Owner of </w:t>
      </w:r>
      <w:proofErr w:type="spellStart"/>
      <w:r w:rsidRPr="00FE4F08">
        <w:t>LeanCoder</w:t>
      </w:r>
      <w:proofErr w:type="spellEnd"/>
      <w:r w:rsidRPr="00FE4F08">
        <w:t>, Full Stack, Polyglot Web Developer, “Kessler Syndrome is Over Hyped”, 5/21/2017, http://braino.org/essays/kessler_syndrome_is_over_hyped/</w:t>
      </w:r>
    </w:p>
    <w:p w14:paraId="3DEB3BDE" w14:textId="77777777" w:rsidR="0075368C" w:rsidRPr="00FE4F08" w:rsidRDefault="0075368C" w:rsidP="0075368C">
      <w:pPr>
        <w:rPr>
          <w:sz w:val="16"/>
        </w:rPr>
      </w:pPr>
      <w:r w:rsidRPr="00B036CD">
        <w:rPr>
          <w:rStyle w:val="StyleUnderline"/>
        </w:rPr>
        <w:t xml:space="preserve">The orbital area around earth can be broken down into </w:t>
      </w:r>
      <w:r w:rsidRPr="00244B1F">
        <w:rPr>
          <w:rStyle w:val="StyleUnderline"/>
          <w:highlight w:val="green"/>
        </w:rPr>
        <w:t>four regions.</w:t>
      </w:r>
      <w:r>
        <w:rPr>
          <w:rStyle w:val="StyleUnderline"/>
        </w:rPr>
        <w:t xml:space="preserve"> </w:t>
      </w:r>
      <w:r w:rsidRPr="00244B1F">
        <w:rPr>
          <w:rStyle w:val="Emphasis"/>
          <w:highlight w:val="green"/>
        </w:rPr>
        <w:t>Low LEO</w:t>
      </w:r>
      <w:r w:rsidRPr="00B036CD">
        <w:rPr>
          <w:rStyle w:val="StyleUnderline"/>
        </w:rPr>
        <w:t xml:space="preserve"> - Up to about 400km. </w:t>
      </w:r>
      <w:r w:rsidRPr="00244B1F">
        <w:rPr>
          <w:rStyle w:val="StyleUnderline"/>
          <w:highlight w:val="green"/>
        </w:rPr>
        <w:t>Things</w:t>
      </w:r>
      <w:r w:rsidRPr="00B036CD">
        <w:rPr>
          <w:rStyle w:val="StyleUnderline"/>
        </w:rPr>
        <w:t xml:space="preserve"> that orbit here </w:t>
      </w:r>
      <w:r w:rsidRPr="00244B1F">
        <w:rPr>
          <w:rStyle w:val="StyleUnderline"/>
          <w:highlight w:val="green"/>
        </w:rPr>
        <w:t>burn up</w:t>
      </w:r>
      <w:r w:rsidRPr="00B036CD">
        <w:rPr>
          <w:rStyle w:val="StyleUnderline"/>
        </w:rPr>
        <w:t xml:space="preserve"> in the earth’s atmosphere </w:t>
      </w:r>
      <w:r w:rsidRPr="002A301D">
        <w:rPr>
          <w:rStyle w:val="StyleUnderline"/>
        </w:rPr>
        <w:t>quickly</w:t>
      </w:r>
      <w:r w:rsidRPr="00B036CD">
        <w:rPr>
          <w:rStyle w:val="StyleUnderline"/>
        </w:rPr>
        <w:t xml:space="preserve"> - between a few months to two years</w:t>
      </w:r>
      <w:r w:rsidRPr="00B036CD">
        <w:rPr>
          <w:sz w:val="16"/>
        </w:rPr>
        <w:t xml:space="preserve">. The space station operates at the high end of this range. It loses about a kilometer of altitude a month and if not pushed higher every few months, would soon burn up. </w:t>
      </w:r>
      <w:r w:rsidRPr="00B036CD">
        <w:rPr>
          <w:rStyle w:val="StyleUnderline"/>
        </w:rPr>
        <w:t xml:space="preserve">For all practical purposes, Low LEO </w:t>
      </w:r>
      <w:r w:rsidRPr="00B036CD">
        <w:rPr>
          <w:rStyle w:val="Emphasis"/>
        </w:rPr>
        <w:t>doesn’t matter</w:t>
      </w:r>
      <w:r w:rsidRPr="00B036CD">
        <w:rPr>
          <w:rStyle w:val="StyleUnderline"/>
        </w:rPr>
        <w:t xml:space="preserve"> for Kessler Syndrome. If Low LEO was ever full of space junk, we’d just wait</w:t>
      </w:r>
      <w:r w:rsidRPr="00B036CD">
        <w:rPr>
          <w:sz w:val="16"/>
        </w:rPr>
        <w:t xml:space="preserve"> a year and a half, </w:t>
      </w:r>
      <w:r w:rsidRPr="00B036CD">
        <w:rPr>
          <w:rStyle w:val="StyleUnderline"/>
        </w:rPr>
        <w:t>and the problem would be over</w:t>
      </w:r>
      <w:r w:rsidRPr="00B036CD">
        <w:rPr>
          <w:sz w:val="16"/>
        </w:rPr>
        <w:t>.</w:t>
      </w:r>
      <w:r>
        <w:rPr>
          <w:sz w:val="16"/>
        </w:rPr>
        <w:t xml:space="preserve"> </w:t>
      </w:r>
      <w:r w:rsidRPr="00244B1F">
        <w:rPr>
          <w:rStyle w:val="Emphasis"/>
          <w:highlight w:val="green"/>
        </w:rPr>
        <w:t>High LEO</w:t>
      </w:r>
      <w:r w:rsidRPr="00B036CD">
        <w:rPr>
          <w:rStyle w:val="StyleUnderline"/>
        </w:rPr>
        <w:t xml:space="preserve"> - 400km to 2000km. This </w:t>
      </w:r>
      <w:r w:rsidRPr="002A301D">
        <w:rPr>
          <w:rStyle w:val="StyleUnderline"/>
        </w:rPr>
        <w:t xml:space="preserve">where </w:t>
      </w:r>
      <w:r w:rsidRPr="00244B1F">
        <w:rPr>
          <w:rStyle w:val="StyleUnderline"/>
          <w:highlight w:val="green"/>
        </w:rPr>
        <w:t>most</w:t>
      </w:r>
      <w:r w:rsidRPr="00B036CD">
        <w:rPr>
          <w:rStyle w:val="StyleUnderline"/>
        </w:rPr>
        <w:t xml:space="preserve"> heavy satellites and most space </w:t>
      </w:r>
      <w:r w:rsidRPr="00244B1F">
        <w:rPr>
          <w:rStyle w:val="StyleUnderline"/>
          <w:highlight w:val="green"/>
        </w:rPr>
        <w:t>junk orbits</w:t>
      </w:r>
      <w:r w:rsidRPr="00B036CD">
        <w:rPr>
          <w:sz w:val="16"/>
        </w:rPr>
        <w:t xml:space="preserve">. The air is thin enough here that satellites only go down slowly, and they have a much farther distance to fall. </w:t>
      </w:r>
      <w:r w:rsidRPr="00B036CD">
        <w:rPr>
          <w:rStyle w:val="StyleUnderline"/>
        </w:rPr>
        <w:t>It can take 50 years for stuff here to get down. This is where Kessler Syndrome could be an issue</w:t>
      </w:r>
      <w:r w:rsidRPr="00B036CD">
        <w:rPr>
          <w:sz w:val="16"/>
        </w:rPr>
        <w:t>.</w:t>
      </w:r>
      <w:r>
        <w:rPr>
          <w:sz w:val="16"/>
        </w:rPr>
        <w:t xml:space="preserve"> </w:t>
      </w:r>
      <w:r w:rsidRPr="00244B1F">
        <w:rPr>
          <w:rStyle w:val="Emphasis"/>
          <w:highlight w:val="green"/>
        </w:rPr>
        <w:t>Mid Orbit</w:t>
      </w:r>
      <w:r w:rsidRPr="00244B1F">
        <w:rPr>
          <w:rStyle w:val="StyleUnderline"/>
          <w:highlight w:val="green"/>
        </w:rPr>
        <w:t xml:space="preserve"> - </w:t>
      </w:r>
      <w:r w:rsidRPr="002A301D">
        <w:rPr>
          <w:rStyle w:val="Emphasis"/>
        </w:rPr>
        <w:t>GPS</w:t>
      </w:r>
      <w:r w:rsidRPr="002A301D">
        <w:rPr>
          <w:rStyle w:val="StyleUnderline"/>
        </w:rPr>
        <w:t xml:space="preserve"> satellites and other navigation</w:t>
      </w:r>
      <w:r w:rsidRPr="00B036CD">
        <w:rPr>
          <w:rStyle w:val="StyleUnderline"/>
        </w:rPr>
        <w:t xml:space="preserve"> </w:t>
      </w:r>
      <w:r w:rsidRPr="00244B1F">
        <w:rPr>
          <w:rStyle w:val="StyleUnderline"/>
          <w:highlight w:val="green"/>
        </w:rPr>
        <w:t>sat</w:t>
      </w:r>
      <w:r w:rsidRPr="00B036CD">
        <w:rPr>
          <w:rStyle w:val="StyleUnderline"/>
        </w:rPr>
        <w:t>ellite</w:t>
      </w:r>
      <w:r w:rsidRPr="00244B1F">
        <w:rPr>
          <w:rStyle w:val="StyleUnderline"/>
          <w:highlight w:val="green"/>
        </w:rPr>
        <w:t>s travel here</w:t>
      </w:r>
      <w:r w:rsidRPr="00B036CD">
        <w:rPr>
          <w:rStyle w:val="StyleUnderline"/>
        </w:rPr>
        <w:t xml:space="preserve"> in lonely, long lives. The </w:t>
      </w:r>
      <w:r w:rsidRPr="00244B1F">
        <w:rPr>
          <w:rStyle w:val="Emphasis"/>
          <w:highlight w:val="green"/>
        </w:rPr>
        <w:t>volume</w:t>
      </w:r>
      <w:r w:rsidRPr="00B036CD">
        <w:rPr>
          <w:rStyle w:val="Emphasis"/>
        </w:rPr>
        <w:t xml:space="preserve"> of space </w:t>
      </w:r>
      <w:r w:rsidRPr="00244B1F">
        <w:rPr>
          <w:rStyle w:val="Emphasis"/>
          <w:highlight w:val="green"/>
        </w:rPr>
        <w:t>is so huge</w:t>
      </w:r>
      <w:r w:rsidRPr="00244B1F">
        <w:rPr>
          <w:rStyle w:val="StyleUnderline"/>
          <w:highlight w:val="green"/>
        </w:rPr>
        <w:t>, and</w:t>
      </w:r>
      <w:r w:rsidRPr="00B036CD">
        <w:rPr>
          <w:rStyle w:val="StyleUnderline"/>
        </w:rPr>
        <w:t xml:space="preserve"> the </w:t>
      </w:r>
      <w:r w:rsidRPr="00244B1F">
        <w:rPr>
          <w:rStyle w:val="Emphasis"/>
          <w:highlight w:val="green"/>
        </w:rPr>
        <w:t>number of sat</w:t>
      </w:r>
      <w:r w:rsidRPr="00B036CD">
        <w:rPr>
          <w:rStyle w:val="Emphasis"/>
        </w:rPr>
        <w:t>ellite</w:t>
      </w:r>
      <w:r w:rsidRPr="00244B1F">
        <w:rPr>
          <w:rStyle w:val="Emphasis"/>
          <w:highlight w:val="green"/>
        </w:rPr>
        <w:t>s so few</w:t>
      </w:r>
      <w:r w:rsidRPr="00B036CD">
        <w:rPr>
          <w:rStyle w:val="StyleUnderline"/>
        </w:rPr>
        <w:t xml:space="preserve">, that </w:t>
      </w:r>
      <w:r w:rsidRPr="00244B1F">
        <w:rPr>
          <w:rStyle w:val="StyleUnderline"/>
          <w:highlight w:val="green"/>
        </w:rPr>
        <w:t xml:space="preserve">we </w:t>
      </w:r>
      <w:r w:rsidRPr="00244B1F">
        <w:rPr>
          <w:rStyle w:val="Emphasis"/>
          <w:highlight w:val="green"/>
        </w:rPr>
        <w:t>don’t</w:t>
      </w:r>
      <w:r w:rsidRPr="00B036CD">
        <w:rPr>
          <w:rStyle w:val="Emphasis"/>
        </w:rPr>
        <w:t xml:space="preserve"> need to </w:t>
      </w:r>
      <w:r w:rsidRPr="00244B1F">
        <w:rPr>
          <w:rStyle w:val="Emphasis"/>
          <w:highlight w:val="green"/>
        </w:rPr>
        <w:t>worry</w:t>
      </w:r>
      <w:r w:rsidRPr="00B036CD">
        <w:rPr>
          <w:rStyle w:val="StyleUnderline"/>
        </w:rPr>
        <w:t xml:space="preserve"> about Kessler </w:t>
      </w:r>
      <w:r w:rsidRPr="002A301D">
        <w:rPr>
          <w:rStyle w:val="Emphasis"/>
        </w:rPr>
        <w:t>here</w:t>
      </w:r>
      <w:r w:rsidRPr="00B036CD">
        <w:rPr>
          <w:sz w:val="16"/>
        </w:rPr>
        <w:t>.</w:t>
      </w:r>
      <w:r>
        <w:rPr>
          <w:sz w:val="16"/>
        </w:rPr>
        <w:t xml:space="preserve"> </w:t>
      </w:r>
      <w:r w:rsidRPr="00B036CD">
        <w:rPr>
          <w:rStyle w:val="Emphasis"/>
        </w:rPr>
        <w:t>GEO</w:t>
      </w:r>
      <w:r w:rsidRPr="00B036CD">
        <w:rPr>
          <w:rStyle w:val="StyleUnderline"/>
        </w:rPr>
        <w:t xml:space="preserve"> - If you put a satellite far enough out from earth, the speed that the satellite travels around the earth will match the speed of the surface of the earth rotating under it</w:t>
      </w:r>
      <w:r w:rsidRPr="00B036CD">
        <w:rPr>
          <w:sz w:val="16"/>
        </w:rPr>
        <w:t xml:space="preserve">. From the ground, the satellite will appear to hang motionless. </w:t>
      </w:r>
      <w:proofErr w:type="gramStart"/>
      <w:r w:rsidRPr="00B036CD">
        <w:rPr>
          <w:sz w:val="16"/>
        </w:rPr>
        <w:t>Usually</w:t>
      </w:r>
      <w:proofErr w:type="gramEnd"/>
      <w:r w:rsidRPr="00B036CD">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w:t>
      </w:r>
      <w:r w:rsidRPr="00B036CD">
        <w:rPr>
          <w:sz w:val="16"/>
        </w:rPr>
        <w:lastRenderedPageBreak/>
        <w:t xml:space="preserve">neighborhood.) For Kessler purposes, </w:t>
      </w:r>
      <w:r w:rsidRPr="002A301D">
        <w:rPr>
          <w:rStyle w:val="StyleUnderline"/>
        </w:rPr>
        <w:t>GEO orbit is</w:t>
      </w:r>
      <w:r w:rsidRPr="00B036CD">
        <w:rPr>
          <w:rStyle w:val="StyleUnderline"/>
        </w:rPr>
        <w:t xml:space="preserve"> roughly a ring 384,400 km around. However, all</w:t>
      </w:r>
      <w:r w:rsidRPr="00B036CD">
        <w:rPr>
          <w:sz w:val="16"/>
        </w:rPr>
        <w:t xml:space="preserve"> the </w:t>
      </w:r>
      <w:r w:rsidRPr="00244B1F">
        <w:rPr>
          <w:rStyle w:val="StyleUnderline"/>
          <w:highlight w:val="green"/>
        </w:rPr>
        <w:t>sat</w:t>
      </w:r>
      <w:r w:rsidRPr="00B036CD">
        <w:rPr>
          <w:rStyle w:val="StyleUnderline"/>
        </w:rPr>
        <w:t>ellite</w:t>
      </w:r>
      <w:r w:rsidRPr="00244B1F">
        <w:rPr>
          <w:rStyle w:val="StyleUnderline"/>
          <w:highlight w:val="green"/>
        </w:rPr>
        <w:t>s</w:t>
      </w:r>
      <w:r w:rsidRPr="00B036CD">
        <w:rPr>
          <w:rStyle w:val="StyleUnderline"/>
        </w:rPr>
        <w:t xml:space="preserve"> here are </w:t>
      </w:r>
      <w:r w:rsidRPr="00244B1F">
        <w:rPr>
          <w:rStyle w:val="StyleUnderline"/>
          <w:highlight w:val="green"/>
        </w:rPr>
        <w:t>moving the same</w:t>
      </w:r>
      <w:r w:rsidRPr="00B036CD">
        <w:rPr>
          <w:rStyle w:val="StyleUnderline"/>
        </w:rPr>
        <w:t xml:space="preserve"> direction at the same </w:t>
      </w:r>
      <w:r w:rsidRPr="00244B1F">
        <w:rPr>
          <w:rStyle w:val="StyleUnderline"/>
          <w:highlight w:val="green"/>
        </w:rPr>
        <w:t>speed</w:t>
      </w:r>
      <w:r w:rsidRPr="00B036CD">
        <w:rPr>
          <w:rStyle w:val="StyleUnderline"/>
        </w:rPr>
        <w:t xml:space="preserve"> - debris doesn’t get free velocity</w:t>
      </w:r>
      <w:r w:rsidRPr="00B036CD">
        <w:rPr>
          <w:sz w:val="16"/>
        </w:rPr>
        <w:t xml:space="preserve"> from the speed of the satellites. </w:t>
      </w:r>
      <w:r w:rsidRPr="002A301D">
        <w:rPr>
          <w:rStyle w:val="StyleUnderline"/>
        </w:rPr>
        <w:t>Also</w:t>
      </w:r>
      <w:r w:rsidRPr="00B036CD">
        <w:rPr>
          <w:rStyle w:val="StyleUnderline"/>
        </w:rPr>
        <w:t xml:space="preserve">, it’s quite expensive to get a satellite here, and so there aren’t many, </w:t>
      </w:r>
      <w:r w:rsidRPr="002A301D">
        <w:rPr>
          <w:rStyle w:val="StyleUnderline"/>
        </w:rPr>
        <w:t>only</w:t>
      </w:r>
      <w:r w:rsidRPr="00B036CD">
        <w:rPr>
          <w:rStyle w:val="StyleUnderline"/>
        </w:rPr>
        <w:t xml:space="preserve"> about </w:t>
      </w:r>
      <w:r w:rsidRPr="00244B1F">
        <w:rPr>
          <w:rStyle w:val="Emphasis"/>
          <w:highlight w:val="green"/>
        </w:rPr>
        <w:t>one</w:t>
      </w:r>
      <w:r w:rsidRPr="00B036CD">
        <w:rPr>
          <w:rStyle w:val="Emphasis"/>
        </w:rPr>
        <w:t xml:space="preserve"> satellite </w:t>
      </w:r>
      <w:r w:rsidRPr="00244B1F">
        <w:rPr>
          <w:rStyle w:val="Emphasis"/>
          <w:highlight w:val="green"/>
        </w:rPr>
        <w:t>per 1000km</w:t>
      </w:r>
      <w:r w:rsidRPr="00B036CD">
        <w:rPr>
          <w:rStyle w:val="StyleUnderline"/>
        </w:rPr>
        <w:t xml:space="preserve"> of the ring. Kessler is </w:t>
      </w:r>
      <w:r w:rsidRPr="00244B1F">
        <w:rPr>
          <w:rStyle w:val="Emphasis"/>
          <w:highlight w:val="green"/>
        </w:rPr>
        <w:t>not a problem</w:t>
      </w:r>
      <w:r w:rsidRPr="00B036CD">
        <w:rPr>
          <w:rStyle w:val="StyleUnderline"/>
        </w:rPr>
        <w:t xml:space="preserve"> here</w:t>
      </w:r>
      <w:r w:rsidRPr="00B036CD">
        <w:rPr>
          <w:sz w:val="16"/>
        </w:rPr>
        <w:t>.</w:t>
      </w:r>
      <w:r>
        <w:rPr>
          <w:sz w:val="16"/>
        </w:rPr>
        <w:t xml:space="preserve"> </w:t>
      </w:r>
      <w:r w:rsidRPr="00B036CD">
        <w:rPr>
          <w:sz w:val="16"/>
        </w:rPr>
        <w:t>How bad could Kessler Syndrome in High LEO be?</w:t>
      </w:r>
      <w:r>
        <w:rPr>
          <w:sz w:val="16"/>
        </w:rPr>
        <w:t xml:space="preserve"> </w:t>
      </w:r>
      <w:r w:rsidRPr="00B036CD">
        <w:rPr>
          <w:sz w:val="16"/>
        </w:rPr>
        <w:t xml:space="preserve">Let’s </w:t>
      </w:r>
      <w:r w:rsidRPr="002A301D">
        <w:rPr>
          <w:rStyle w:val="StyleUnderline"/>
        </w:rPr>
        <w:t xml:space="preserve">imagine a </w:t>
      </w:r>
      <w:proofErr w:type="gramStart"/>
      <w:r w:rsidRPr="00244B1F">
        <w:rPr>
          <w:rStyle w:val="Emphasis"/>
          <w:highlight w:val="green"/>
        </w:rPr>
        <w:t>worst case</w:t>
      </w:r>
      <w:proofErr w:type="gramEnd"/>
      <w:r w:rsidRPr="00244B1F">
        <w:rPr>
          <w:rStyle w:val="StyleUnderline"/>
          <w:highlight w:val="green"/>
        </w:rPr>
        <w:t xml:space="preserve"> scenario</w:t>
      </w:r>
      <w:r w:rsidRPr="00B036CD">
        <w:rPr>
          <w:sz w:val="16"/>
        </w:rPr>
        <w:t>.</w:t>
      </w:r>
      <w:r>
        <w:rPr>
          <w:sz w:val="16"/>
        </w:rPr>
        <w:t xml:space="preserve"> </w:t>
      </w:r>
      <w:r w:rsidRPr="00B036CD">
        <w:rPr>
          <w:rStyle w:val="StyleUnderline"/>
        </w:rPr>
        <w:t>An evil alien</w:t>
      </w:r>
      <w:r w:rsidRPr="00B036CD">
        <w:rPr>
          <w:sz w:val="16"/>
        </w:rPr>
        <w:t xml:space="preserve"> intelligence </w:t>
      </w:r>
      <w:r w:rsidRPr="00B036CD">
        <w:rPr>
          <w:rStyle w:val="StyleUnderline"/>
        </w:rPr>
        <w:t xml:space="preserve">chops up </w:t>
      </w:r>
      <w:r w:rsidRPr="005E6353">
        <w:rPr>
          <w:rStyle w:val="StyleUnderline"/>
        </w:rPr>
        <w:t xml:space="preserve">everything in High LEO, </w:t>
      </w:r>
      <w:r w:rsidRPr="005E6353">
        <w:rPr>
          <w:rStyle w:val="Emphasis"/>
        </w:rPr>
        <w:t>turn</w:t>
      </w:r>
      <w:r w:rsidRPr="005E6353">
        <w:rPr>
          <w:rStyle w:val="StyleUnderline"/>
        </w:rPr>
        <w:t>ing it into 1cm cubes of death</w:t>
      </w:r>
      <w:r w:rsidRPr="005E6353">
        <w:rPr>
          <w:sz w:val="16"/>
        </w:rPr>
        <w:t xml:space="preserve"> orbiting at 1000km, </w:t>
      </w:r>
      <w:r w:rsidRPr="005E6353">
        <w:rPr>
          <w:rStyle w:val="StyleUnderline"/>
        </w:rPr>
        <w:t>spread</w:t>
      </w:r>
      <w:r w:rsidRPr="005E6353">
        <w:rPr>
          <w:sz w:val="16"/>
        </w:rPr>
        <w:t xml:space="preserve"> as </w:t>
      </w:r>
      <w:r w:rsidRPr="005E6353">
        <w:rPr>
          <w:rStyle w:val="StyleUnderline"/>
        </w:rPr>
        <w:t>evenly</w:t>
      </w:r>
      <w:r w:rsidRPr="005E6353">
        <w:rPr>
          <w:sz w:val="16"/>
        </w:rPr>
        <w:t xml:space="preserve"> across the surface of this sphere as orbital mechanics would allow. </w:t>
      </w:r>
      <w:r w:rsidRPr="005E6353">
        <w:rPr>
          <w:rStyle w:val="StyleUnderline"/>
        </w:rPr>
        <w:t>Is humanity cut off from space?</w:t>
      </w:r>
      <w:r>
        <w:rPr>
          <w:rStyle w:val="StyleUnderline"/>
        </w:rPr>
        <w:t xml:space="preserve"> </w:t>
      </w:r>
      <w:r w:rsidRPr="005E6353">
        <w:rPr>
          <w:sz w:val="16"/>
        </w:rPr>
        <w:t xml:space="preserve">I’m guessing </w:t>
      </w:r>
      <w:r w:rsidRPr="005E6353">
        <w:rPr>
          <w:rStyle w:val="StyleUnderline"/>
        </w:rPr>
        <w:t>the world has launched</w:t>
      </w:r>
      <w:r w:rsidRPr="005E6353">
        <w:rPr>
          <w:sz w:val="16"/>
        </w:rPr>
        <w:t xml:space="preserve"> about </w:t>
      </w:r>
      <w:r w:rsidRPr="005E6353">
        <w:rPr>
          <w:rStyle w:val="StyleUnderline"/>
        </w:rPr>
        <w:t>10,000 tons of satellites total</w:t>
      </w:r>
      <w:r w:rsidRPr="005E6353">
        <w:rPr>
          <w:sz w:val="16"/>
        </w:rPr>
        <w:t xml:space="preserve">. For guessing purposes, </w:t>
      </w:r>
      <w:r w:rsidRPr="005E6353">
        <w:rPr>
          <w:rStyle w:val="StyleUnderline"/>
        </w:rPr>
        <w:t>I’ll assume 2,500 tons of satellites</w:t>
      </w:r>
      <w:r w:rsidRPr="005E6353">
        <w:rPr>
          <w:sz w:val="16"/>
        </w:rPr>
        <w:t xml:space="preserve"> and junk </w:t>
      </w:r>
      <w:r w:rsidRPr="005E6353">
        <w:rPr>
          <w:rStyle w:val="StyleUnderline"/>
        </w:rPr>
        <w:t>currently in High LEO</w:t>
      </w:r>
      <w:r w:rsidRPr="005E6353">
        <w:rPr>
          <w:sz w:val="16"/>
        </w:rPr>
        <w:t xml:space="preserve">. If satellites are made of aluminum, with a density of 2.70 g/cm3, </w:t>
      </w:r>
      <w:r w:rsidRPr="005E6353">
        <w:rPr>
          <w:rStyle w:val="StyleUnderline"/>
        </w:rPr>
        <w:t xml:space="preserve">then that’s </w:t>
      </w:r>
      <w:r w:rsidRPr="005E6353">
        <w:rPr>
          <w:rStyle w:val="Emphasis"/>
        </w:rPr>
        <w:t>839,985,870 1cm cubes</w:t>
      </w:r>
      <w:r w:rsidRPr="005E6353">
        <w:rPr>
          <w:sz w:val="16"/>
        </w:rPr>
        <w:t xml:space="preserve">. A sphere for an orbit of 1,000km has a surface area of 682,752,000 square KM. </w:t>
      </w:r>
      <w:proofErr w:type="gramStart"/>
      <w:r w:rsidRPr="005E6353">
        <w:rPr>
          <w:sz w:val="16"/>
        </w:rPr>
        <w:t>So</w:t>
      </w:r>
      <w:proofErr w:type="gramEnd"/>
      <w:r w:rsidRPr="005E6353">
        <w:rPr>
          <w:sz w:val="16"/>
        </w:rPr>
        <w:t xml:space="preserve"> </w:t>
      </w:r>
      <w:r w:rsidRPr="005E6353">
        <w:rPr>
          <w:rStyle w:val="StyleUnderline"/>
        </w:rPr>
        <w:t>there would be one cube</w:t>
      </w:r>
      <w:r w:rsidRPr="005E6353">
        <w:rPr>
          <w:sz w:val="16"/>
        </w:rPr>
        <w:t xml:space="preserve"> of junk </w:t>
      </w:r>
      <w:r w:rsidRPr="005E6353">
        <w:rPr>
          <w:rStyle w:val="StyleUnderline"/>
        </w:rPr>
        <w:t>per .81 square KM. If a rocket</w:t>
      </w:r>
      <w:r w:rsidRPr="00B036CD">
        <w:rPr>
          <w:rStyle w:val="StyleUnderline"/>
        </w:rPr>
        <w:t xml:space="preserve"> traveled through that, its </w:t>
      </w:r>
      <w:r w:rsidRPr="00244B1F">
        <w:rPr>
          <w:rStyle w:val="StyleUnderline"/>
          <w:highlight w:val="green"/>
        </w:rPr>
        <w:t>odds of hitting</w:t>
      </w:r>
      <w:r w:rsidRPr="00B036CD">
        <w:rPr>
          <w:rStyle w:val="StyleUnderline"/>
        </w:rPr>
        <w:t xml:space="preserve"> that cube </w:t>
      </w:r>
      <w:r w:rsidRPr="00244B1F">
        <w:rPr>
          <w:rStyle w:val="StyleUnderline"/>
          <w:highlight w:val="green"/>
        </w:rPr>
        <w:t xml:space="preserve">are </w:t>
      </w:r>
      <w:r w:rsidRPr="00244B1F">
        <w:rPr>
          <w:rStyle w:val="Emphasis"/>
          <w:highlight w:val="green"/>
        </w:rPr>
        <w:t xml:space="preserve">tiny </w:t>
      </w:r>
      <w:r w:rsidRPr="005E6353">
        <w:rPr>
          <w:rStyle w:val="Emphasis"/>
        </w:rPr>
        <w:t>- less than 1 in 10,000</w:t>
      </w:r>
      <w:r w:rsidRPr="00B036CD">
        <w:rPr>
          <w:sz w:val="16"/>
        </w:rPr>
        <w:t>.</w:t>
      </w:r>
    </w:p>
    <w:p w14:paraId="74CB1B32" w14:textId="7A69F8A4" w:rsidR="0075368C" w:rsidRDefault="0075368C" w:rsidP="000E1EAC">
      <w:pPr>
        <w:pStyle w:val="Heading4"/>
        <w:rPr>
          <w:rFonts w:cs="Calibri"/>
        </w:rPr>
      </w:pPr>
      <w:r>
        <w:rPr>
          <w:rFonts w:cs="Calibri"/>
        </w:rPr>
        <w:t xml:space="preserve">3] Concedes Asteroid Mining can be regulated to still be allowed to occur – says “possible to … manage risk” – no solvency deficit to the CP. </w:t>
      </w:r>
    </w:p>
    <w:p w14:paraId="320E5F88" w14:textId="11D40DAE" w:rsidR="0075368C" w:rsidRDefault="0075368C" w:rsidP="0075368C">
      <w:pPr>
        <w:pStyle w:val="Heading3"/>
      </w:pPr>
      <w:r>
        <w:lastRenderedPageBreak/>
        <w:t>AT Africa</w:t>
      </w:r>
    </w:p>
    <w:p w14:paraId="4B350413" w14:textId="77777777" w:rsidR="00026A7A" w:rsidRDefault="0075368C" w:rsidP="00026A7A">
      <w:pPr>
        <w:pStyle w:val="Heading4"/>
      </w:pPr>
      <w:r>
        <w:t xml:space="preserve">AT </w:t>
      </w:r>
      <w:proofErr w:type="spellStart"/>
      <w:r>
        <w:t>oni</w:t>
      </w:r>
      <w:proofErr w:type="spellEnd"/>
    </w:p>
    <w:p w14:paraId="0F1D78B9" w14:textId="4B162E1E" w:rsidR="0075368C" w:rsidRDefault="0075368C" w:rsidP="00026A7A">
      <w:pPr>
        <w:pStyle w:val="Heading4"/>
        <w:numPr>
          <w:ilvl w:val="0"/>
          <w:numId w:val="14"/>
        </w:numPr>
      </w:pPr>
      <w:r>
        <w:t xml:space="preserve">space mining </w:t>
      </w:r>
      <w:proofErr w:type="gramStart"/>
      <w:r>
        <w:t>make</w:t>
      </w:r>
      <w:proofErr w:type="gramEnd"/>
      <w:r>
        <w:t xml:space="preserve"> African economy better- </w:t>
      </w:r>
      <w:proofErr w:type="spellStart"/>
      <w:r>
        <w:t>africa</w:t>
      </w:r>
      <w:proofErr w:type="spellEnd"/>
      <w:r>
        <w:t xml:space="preserve"> firms go to space or space dust/rocks will be processed in African countries</w:t>
      </w:r>
    </w:p>
    <w:p w14:paraId="2B475282" w14:textId="55C2072C" w:rsidR="00026A7A" w:rsidRDefault="00026A7A" w:rsidP="00026A7A">
      <w:pPr>
        <w:pStyle w:val="Heading4"/>
        <w:numPr>
          <w:ilvl w:val="0"/>
          <w:numId w:val="14"/>
        </w:numPr>
      </w:pPr>
      <w:r>
        <w:t xml:space="preserve">not everyone can go to space-people still rely on Africa </w:t>
      </w:r>
    </w:p>
    <w:p w14:paraId="390B345C" w14:textId="21888FD9" w:rsidR="00026A7A" w:rsidRDefault="00026A7A" w:rsidP="00026A7A">
      <w:pPr>
        <w:pStyle w:val="Heading4"/>
      </w:pPr>
      <w:r>
        <w:t>Econ decline</w:t>
      </w:r>
    </w:p>
    <w:p w14:paraId="0F0334E7" w14:textId="2536F8F4" w:rsidR="00026A7A" w:rsidRDefault="00026A7A" w:rsidP="00026A7A">
      <w:pPr>
        <w:pStyle w:val="Heading4"/>
        <w:numPr>
          <w:ilvl w:val="0"/>
          <w:numId w:val="15"/>
        </w:numPr>
      </w:pPr>
      <w:r>
        <w:t xml:space="preserve">Econ decline in Africa for years-hasn’t led to war, or if it has it has been contained </w:t>
      </w:r>
    </w:p>
    <w:p w14:paraId="26F1E2D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F32AF1"/>
    <w:multiLevelType w:val="hybridMultilevel"/>
    <w:tmpl w:val="B81E09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EB34BD"/>
    <w:multiLevelType w:val="hybridMultilevel"/>
    <w:tmpl w:val="8F08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F826E1"/>
    <w:multiLevelType w:val="hybridMultilevel"/>
    <w:tmpl w:val="84B218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E74644"/>
    <w:multiLevelType w:val="hybridMultilevel"/>
    <w:tmpl w:val="BBA09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F7C05"/>
    <w:rsid w:val="000029E3"/>
    <w:rsid w:val="000029E8"/>
    <w:rsid w:val="00004225"/>
    <w:rsid w:val="000066CA"/>
    <w:rsid w:val="00007264"/>
    <w:rsid w:val="000076A9"/>
    <w:rsid w:val="00014FAD"/>
    <w:rsid w:val="00015D2A"/>
    <w:rsid w:val="0002490B"/>
    <w:rsid w:val="00026465"/>
    <w:rsid w:val="00026A7A"/>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EA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68C"/>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C0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E3E"/>
    <w:rsid w:val="00DF400D"/>
    <w:rsid w:val="00DF5C23"/>
    <w:rsid w:val="00E01DAD"/>
    <w:rsid w:val="00E01F3A"/>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4338CA"/>
  <w14:defaultImageDpi w14:val="300"/>
  <w15:docId w15:val="{BAA58F0A-8653-E24D-A838-64C3CC30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1E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1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1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1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E1E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1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1EAC"/>
  </w:style>
  <w:style w:type="character" w:customStyle="1" w:styleId="Heading1Char">
    <w:name w:val="Heading 1 Char"/>
    <w:aliases w:val="Pocket Char"/>
    <w:basedOn w:val="DefaultParagraphFont"/>
    <w:link w:val="Heading1"/>
    <w:uiPriority w:val="9"/>
    <w:rsid w:val="000E1E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1E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E1EAC"/>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E1EA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E1EAC"/>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0E1EAC"/>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
    <w:basedOn w:val="DefaultParagraphFont"/>
    <w:link w:val="Emphasis1"/>
    <w:uiPriority w:val="20"/>
    <w:qFormat/>
    <w:rsid w:val="000E1E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1EA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0E1EAC"/>
    <w:rPr>
      <w:color w:val="auto"/>
      <w:u w:val="none"/>
    </w:rPr>
  </w:style>
  <w:style w:type="paragraph" w:styleId="DocumentMap">
    <w:name w:val="Document Map"/>
    <w:basedOn w:val="Normal"/>
    <w:link w:val="DocumentMapChar"/>
    <w:uiPriority w:val="99"/>
    <w:semiHidden/>
    <w:unhideWhenUsed/>
    <w:rsid w:val="000E1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1EAC"/>
    <w:rPr>
      <w:rFonts w:ascii="Lucida Grande" w:hAnsi="Lucida Grande" w:cs="Lucida Grande"/>
    </w:rPr>
  </w:style>
  <w:style w:type="paragraph" w:customStyle="1" w:styleId="Emphasis1">
    <w:name w:val="Emphasis1"/>
    <w:basedOn w:val="Normal"/>
    <w:link w:val="Emphasis"/>
    <w:autoRedefine/>
    <w:uiPriority w:val="20"/>
    <w:qFormat/>
    <w:rsid w:val="007F7C0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7F7C05"/>
    <w:pPr>
      <w:spacing w:before="480" w:line="240" w:lineRule="auto"/>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F7C05"/>
    <w:pPr>
      <w:spacing w:line="256" w:lineRule="auto"/>
      <w:ind w:left="720"/>
      <w:jc w:val="both"/>
    </w:pPr>
    <w:rPr>
      <w:b/>
      <w:iCs/>
      <w:u w:val="single"/>
    </w:rPr>
  </w:style>
  <w:style w:type="paragraph" w:styleId="ListParagraph">
    <w:name w:val="List Paragraph"/>
    <w:basedOn w:val="Normal"/>
    <w:uiPriority w:val="34"/>
    <w:qFormat/>
    <w:rsid w:val="00026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bovethelaw.com/2020/01/space-law-can-only-be-libertarian-mind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diplomat.com/2018/03/how-should-the-us-engage-china-in-space" TargetMode="External"/><Relationship Id="rId5" Type="http://schemas.openxmlformats.org/officeDocument/2006/relationships/numbering" Target="numbering.xml"/><Relationship Id="rId10" Type="http://schemas.openxmlformats.org/officeDocument/2006/relationships/hyperlink" Target="http://www.uscc.gov/sites/default/files/Fisher_Testimony_2.18.15.pdf"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18</Pages>
  <Words>9862</Words>
  <Characters>56217</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2022-02-05T22:39:00Z</dcterms:created>
  <dcterms:modified xsi:type="dcterms:W3CDTF">2022-02-05T23:18:00Z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