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ABB46" w14:textId="053AC7A2" w:rsidR="00E42E4C" w:rsidRDefault="004E3D80" w:rsidP="004E3D80">
      <w:pPr>
        <w:pStyle w:val="Heading2"/>
      </w:pPr>
      <w:r>
        <w:t>1</w:t>
      </w:r>
      <w:r w:rsidR="00F57C7E" w:rsidRPr="00F57C7E">
        <w:rPr>
          <w:noProof/>
        </w:rPr>
        <w:t xml:space="preserve"> </w:t>
      </w:r>
      <w:r w:rsidR="00F57C7E" w:rsidRPr="00F57C7E">
        <w:rPr>
          <w:noProof/>
        </w:rPr>
        <w:lastRenderedPageBreak/>
        <w:drawing>
          <wp:inline distT="0" distB="0" distL="0" distR="0" wp14:anchorId="5B403E3C" wp14:editId="6C680830">
            <wp:extent cx="13322300" cy="10731500"/>
            <wp:effectExtent l="0" t="0" r="0" b="0"/>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pic:nvPicPr>
                  <pic:blipFill>
                    <a:blip r:embed="rId9"/>
                    <a:stretch>
                      <a:fillRect/>
                    </a:stretch>
                  </pic:blipFill>
                  <pic:spPr>
                    <a:xfrm>
                      <a:off x="0" y="0"/>
                      <a:ext cx="13322300" cy="10731500"/>
                    </a:xfrm>
                    <a:prstGeom prst="rect">
                      <a:avLst/>
                    </a:prstGeom>
                  </pic:spPr>
                </pic:pic>
              </a:graphicData>
            </a:graphic>
          </wp:inline>
        </w:drawing>
      </w:r>
    </w:p>
    <w:p w14:paraId="7E1FE227" w14:textId="3FFB8611" w:rsidR="004E3D80" w:rsidRPr="004E3D80" w:rsidRDefault="00F57C7E" w:rsidP="004E3D80">
      <w:pPr>
        <w:pStyle w:val="Heading4"/>
      </w:pPr>
      <w:r w:rsidRPr="00F57C7E">
        <w:rPr>
          <w:noProof/>
        </w:rPr>
        <w:lastRenderedPageBreak/>
        <w:drawing>
          <wp:inline distT="0" distB="0" distL="0" distR="0" wp14:anchorId="2F530CD3" wp14:editId="1D1DAC37">
            <wp:extent cx="13360400" cy="10718800"/>
            <wp:effectExtent l="0" t="0" r="0" b="0"/>
            <wp:docPr id="2" name="Picture 2"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medium confidence"/>
                    <pic:cNvPicPr/>
                  </pic:nvPicPr>
                  <pic:blipFill>
                    <a:blip r:embed="rId10"/>
                    <a:stretch>
                      <a:fillRect/>
                    </a:stretch>
                  </pic:blipFill>
                  <pic:spPr>
                    <a:xfrm>
                      <a:off x="0" y="0"/>
                      <a:ext cx="13360400" cy="10718800"/>
                    </a:xfrm>
                    <a:prstGeom prst="rect">
                      <a:avLst/>
                    </a:prstGeom>
                  </pic:spPr>
                </pic:pic>
              </a:graphicData>
            </a:graphic>
          </wp:inline>
        </w:drawing>
      </w:r>
      <w:r w:rsidR="004E3D80" w:rsidRPr="004E3D80">
        <w:lastRenderedPageBreak/>
        <w:t xml:space="preserve">Interpretation: Debaters must disclose affirmative frameworks, advocacy texts, and advantage areas thirty minutes before round if they haven’t read the affirmative before </w:t>
      </w:r>
    </w:p>
    <w:p w14:paraId="6D1C6A4A" w14:textId="77777777" w:rsidR="004E3D80" w:rsidRPr="004E3D80" w:rsidRDefault="004E3D80" w:rsidP="004E3D80">
      <w:pPr>
        <w:pStyle w:val="Heading4"/>
      </w:pPr>
      <w:r w:rsidRPr="004E3D80">
        <w:t>Violation: They didn’t</w:t>
      </w:r>
    </w:p>
    <w:p w14:paraId="156C760A" w14:textId="76268886" w:rsidR="004E3D80" w:rsidRPr="004E3D80" w:rsidRDefault="004E3D80" w:rsidP="004E3D80">
      <w:pPr>
        <w:pStyle w:val="Heading4"/>
      </w:pPr>
      <w:r w:rsidRPr="004E3D80">
        <w:t xml:space="preserve">Standards: 1] Clash- Not disclosing incentivizes surprise tactics and poorly refined positions that rely on artificial and vague negative engagement to win debates 2] Shiftiness- Not knowing enough about the affirmative coming into round incentivizes 1ar shiftiness about what the </w:t>
      </w:r>
      <w:proofErr w:type="spellStart"/>
      <w:r w:rsidRPr="004E3D80">
        <w:t>aff</w:t>
      </w:r>
      <w:proofErr w:type="spellEnd"/>
      <w:r w:rsidRPr="004E3D80">
        <w:t xml:space="preserve"> is and what their framework/advocacy entails.</w:t>
      </w:r>
    </w:p>
    <w:p w14:paraId="1B5DD7B1" w14:textId="0FA16711" w:rsidR="004E3D80" w:rsidRPr="004E3D80" w:rsidRDefault="004E3D80" w:rsidP="004E3D80">
      <w:pPr>
        <w:pStyle w:val="Heading4"/>
      </w:pPr>
      <w:r w:rsidRPr="004E3D80">
        <w:t>Fairness – debate is a competitive activity that requires fairness for objective evaluation. Outweighs because it’s the only intrinsic part of debate – all other rules can be debated over but rely on some conception of fairness to be justified</w:t>
      </w:r>
      <w:r w:rsidR="00F57C7E">
        <w:t xml:space="preserve">-1. You adhere to it through </w:t>
      </w:r>
      <w:proofErr w:type="spellStart"/>
      <w:r w:rsidR="00F57C7E">
        <w:t>speechtimes</w:t>
      </w:r>
      <w:proofErr w:type="spellEnd"/>
      <w:r w:rsidR="00F57C7E">
        <w:t xml:space="preserve"> 2. Assume judge evaluates argument 3. Controls the internal link to K-education, only in a fair debate can we learn why the K is good </w:t>
      </w:r>
    </w:p>
    <w:p w14:paraId="7A2852E6" w14:textId="77777777" w:rsidR="004E3D80" w:rsidRPr="004E3D80" w:rsidRDefault="004E3D80" w:rsidP="004E3D80">
      <w:pPr>
        <w:pStyle w:val="Heading4"/>
      </w:pPr>
      <w:r w:rsidRPr="004E3D80">
        <w:t>Drop the debater – a~ deter future abuse and b~ set better norms for debate.</w:t>
      </w:r>
    </w:p>
    <w:p w14:paraId="78014B32" w14:textId="77777777" w:rsidR="004E3D80" w:rsidRPr="004E3D80" w:rsidRDefault="004E3D80" w:rsidP="004E3D80">
      <w:pPr>
        <w:pStyle w:val="Heading4"/>
      </w:pPr>
      <w:r w:rsidRPr="004E3D80">
        <w:t xml:space="preserve">Competing </w:t>
      </w:r>
      <w:proofErr w:type="spellStart"/>
      <w:r w:rsidRPr="004E3D80">
        <w:t>interps</w:t>
      </w:r>
      <w:proofErr w:type="spellEnd"/>
      <w:r w:rsidRPr="004E3D80">
        <w:t xml:space="preserve"> – ~a~ reasonability is arbitrary and encourages judge intervention since there’s no clear norm, ~b~ it creates a race to the top where we create the best possible norms for debate.</w:t>
      </w:r>
    </w:p>
    <w:p w14:paraId="2ED14EAC" w14:textId="2A574D91" w:rsidR="00F57C7E" w:rsidRPr="00F57C7E" w:rsidRDefault="00F57C7E" w:rsidP="00F57C7E">
      <w:pPr>
        <w:pStyle w:val="Heading4"/>
      </w:pPr>
      <w:r w:rsidRPr="00F57C7E">
        <w:t xml:space="preserve">No RVIs/Impact turns- A] Illogical- you don’t win for being fair B] Encourages baiting theory which proliferates abuse C] Chills checking theory for fear of the RVI D] Exclusions inevitable- neg has burden of rejoinder which means we inevitably have to exclude the </w:t>
      </w:r>
      <w:proofErr w:type="spellStart"/>
      <w:r w:rsidRPr="00F57C7E">
        <w:t>aff</w:t>
      </w:r>
      <w:proofErr w:type="spellEnd"/>
      <w:r w:rsidRPr="00F57C7E">
        <w:t>.</w:t>
      </w:r>
      <w:r>
        <w:t xml:space="preserve"> </w:t>
      </w:r>
    </w:p>
    <w:p w14:paraId="6B88B1E4" w14:textId="55C983C7" w:rsidR="0095349B" w:rsidRDefault="004E3D80" w:rsidP="0095349B">
      <w:pPr>
        <w:pStyle w:val="Heading2"/>
      </w:pPr>
      <w:r>
        <w:lastRenderedPageBreak/>
        <w:t>2</w:t>
      </w:r>
    </w:p>
    <w:p w14:paraId="761D5C27" w14:textId="77777777" w:rsidR="0095349B" w:rsidRPr="00B622C5" w:rsidRDefault="0095349B" w:rsidP="0095349B">
      <w:pPr>
        <w:pStyle w:val="Heading4"/>
      </w:pPr>
      <w:r w:rsidRPr="00B622C5">
        <w:t>The starting point of morality is practical reason. 3 warrants:</w:t>
      </w:r>
    </w:p>
    <w:p w14:paraId="5F654CC3" w14:textId="77777777" w:rsidR="0095349B" w:rsidRPr="00B622C5" w:rsidRDefault="0095349B" w:rsidP="0095349B">
      <w:pPr>
        <w:pStyle w:val="Heading4"/>
      </w:pPr>
      <w:r w:rsidRPr="00B622C5">
        <w:t xml:space="preserve">1] Regress: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Metaethical standards </w:t>
      </w:r>
      <w:proofErr w:type="gramStart"/>
      <w:r w:rsidRPr="00B622C5">
        <w:t>outweigh:</w:t>
      </w:r>
      <w:proofErr w:type="gramEnd"/>
      <w:r w:rsidRPr="00B622C5">
        <w:t xml:space="preserve"> they determine what counts as a warrant for a standard, so absent grounding in some metaethical framework, their arguments aren’t relevant normative considerations.  </w:t>
      </w:r>
    </w:p>
    <w:p w14:paraId="4C3EB3C6" w14:textId="77777777" w:rsidR="0095349B" w:rsidRPr="00B622C5" w:rsidRDefault="0095349B" w:rsidP="0095349B">
      <w:pPr>
        <w:pStyle w:val="Heading4"/>
      </w:pPr>
      <w:r w:rsidRPr="00B622C5">
        <w:t xml:space="preserve">2] Action theory: only evaluating action through reason solves since reason is key to evaluate intent, </w:t>
      </w:r>
      <w:r w:rsidRPr="00B622C5">
        <w:rPr>
          <w:color w:val="000000" w:themeColor="text1"/>
        </w:rPr>
        <w:t xml:space="preserve">otherwise we could infinitely divide actions. </w:t>
      </w:r>
    </w:p>
    <w:p w14:paraId="1C839217" w14:textId="77777777" w:rsidR="0095349B" w:rsidRDefault="0095349B" w:rsidP="0095349B">
      <w:pPr>
        <w:pStyle w:val="Heading4"/>
      </w:pPr>
      <w:proofErr w:type="gramStart"/>
      <w:r w:rsidRPr="00B622C5">
        <w:t>And,</w:t>
      </w:r>
      <w:proofErr w:type="gramEnd"/>
      <w:r w:rsidRPr="00B622C5">
        <w:t xml:space="preserve"> reason must be universal – </w:t>
      </w:r>
      <w:r>
        <w:t xml:space="preserve">[A] </w:t>
      </w:r>
      <w:r w:rsidRPr="00B622C5">
        <w:t>a reason for one agent is a reason for another agent. I can’t say 2+2=4 is true for me but not for you – that’s incoherent.</w:t>
      </w:r>
    </w:p>
    <w:p w14:paraId="7E884A0D" w14:textId="77777777" w:rsidR="0095349B" w:rsidRPr="000049C5" w:rsidRDefault="0095349B" w:rsidP="0095349B">
      <w:pPr>
        <w:pStyle w:val="Heading4"/>
        <w:spacing w:before="2" w:after="2" w:line="240" w:lineRule="auto"/>
        <w:rPr>
          <w:rFonts w:cs="Times New Roman"/>
          <w:color w:val="000000" w:themeColor="text1"/>
        </w:rPr>
      </w:pPr>
      <w:r>
        <w:rPr>
          <w:rFonts w:cs="Times New Roman"/>
          <w:color w:val="000000" w:themeColor="text1"/>
        </w:rPr>
        <w:t xml:space="preserve">[B] </w:t>
      </w:r>
      <w:r w:rsidRPr="00A84118">
        <w:rPr>
          <w:rFonts w:cs="Times New Roman"/>
          <w:color w:val="000000" w:themeColor="text1"/>
        </w:rPr>
        <w:t xml:space="preserve">any non-universalizable norm justifies someone’s ability to impede on your ends </w:t>
      </w:r>
      <w:proofErr w:type="gramStart"/>
      <w:r w:rsidRPr="00A84118">
        <w:rPr>
          <w:rFonts w:cs="Times New Roman"/>
          <w:color w:val="000000" w:themeColor="text1"/>
        </w:rPr>
        <w:t>i.e.</w:t>
      </w:r>
      <w:proofErr w:type="gramEnd"/>
      <w:r w:rsidRPr="00A84118">
        <w:rPr>
          <w:rFonts w:cs="Times New Roman"/>
          <w:color w:val="000000" w:themeColor="text1"/>
        </w:rPr>
        <w:t xml:space="preserve"> if I want to eat ice cream, I must recognize that others may affect my pursuit of that end and demand the value of my end be recognized by others.</w:t>
      </w:r>
    </w:p>
    <w:p w14:paraId="4D8DE2C9" w14:textId="77777777" w:rsidR="0095349B" w:rsidRDefault="0095349B" w:rsidP="0095349B">
      <w:pPr>
        <w:pStyle w:val="Heading4"/>
      </w:pPr>
      <w:r w:rsidRPr="00B622C5">
        <w:rPr>
          <w:rFonts w:cs="Times New Roman"/>
        </w:rPr>
        <w:t xml:space="preserve">Thus, counter-methodology: Vote negative to engage in a liberation strategy of universal reason. This entails a starting point where we abstract from individual perspectives to understand the </w:t>
      </w:r>
      <w:proofErr w:type="gramStart"/>
      <w:r w:rsidRPr="00B622C5">
        <w:rPr>
          <w:rFonts w:cs="Times New Roman"/>
        </w:rPr>
        <w:t>universal, and</w:t>
      </w:r>
      <w:proofErr w:type="gramEnd"/>
      <w:r w:rsidRPr="00B622C5">
        <w:rPr>
          <w:rFonts w:cs="Times New Roman"/>
        </w:rPr>
        <w:t xml:space="preserve"> use this starting point to apply it to empirical institutions and agents. </w:t>
      </w:r>
    </w:p>
    <w:p w14:paraId="574221D8" w14:textId="77777777" w:rsidR="0095349B" w:rsidRDefault="0095349B" w:rsidP="0095349B">
      <w:pPr>
        <w:pStyle w:val="Heading4"/>
      </w:pPr>
      <w:r>
        <w:t>Prefer:</w:t>
      </w:r>
    </w:p>
    <w:p w14:paraId="1F1939BB" w14:textId="77777777" w:rsidR="0095349B" w:rsidRPr="00F060EA" w:rsidRDefault="0095349B" w:rsidP="0095349B">
      <w:pPr>
        <w:pStyle w:val="Heading4"/>
      </w:pPr>
      <w:r w:rsidRPr="000049C5">
        <w:t>Performativity:</w:t>
      </w:r>
      <w:r w:rsidRPr="00EC244C">
        <w:t xml:space="preserve"> </w:t>
      </w:r>
      <w:r w:rsidRPr="00F060EA">
        <w:t>freedom is the key to the process of justification of arguments</w:t>
      </w:r>
      <w:r>
        <w:t xml:space="preserve"> through talking freely</w:t>
      </w:r>
      <w:r w:rsidRPr="00F060EA">
        <w:t xml:space="preserve">. Willing that we should abide by their ethical theory presupposes that we own ourselves in the first place. Thus, denying self-ownership in the round automatically implies the truth of the </w:t>
      </w:r>
      <w:proofErr w:type="spellStart"/>
      <w:r w:rsidRPr="00F060EA">
        <w:t>aff</w:t>
      </w:r>
      <w:proofErr w:type="spellEnd"/>
      <w:r w:rsidRPr="00F060EA">
        <w:t xml:space="preserve"> framework.</w:t>
      </w:r>
      <w:r w:rsidRPr="00F060EA">
        <w:rPr>
          <w:rFonts w:eastAsiaTheme="minorEastAsia"/>
        </w:rPr>
        <w:t xml:space="preserve">  </w:t>
      </w:r>
    </w:p>
    <w:p w14:paraId="25C881BE" w14:textId="77777777" w:rsidR="0095349B" w:rsidRPr="000049C5" w:rsidRDefault="0095349B" w:rsidP="0095349B">
      <w:pPr>
        <w:pStyle w:val="Heading4"/>
      </w:pPr>
      <w:r>
        <w:t>Negate:</w:t>
      </w:r>
    </w:p>
    <w:p w14:paraId="18262274" w14:textId="77777777" w:rsidR="0095349B" w:rsidRPr="00B622C5" w:rsidRDefault="0095349B" w:rsidP="0095349B">
      <w:pPr>
        <w:pStyle w:val="Heading4"/>
      </w:pPr>
      <w:r>
        <w:t>[1</w:t>
      </w:r>
      <w:r w:rsidRPr="00B622C5">
        <w:t xml:space="preserve">] Only </w:t>
      </w:r>
      <w:proofErr w:type="spellStart"/>
      <w:r w:rsidRPr="00B622C5">
        <w:t>univeralizable</w:t>
      </w:r>
      <w:proofErr w:type="spellEnd"/>
      <w:r w:rsidRPr="00B622C5">
        <w:t xml:space="preserve"> reason can effectively explain the perspectives of agents – that’s the best method for combatting oppression.</w:t>
      </w:r>
    </w:p>
    <w:p w14:paraId="0A047A1C" w14:textId="77777777" w:rsidR="0095349B" w:rsidRPr="00B622C5" w:rsidRDefault="0095349B" w:rsidP="0095349B">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68CD3FF6" w14:textId="77777777" w:rsidR="0095349B" w:rsidRDefault="0095349B" w:rsidP="0095349B">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w:t>
      </w:r>
      <w:r w:rsidRPr="00B622C5">
        <w:rPr>
          <w:sz w:val="16"/>
        </w:rPr>
        <w:lastRenderedPageBreak/>
        <w:t xml:space="preserve">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w:t>
      </w:r>
      <w:proofErr w:type="gramStart"/>
      <w:r w:rsidRPr="00B622C5">
        <w:rPr>
          <w:sz w:val="16"/>
        </w:rPr>
        <w:t>particular desires</w:t>
      </w:r>
      <w:proofErr w:type="gramEnd"/>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w:t>
      </w:r>
      <w:proofErr w:type="gramStart"/>
      <w:r w:rsidRPr="00B622C5">
        <w:rPr>
          <w:sz w:val="16"/>
        </w:rPr>
        <w:t>in a given</w:t>
      </w:r>
      <w:proofErr w:type="gramEnd"/>
      <w:r w:rsidRPr="00B622C5">
        <w:rPr>
          <w:sz w:val="16"/>
        </w:rPr>
        <w:t xml:space="preserve">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w:t>
      </w:r>
      <w:proofErr w:type="gramStart"/>
      <w:r w:rsidRPr="00B622C5">
        <w:rPr>
          <w:sz w:val="16"/>
        </w:rPr>
        <w:t>cannot consistently will</w:t>
      </w:r>
      <w:proofErr w:type="gramEnd"/>
      <w:r w:rsidRPr="00B622C5">
        <w:rPr>
          <w:sz w:val="16"/>
        </w:rPr>
        <w:t xml:space="preserve">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1CAAC20B" w14:textId="21532C8C" w:rsidR="0095349B" w:rsidRDefault="0095349B" w:rsidP="0095349B">
      <w:pPr>
        <w:pStyle w:val="Heading4"/>
        <w:rPr>
          <w:b w:val="0"/>
          <w:bCs w:val="0"/>
        </w:rPr>
      </w:pPr>
      <w:r>
        <w:t>2]</w:t>
      </w:r>
      <w:r>
        <w:rPr>
          <w:b w:val="0"/>
        </w:rPr>
        <w:t xml:space="preserve"> </w:t>
      </w:r>
      <w:r>
        <w:t>A model of freedom mandates a market-oriented approach to space—that negates</w:t>
      </w:r>
    </w:p>
    <w:p w14:paraId="5DE2CF0D" w14:textId="77777777" w:rsidR="0095349B" w:rsidRPr="006C5A71" w:rsidRDefault="0095349B" w:rsidP="0095349B">
      <w:r w:rsidRPr="005C7A43">
        <w:rPr>
          <w:rStyle w:val="Style13ptBold"/>
        </w:rPr>
        <w:t>Broker 20</w:t>
      </w:r>
      <w:r>
        <w:t xml:space="preserve"> </w:t>
      </w:r>
      <w:r w:rsidRPr="006C5A71">
        <w:t xml:space="preserve">[(Tyler, work has been published in the Gonzaga Law Review, the Albany Law </w:t>
      </w:r>
      <w:proofErr w:type="gramStart"/>
      <w:r w:rsidRPr="006C5A71">
        <w:t>Review</w:t>
      </w:r>
      <w:proofErr w:type="gramEnd"/>
      <w:r w:rsidRPr="006C5A71">
        <w:t xml:space="preserve"> and the University of Memphis Law Review.) “Space Law Can Only Be Libertarian Minded,” Above the Law, 1-14-20, </w:t>
      </w:r>
      <w:hyperlink r:id="rId11" w:history="1">
        <w:r w:rsidRPr="006C5A71">
          <w:rPr>
            <w:rStyle w:val="Hyperlink"/>
          </w:rPr>
          <w:t>https://abovethelaw.com/2020/01/space-law-can-only-be-libertarian-minded/</w:t>
        </w:r>
      </w:hyperlink>
      <w:r w:rsidRPr="006C5A71">
        <w:t>] TDI</w:t>
      </w:r>
    </w:p>
    <w:p w14:paraId="612E0242" w14:textId="77777777" w:rsidR="0095349B" w:rsidRPr="00A93110" w:rsidRDefault="0095349B" w:rsidP="0095349B">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w:t>
      </w:r>
      <w:proofErr w:type="gramStart"/>
      <w:r w:rsidRPr="00A93110">
        <w:rPr>
          <w:rStyle w:val="Emphasis"/>
        </w:rPr>
        <w:t xml:space="preserve">actually </w:t>
      </w:r>
      <w:r w:rsidRPr="00A93110">
        <w:rPr>
          <w:rStyle w:val="Emphasis"/>
          <w:highlight w:val="green"/>
        </w:rPr>
        <w:t>private</w:t>
      </w:r>
      <w:proofErr w:type="gramEnd"/>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w:t>
      </w:r>
      <w:r w:rsidRPr="00A93110">
        <w:rPr>
          <w:rStyle w:val="Emphasis"/>
        </w:rPr>
        <w:lastRenderedPageBreak/>
        <w:t>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w:t>
      </w:r>
      <w:proofErr w:type="gramStart"/>
      <w:r w:rsidRPr="00A93110">
        <w:rPr>
          <w:sz w:val="16"/>
        </w:rPr>
        <w:t>Similar to</w:t>
      </w:r>
      <w:proofErr w:type="gramEnd"/>
      <w:r w:rsidRPr="00A93110">
        <w:rPr>
          <w:sz w:val="16"/>
        </w:rPr>
        <w:t xml:space="preserve">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1AFE9867" w14:textId="77777777" w:rsidR="0095349B" w:rsidRDefault="0095349B" w:rsidP="0095349B">
      <w:pPr>
        <w:pStyle w:val="Heading4"/>
      </w:pPr>
      <w:r>
        <w:t>Put away your generic Kant indicts – our framework is a rejection of the western foundations of Kantianism in favor of a radical reconstruction of inclusion of the racialized and marginalized struggle.</w:t>
      </w:r>
    </w:p>
    <w:p w14:paraId="342959B2" w14:textId="77777777" w:rsidR="0095349B" w:rsidRPr="003A11AF" w:rsidRDefault="0095349B" w:rsidP="0095349B">
      <w:pPr>
        <w:rPr>
          <w:sz w:val="16"/>
          <w:szCs w:val="16"/>
        </w:rPr>
      </w:pPr>
      <w:r w:rsidRPr="003A11AF">
        <w:rPr>
          <w:b/>
          <w:bCs/>
          <w:sz w:val="26"/>
          <w:szCs w:val="26"/>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Vol. 95, No. 1, January 2018, pp. 1–33 https:// doi.org/ 10.11612/ resphil.1622</w:t>
      </w:r>
      <w:r>
        <w:rPr>
          <w:sz w:val="16"/>
          <w:szCs w:val="16"/>
        </w:rPr>
        <w:t xml:space="preserve"> SJCP//JG</w:t>
      </w:r>
    </w:p>
    <w:p w14:paraId="3162D6EF" w14:textId="77777777" w:rsidR="0095349B" w:rsidRPr="001F5088" w:rsidRDefault="0095349B" w:rsidP="0095349B">
      <w:pPr>
        <w:rPr>
          <w:b/>
          <w:iCs/>
          <w:u w:val="single"/>
        </w:rPr>
      </w:pPr>
      <w:r w:rsidRPr="004D222D">
        <w:rPr>
          <w:sz w:val="14"/>
        </w:rPr>
        <w:t xml:space="preserve">Far from being monolithic, however, it should be regarded as a general category extending over many different variants. </w:t>
      </w:r>
      <w:r w:rsidRPr="003A11AF">
        <w:rPr>
          <w:rStyle w:val="Emphasis"/>
        </w:rPr>
        <w:t xml:space="preserve">Depending on the </w:t>
      </w:r>
      <w:proofErr w:type="spellStart"/>
      <w:r w:rsidRPr="003A11AF">
        <w:rPr>
          <w:rStyle w:val="Emphasis"/>
        </w:rPr>
        <w:t>respec</w:t>
      </w:r>
      <w:proofErr w:type="spellEnd"/>
      <w:r w:rsidRPr="003A11AF">
        <w:rPr>
          <w:rStyle w:val="Emphasis"/>
        </w:rPr>
        <w:t xml:space="preserve">- </w:t>
      </w:r>
      <w:proofErr w:type="spellStart"/>
      <w:r w:rsidRPr="003A11AF">
        <w:rPr>
          <w:rStyle w:val="Emphasis"/>
        </w:rPr>
        <w:t>tive</w:t>
      </w:r>
      <w:proofErr w:type="spellEnd"/>
      <w:r w:rsidRPr="003A11AF">
        <w:rPr>
          <w:rStyle w:val="Emphasis"/>
        </w:rPr>
        <w:t xml:space="preserve"> diagnoses offered of the dynamic of these regimes, and the correspond- </w:t>
      </w:r>
      <w:proofErr w:type="spellStart"/>
      <w:r w:rsidRPr="003A11AF">
        <w:rPr>
          <w:rStyle w:val="Emphasis"/>
        </w:rPr>
        <w:t>ing</w:t>
      </w:r>
      <w:proofErr w:type="spellEnd"/>
      <w:r w:rsidRPr="003A11AF">
        <w:rPr>
          <w:rStyle w:val="Emphasis"/>
        </w:rPr>
        <w:t xml:space="preserve"> prescriptions for their overturning or reform, </w:t>
      </w:r>
      <w:r w:rsidRPr="004D222D">
        <w:rPr>
          <w:rStyle w:val="Emphasis"/>
        </w:rPr>
        <w:t>one can derive varieties of black liberalism</w:t>
      </w:r>
      <w:r w:rsidRPr="003A11AF">
        <w:rPr>
          <w:rStyle w:val="Emphasis"/>
        </w:rPr>
        <w:t>, black Marxism, black nationalism, black feminism, and even black conservatism</w:t>
      </w:r>
      <w:r w:rsidRPr="004D222D">
        <w:rPr>
          <w:sz w:val="14"/>
        </w:rPr>
        <w:t xml:space="preserve"> (Dawson 2001). </w:t>
      </w:r>
      <w:r w:rsidRPr="004D222D">
        <w:rPr>
          <w:rStyle w:val="Emphasis"/>
        </w:rPr>
        <w:t>My</w:t>
      </w:r>
      <w:r w:rsidRPr="003A11AF">
        <w:rPr>
          <w:rStyle w:val="Emphasis"/>
        </w:rPr>
        <w:t xml:space="preserve"> own </w:t>
      </w:r>
      <w:r w:rsidRPr="004D222D">
        <w:rPr>
          <w:rStyle w:val="Emphasis"/>
        </w:rPr>
        <w:t>project</w:t>
      </w:r>
      <w:r w:rsidRPr="003A11AF">
        <w:rPr>
          <w:rStyle w:val="Emphasis"/>
        </w:rPr>
        <w:t xml:space="preserve"> in recent years has become the articulation of a “black radical liberalism” that draws on what are standardly judged to be the “radical” strains of </w:t>
      </w:r>
      <w:r w:rsidRPr="004D222D">
        <w:rPr>
          <w:rStyle w:val="Emphasis"/>
          <w:highlight w:val="green"/>
        </w:rPr>
        <w:t>Afro-modern thought</w:t>
      </w:r>
      <w:r w:rsidRPr="003A11AF">
        <w:rPr>
          <w:rStyle w:val="Emphasis"/>
        </w:rPr>
        <w:t xml:space="preserve">—black Marxism, black nationalism, and black feminism—while </w:t>
      </w:r>
      <w:r w:rsidRPr="004D222D">
        <w:rPr>
          <w:rStyle w:val="Emphasis"/>
          <w:highlight w:val="green"/>
        </w:rPr>
        <w:t>incorporating</w:t>
      </w:r>
      <w:r w:rsidRPr="003A11AF">
        <w:rPr>
          <w:rStyle w:val="Emphasis"/>
        </w:rPr>
        <w:t xml:space="preserve"> their key </w:t>
      </w:r>
      <w:r w:rsidRPr="004D222D">
        <w:rPr>
          <w:rStyle w:val="Emphasis"/>
          <w:highlight w:val="green"/>
        </w:rPr>
        <w:t>insights into</w:t>
      </w:r>
      <w:r w:rsidRPr="003A11AF">
        <w:rPr>
          <w:rStyle w:val="Emphasis"/>
        </w:rPr>
        <w:t xml:space="preserve"> a </w:t>
      </w:r>
      <w:r w:rsidRPr="004D222D">
        <w:rPr>
          <w:rStyle w:val="Emphasis"/>
          <w:highlight w:val="green"/>
        </w:rPr>
        <w:t>modified and radicalized liberal framework</w:t>
      </w:r>
      <w:r w:rsidRPr="004D222D">
        <w:rPr>
          <w:sz w:val="14"/>
        </w:rPr>
        <w:t xml:space="preserve"> (Mills 2017a, epilogue). And a “</w:t>
      </w:r>
      <w:r w:rsidRPr="004D222D">
        <w:rPr>
          <w:rStyle w:val="Emphasis"/>
          <w:highlight w:val="green"/>
        </w:rPr>
        <w:t>black radical Kantianism</w:t>
      </w:r>
      <w:r w:rsidRPr="003A11AF">
        <w:rPr>
          <w:rStyle w:val="Emphasis"/>
        </w:rPr>
        <w:t>” is supposed to be a key element of this proposed synthesis</w:t>
      </w:r>
      <w:r w:rsidRPr="004D222D">
        <w:rPr>
          <w:sz w:val="14"/>
        </w:rPr>
        <w:t xml:space="preserve">, though </w:t>
      </w:r>
      <w:r w:rsidRPr="003A11AF">
        <w:rPr>
          <w:rStyle w:val="Emphasis"/>
        </w:rPr>
        <w:t xml:space="preserve">not in the sense of documenting </w:t>
      </w:r>
      <w:r w:rsidRPr="003A11AF">
        <w:rPr>
          <w:rStyle w:val="Emphasis"/>
        </w:rPr>
        <w:lastRenderedPageBreak/>
        <w:t>the actual uptake of Kant by black radical theorists</w:t>
      </w:r>
      <w:r w:rsidRPr="004D222D">
        <w:rPr>
          <w:sz w:val="14"/>
        </w:rPr>
        <w:t xml:space="preserve"> (unlike their actual reading of Marx), but </w:t>
      </w:r>
      <w:r w:rsidRPr="003A11AF">
        <w:rPr>
          <w:rStyle w:val="Emphasis"/>
        </w:rPr>
        <w:t xml:space="preserve">in the sense of demonstrating how </w:t>
      </w:r>
      <w:r w:rsidRPr="004D222D">
        <w:rPr>
          <w:rStyle w:val="Emphasis"/>
        </w:rPr>
        <w:t>classic themes in</w:t>
      </w:r>
      <w:r w:rsidRPr="003A11AF">
        <w:rPr>
          <w:rStyle w:val="Emphasis"/>
        </w:rPr>
        <w:t xml:space="preserve"> this literature can illuminatingly be translated into a </w:t>
      </w:r>
      <w:r w:rsidRPr="004D222D">
        <w:rPr>
          <w:rStyle w:val="Emphasis"/>
          <w:highlight w:val="green"/>
        </w:rPr>
        <w:t>Kantian discourse reshaped by the realities of racial subordination</w:t>
      </w:r>
      <w:r w:rsidRPr="004D222D">
        <w:rPr>
          <w:sz w:val="14"/>
        </w:rPr>
        <w:t xml:space="preserve">. </w:t>
      </w:r>
      <w:proofErr w:type="gramStart"/>
      <w:r w:rsidRPr="004D222D">
        <w:rPr>
          <w:sz w:val="14"/>
        </w:rPr>
        <w:t>So</w:t>
      </w:r>
      <w:proofErr w:type="gramEnd"/>
      <w:r w:rsidRPr="004D222D">
        <w:rPr>
          <w:sz w:val="14"/>
        </w:rPr>
        <w:t xml:space="preserve"> the agenda is both descriptive and prescriptive, </w:t>
      </w:r>
      <w:r w:rsidRPr="004D222D">
        <w:rPr>
          <w:rStyle w:val="Emphasis"/>
          <w:highlight w:val="green"/>
        </w:rPr>
        <w:t>looking at</w:t>
      </w:r>
      <w:r w:rsidRPr="003A11AF">
        <w:rPr>
          <w:rStyle w:val="Emphasis"/>
        </w:rPr>
        <w:t xml:space="preserve"> the fortunes of “</w:t>
      </w:r>
      <w:r w:rsidRPr="004D222D">
        <w:rPr>
          <w:rStyle w:val="Emphasis"/>
          <w:highlight w:val="green"/>
        </w:rPr>
        <w:t>personhood</w:t>
      </w:r>
      <w:r w:rsidRPr="003A11AF">
        <w:rPr>
          <w:rStyle w:val="Emphasis"/>
        </w:rPr>
        <w:t xml:space="preserve">” as a general liberal category </w:t>
      </w:r>
      <w:r w:rsidRPr="004D222D">
        <w:rPr>
          <w:rStyle w:val="Emphasis"/>
          <w:highlight w:val="green"/>
        </w:rPr>
        <w:t>under illiberal circumstances</w:t>
      </w:r>
      <w:r w:rsidRPr="003A11AF">
        <w:rPr>
          <w:rStyle w:val="Emphasis"/>
        </w:rPr>
        <w:t xml:space="preserve">, and suggesting a </w:t>
      </w:r>
      <w:r w:rsidRPr="004D222D">
        <w:rPr>
          <w:rStyle w:val="Emphasis"/>
          <w:highlight w:val="green"/>
        </w:rPr>
        <w:t>“Kantian” reconstruction</w:t>
      </w:r>
      <w:r w:rsidRPr="004D222D">
        <w:rPr>
          <w:sz w:val="14"/>
        </w:rPr>
        <w:t xml:space="preserve"> as a de-ghettoizing approach for bringing together these segregated conversations. Why Kant, though? To begin with, </w:t>
      </w:r>
      <w:r w:rsidRPr="003A11AF">
        <w:rPr>
          <w:rStyle w:val="Emphasis"/>
        </w:rPr>
        <w:t>there is the strategic argument from Kant’s rise to centrality in contemporary Western normative theory over the last half-century</w:t>
      </w:r>
      <w:r w:rsidRPr="004D222D">
        <w:rPr>
          <w:sz w:val="14"/>
        </w:rPr>
        <w:t xml:space="preserve">. With the demise or at least considerable diminution in significance of the utilitarian liberalism (Jeremy Bentham, James and John Stuart Mill, Henry Sidgwick) that was hegemonic from the early 1800s to the mid-twentieth century, it is deontological/contractarian liberalism that is now most influential, whether in analytic Anglo-American political theory or Continental critical theory. Immanuel Kant is now regarded not merely as the most important ethicist of modernity, but as one of its most significant normative political theorists also.1 </w:t>
      </w:r>
      <w:r w:rsidRPr="003A11AF">
        <w:rPr>
          <w:rStyle w:val="Emphasis"/>
        </w:rPr>
        <w:t xml:space="preserve">So a </w:t>
      </w:r>
      <w:r w:rsidRPr="004D222D">
        <w:rPr>
          <w:rStyle w:val="Emphasis"/>
          <w:highlight w:val="green"/>
        </w:rPr>
        <w:t>racially informed engagement</w:t>
      </w:r>
      <w:r w:rsidRPr="003A11AF">
        <w:rPr>
          <w:rStyle w:val="Emphasis"/>
        </w:rPr>
        <w:t xml:space="preserve"> with this body of discourse would have the virtues of being </w:t>
      </w:r>
      <w:r w:rsidRPr="004D222D">
        <w:rPr>
          <w:rStyle w:val="Emphasis"/>
          <w:highlight w:val="green"/>
        </w:rPr>
        <w:t>in dialogue with</w:t>
      </w:r>
      <w:r w:rsidRPr="003A11AF">
        <w:rPr>
          <w:rStyle w:val="Emphasis"/>
        </w:rPr>
        <w:t xml:space="preserve"> what is now the central strand in Western </w:t>
      </w:r>
      <w:proofErr w:type="spellStart"/>
      <w:r w:rsidRPr="003A11AF">
        <w:rPr>
          <w:rStyle w:val="Emphasis"/>
        </w:rPr>
        <w:t>ethico</w:t>
      </w:r>
      <w:proofErr w:type="spellEnd"/>
      <w:r w:rsidRPr="003A11AF">
        <w:rPr>
          <w:rStyle w:val="Emphasis"/>
        </w:rPr>
        <w:t xml:space="preserve">-political theory: </w:t>
      </w:r>
      <w:r w:rsidRPr="004D222D">
        <w:rPr>
          <w:rStyle w:val="Emphasis"/>
          <w:highlight w:val="green"/>
        </w:rPr>
        <w:t>Afro-modern political thought</w:t>
      </w:r>
      <w:r w:rsidRPr="003A11AF">
        <w:rPr>
          <w:rStyle w:val="Emphasis"/>
        </w:rPr>
        <w:t xml:space="preserve"> in conversation with Euro-modern political thought. But second, </w:t>
      </w:r>
      <w:r w:rsidRPr="004D222D">
        <w:rPr>
          <w:rStyle w:val="Emphasis"/>
          <w:highlight w:val="green"/>
        </w:rPr>
        <w:t>in addition to</w:t>
      </w:r>
      <w:r w:rsidRPr="003A11AF">
        <w:rPr>
          <w:rStyle w:val="Emphasis"/>
        </w:rPr>
        <w:t xml:space="preserve"> these strategic considerations</w:t>
      </w:r>
      <w:r w:rsidRPr="004D222D">
        <w:rPr>
          <w:sz w:val="14"/>
        </w:rPr>
        <w:t xml:space="preserve"> (and perhaps more importantly), </w:t>
      </w:r>
      <w:r w:rsidRPr="003A11AF">
        <w:rPr>
          <w:rStyle w:val="Emphasis"/>
        </w:rPr>
        <w:t xml:space="preserve">the key principles and </w:t>
      </w:r>
      <w:r w:rsidRPr="004D222D">
        <w:rPr>
          <w:rStyle w:val="Emphasis"/>
          <w:highlight w:val="green"/>
        </w:rPr>
        <w:t>ideals of Kant’s</w:t>
      </w:r>
      <w:r w:rsidRPr="003A11AF">
        <w:rPr>
          <w:rStyle w:val="Emphasis"/>
        </w:rPr>
        <w:t xml:space="preserve"> </w:t>
      </w:r>
      <w:proofErr w:type="spellStart"/>
      <w:r w:rsidRPr="003A11AF">
        <w:rPr>
          <w:rStyle w:val="Emphasis"/>
        </w:rPr>
        <w:t>ethico</w:t>
      </w:r>
      <w:proofErr w:type="spellEnd"/>
      <w:r w:rsidRPr="003A11AF">
        <w:rPr>
          <w:rStyle w:val="Emphasis"/>
        </w:rPr>
        <w:t xml:space="preserve">-political </w:t>
      </w:r>
      <w:r w:rsidRPr="004D222D">
        <w:rPr>
          <w:rStyle w:val="Emphasis"/>
          <w:highlight w:val="green"/>
        </w:rPr>
        <w:t>thought</w:t>
      </w:r>
      <w:r w:rsidRPr="003A11AF">
        <w:rPr>
          <w:rStyle w:val="Emphasis"/>
        </w:rPr>
        <w:t xml:space="preserve"> are, </w:t>
      </w:r>
      <w:r w:rsidRPr="004D222D">
        <w:rPr>
          <w:rStyle w:val="Emphasis"/>
          <w:highlight w:val="green"/>
        </w:rPr>
        <w:t>once deracialized</w:t>
      </w:r>
      <w:r w:rsidRPr="003A11AF">
        <w:rPr>
          <w:rStyle w:val="Emphasis"/>
        </w:rPr>
        <w:t xml:space="preserve">, </w:t>
      </w:r>
      <w:r w:rsidRPr="004D222D">
        <w:rPr>
          <w:rStyle w:val="Emphasis"/>
          <w:highlight w:val="green"/>
        </w:rPr>
        <w:t>very attractive</w:t>
      </w:r>
      <w:r w:rsidRPr="003A11AF">
        <w:rPr>
          <w:rStyle w:val="Emphasis"/>
        </w:rPr>
        <w:t xml:space="preserve">: the </w:t>
      </w:r>
      <w:r w:rsidRPr="004D222D">
        <w:rPr>
          <w:rStyle w:val="Emphasis"/>
          <w:highlight w:val="green"/>
        </w:rPr>
        <w:t>respect for the rights of individual persons</w:t>
      </w:r>
      <w:r w:rsidRPr="004D222D">
        <w:rPr>
          <w:sz w:val="14"/>
        </w:rPr>
        <w:t xml:space="preserve">, the ideal of the </w:t>
      </w:r>
      <w:proofErr w:type="spellStart"/>
      <w:r w:rsidRPr="004D222D">
        <w:rPr>
          <w:sz w:val="14"/>
        </w:rPr>
        <w:t>Rechtsstaat</w:t>
      </w:r>
      <w:proofErr w:type="spellEnd"/>
      <w:r w:rsidRPr="004D222D">
        <w:rPr>
          <w:sz w:val="14"/>
        </w:rPr>
        <w:t xml:space="preserve"> (admittedly somewhat modified from Kant’s own version), </w:t>
      </w:r>
      <w:r w:rsidRPr="003A11AF">
        <w:rPr>
          <w:rStyle w:val="Emphasis"/>
        </w:rPr>
        <w:t xml:space="preserve">and the vision of a </w:t>
      </w:r>
      <w:r w:rsidRPr="004D222D">
        <w:rPr>
          <w:rStyle w:val="Emphasis"/>
        </w:rPr>
        <w:t xml:space="preserve">global cosmopolitan </w:t>
      </w:r>
      <w:r w:rsidRPr="004D222D">
        <w:rPr>
          <w:rStyle w:val="Emphasis"/>
          <w:highlight w:val="green"/>
        </w:rPr>
        <w:t>order of equals</w:t>
      </w:r>
      <w:r w:rsidRPr="003A11AF">
        <w:rPr>
          <w:rStyle w:val="Emphasis"/>
        </w:rPr>
        <w:t xml:space="preserve">. The </w:t>
      </w:r>
      <w:r w:rsidRPr="004D222D">
        <w:rPr>
          <w:rStyle w:val="Emphasis"/>
          <w:highlight w:val="green"/>
        </w:rPr>
        <w:t>problem</w:t>
      </w:r>
      <w:r w:rsidRPr="004D222D">
        <w:rPr>
          <w:sz w:val="14"/>
        </w:rPr>
        <w:t xml:space="preserve">, in my opinion, has been less Kant’s own racism (since it is simply bracketed by most contemporary Kantians)2 than </w:t>
      </w:r>
      <w:r w:rsidRPr="003A11AF">
        <w:rPr>
          <w:rStyle w:val="Emphasis"/>
        </w:rPr>
        <w:t xml:space="preserve">the </w:t>
      </w:r>
      <w:r w:rsidRPr="004D222D">
        <w:rPr>
          <w:rStyle w:val="Emphasis"/>
          <w:highlight w:val="green"/>
        </w:rPr>
        <w:t>failure to rethink</w:t>
      </w:r>
      <w:r w:rsidRPr="003A11AF">
        <w:rPr>
          <w:rStyle w:val="Emphasis"/>
        </w:rPr>
        <w:t xml:space="preserve"> these </w:t>
      </w:r>
      <w:r w:rsidRPr="004D222D">
        <w:rPr>
          <w:rStyle w:val="Emphasis"/>
          <w:highlight w:val="green"/>
        </w:rPr>
        <w:t>principles</w:t>
      </w:r>
      <w:r w:rsidRPr="003A11AF">
        <w:rPr>
          <w:rStyle w:val="Emphasis"/>
        </w:rPr>
        <w:t xml:space="preserve"> and ideals </w:t>
      </w:r>
      <w:r w:rsidRPr="004D222D">
        <w:rPr>
          <w:rStyle w:val="Emphasis"/>
          <w:highlight w:val="green"/>
        </w:rPr>
        <w:t>in the light of</w:t>
      </w:r>
      <w:r w:rsidRPr="003A11AF">
        <w:rPr>
          <w:rStyle w:val="Emphasis"/>
        </w:rPr>
        <w:t xml:space="preserve"> a </w:t>
      </w:r>
      <w:r w:rsidRPr="004D222D">
        <w:rPr>
          <w:rStyle w:val="Emphasis"/>
          <w:highlight w:val="green"/>
        </w:rPr>
        <w:t>modernity</w:t>
      </w:r>
      <w:r w:rsidRPr="003A11AF">
        <w:rPr>
          <w:rStyle w:val="Emphasis"/>
        </w:rPr>
        <w:t xml:space="preserve"> structured by </w:t>
      </w:r>
      <w:r w:rsidRPr="004D222D">
        <w:rPr>
          <w:rStyle w:val="Emphasis"/>
          <w:highlight w:val="green"/>
        </w:rPr>
        <w:t>racial domination</w:t>
      </w:r>
      <w:r w:rsidRPr="004D222D">
        <w:rPr>
          <w:sz w:val="14"/>
        </w:rPr>
        <w:t xml:space="preserve">. And that brings me to the third point. In contrast with, say, a dialogue between European and Asian political traditions, which at least for long periods of time developed largely separately from one another, </w:t>
      </w:r>
      <w:r w:rsidRPr="004D222D">
        <w:rPr>
          <w:rStyle w:val="Emphasis"/>
        </w:rPr>
        <w:t xml:space="preserve">the </w:t>
      </w:r>
      <w:r w:rsidRPr="004D222D">
        <w:rPr>
          <w:rStyle w:val="Emphasis"/>
          <w:highlight w:val="green"/>
        </w:rPr>
        <w:t>Euro-modern and</w:t>
      </w:r>
      <w:r w:rsidRPr="004D222D">
        <w:rPr>
          <w:rStyle w:val="Emphasis"/>
        </w:rPr>
        <w:t xml:space="preserve"> the </w:t>
      </w:r>
      <w:r w:rsidRPr="004D222D">
        <w:rPr>
          <w:rStyle w:val="Emphasis"/>
          <w:highlight w:val="green"/>
        </w:rPr>
        <w:t>Afro-modern traditions</w:t>
      </w:r>
      <w:r w:rsidRPr="004D222D">
        <w:rPr>
          <w:rStyle w:val="Emphasis"/>
        </w:rPr>
        <w:t xml:space="preserve"> are </w:t>
      </w:r>
      <w:r w:rsidRPr="004D222D">
        <w:rPr>
          <w:rStyle w:val="Emphasis"/>
          <w:highlight w:val="green"/>
        </w:rPr>
        <w:t>intimately</w:t>
      </w:r>
      <w:r w:rsidRPr="004D222D">
        <w:rPr>
          <w:rStyle w:val="Emphasis"/>
        </w:rPr>
        <w:t xml:space="preserve"> and dialectically </w:t>
      </w:r>
      <w:r w:rsidRPr="004D222D">
        <w:rPr>
          <w:rStyle w:val="Emphasis"/>
          <w:highlight w:val="green"/>
        </w:rPr>
        <w:t>linked</w:t>
      </w:r>
      <w:r w:rsidRPr="004D222D">
        <w:rPr>
          <w:sz w:val="14"/>
        </w:rPr>
        <w:t xml:space="preserve">. As emphasized at the start, the latter develops in specific contestation of the former, involving both resistance to and rejection of its crucial tenets insofar as they rational- </w:t>
      </w:r>
      <w:proofErr w:type="spellStart"/>
      <w:r w:rsidRPr="004D222D">
        <w:rPr>
          <w:sz w:val="14"/>
        </w:rPr>
        <w:t>ize</w:t>
      </w:r>
      <w:proofErr w:type="spellEnd"/>
      <w:r w:rsidRPr="004D222D">
        <w:rPr>
          <w:sz w:val="14"/>
        </w:rPr>
        <w:t xml:space="preserve"> and justify Euro-domination, while nonetheless sometimes seeking to appropriate and modify others for emancipatory ends (Bogues 2003). </w:t>
      </w:r>
      <w:r w:rsidRPr="004D222D">
        <w:rPr>
          <w:rStyle w:val="Emphasis"/>
        </w:rPr>
        <w:t xml:space="preserve">So de- </w:t>
      </w:r>
      <w:proofErr w:type="spellStart"/>
      <w:r w:rsidRPr="004D222D">
        <w:rPr>
          <w:rStyle w:val="Emphasis"/>
        </w:rPr>
        <w:t>veloping</w:t>
      </w:r>
      <w:proofErr w:type="spellEnd"/>
      <w:r w:rsidRPr="004D222D">
        <w:rPr>
          <w:rStyle w:val="Emphasis"/>
        </w:rPr>
        <w:t xml:space="preserve"> a “</w:t>
      </w:r>
      <w:r w:rsidRPr="004D222D">
        <w:rPr>
          <w:rStyle w:val="Emphasis"/>
          <w:highlight w:val="green"/>
        </w:rPr>
        <w:t>black radical Kantianism</w:t>
      </w:r>
      <w:r w:rsidRPr="004D222D">
        <w:rPr>
          <w:rStyle w:val="Emphasis"/>
        </w:rPr>
        <w:t xml:space="preserve">” as a self-conscious enterprise should be not merely instrumentally and intrinsically </w:t>
      </w:r>
      <w:r w:rsidRPr="004D222D">
        <w:rPr>
          <w:rStyle w:val="Emphasis"/>
          <w:highlight w:val="green"/>
        </w:rPr>
        <w:t>valuable</w:t>
      </w:r>
      <w:r w:rsidRPr="004D222D">
        <w:rPr>
          <w:rStyle w:val="Emphasis"/>
        </w:rPr>
        <w:t xml:space="preserve">, but </w:t>
      </w:r>
      <w:r w:rsidRPr="004D222D">
        <w:rPr>
          <w:rStyle w:val="Emphasis"/>
          <w:highlight w:val="green"/>
        </w:rPr>
        <w:t>illuminative of</w:t>
      </w:r>
      <w:r w:rsidRPr="004D222D">
        <w:rPr>
          <w:rStyle w:val="Emphasis"/>
        </w:rPr>
        <w:t xml:space="preserve"> a </w:t>
      </w:r>
      <w:r w:rsidRPr="004D222D">
        <w:rPr>
          <w:rStyle w:val="Emphasis"/>
          <w:highlight w:val="green"/>
        </w:rPr>
        <w:t>counter-hegemonic normative system</w:t>
      </w:r>
      <w:r w:rsidRPr="004D222D">
        <w:rPr>
          <w:rStyle w:val="Emphasis"/>
        </w:rPr>
        <w:t xml:space="preserve"> already present in Afro-modern thought, if not self-</w:t>
      </w:r>
      <w:proofErr w:type="spellStart"/>
      <w:r w:rsidRPr="004D222D">
        <w:rPr>
          <w:rStyle w:val="Emphasis"/>
        </w:rPr>
        <w:t>denominatedly</w:t>
      </w:r>
      <w:proofErr w:type="spellEnd"/>
      <w:r w:rsidRPr="004D222D">
        <w:rPr>
          <w:rStyle w:val="Emphasis"/>
        </w:rPr>
        <w:t xml:space="preserve"> “Kantian,” formed in </w:t>
      </w:r>
      <w:r w:rsidRPr="004D222D">
        <w:rPr>
          <w:rStyle w:val="Emphasis"/>
          <w:highlight w:val="green"/>
        </w:rPr>
        <w:t>opposition to a white</w:t>
      </w:r>
      <w:r w:rsidRPr="004D222D">
        <w:rPr>
          <w:rStyle w:val="Emphasis"/>
        </w:rPr>
        <w:t xml:space="preserve"> </w:t>
      </w:r>
      <w:r w:rsidRPr="004D222D">
        <w:rPr>
          <w:rStyle w:val="Emphasis"/>
          <w:highlight w:val="green"/>
        </w:rPr>
        <w:t>domination</w:t>
      </w:r>
      <w:r w:rsidRPr="004D222D">
        <w:rPr>
          <w:rStyle w:val="Emphasis"/>
        </w:rPr>
        <w:t xml:space="preserve"> predicated on the denial of equal personhood to blacks.</w:t>
      </w:r>
    </w:p>
    <w:p w14:paraId="4991C859" w14:textId="4BE3329A" w:rsidR="0095349B" w:rsidRDefault="0095349B" w:rsidP="0095349B">
      <w:pPr>
        <w:pStyle w:val="Heading2"/>
      </w:pPr>
      <w:r>
        <w:lastRenderedPageBreak/>
        <w:t>Case</w:t>
      </w:r>
    </w:p>
    <w:p w14:paraId="6DF411B2" w14:textId="77777777" w:rsidR="0095349B" w:rsidRPr="00FC65F3" w:rsidRDefault="0095349B" w:rsidP="0095349B">
      <w:pPr>
        <w:pStyle w:val="Heading4"/>
      </w:pPr>
      <w:r w:rsidRPr="00FC65F3">
        <w:t xml:space="preserve">ROB is to </w:t>
      </w:r>
      <w:r w:rsidRPr="00FC65F3">
        <w:rPr>
          <w:u w:val="single"/>
        </w:rPr>
        <w:t>vote for the better debater</w:t>
      </w:r>
      <w:r w:rsidRPr="00FC65F3">
        <w:t>—</w:t>
      </w:r>
      <w:r w:rsidRPr="00FC65F3">
        <w:rPr>
          <w:u w:val="single"/>
        </w:rPr>
        <w:t>rigorous contestation</w:t>
      </w:r>
      <w:r w:rsidRPr="00FC65F3">
        <w:t xml:space="preserve"> and </w:t>
      </w:r>
      <w:r w:rsidRPr="00FC65F3">
        <w:rPr>
          <w:u w:val="single"/>
        </w:rPr>
        <w:t>testing</w:t>
      </w:r>
      <w:r w:rsidRPr="00FC65F3">
        <w:t xml:space="preserve"> are key the </w:t>
      </w:r>
      <w:r w:rsidRPr="00FC65F3">
        <w:rPr>
          <w:u w:val="single"/>
        </w:rPr>
        <w:t>self-reflexivity</w:t>
      </w:r>
      <w:r w:rsidRPr="00FC65F3">
        <w:t xml:space="preserve"> that creates </w:t>
      </w:r>
      <w:r w:rsidRPr="00FC65F3">
        <w:rPr>
          <w:u w:val="single"/>
        </w:rPr>
        <w:t>ethical subjects</w:t>
      </w:r>
      <w:r w:rsidRPr="00FC65F3">
        <w:t>. Anything else is arbitrary and self-serving.</w:t>
      </w:r>
    </w:p>
    <w:p w14:paraId="4757C2B7" w14:textId="77777777" w:rsidR="0095349B" w:rsidRDefault="0095349B" w:rsidP="0095349B"/>
    <w:p w14:paraId="0CD5B36F" w14:textId="77777777" w:rsidR="0095349B" w:rsidRPr="00FC65F3" w:rsidRDefault="0095349B" w:rsidP="0095349B">
      <w:pPr>
        <w:pStyle w:val="Heading4"/>
        <w:rPr>
          <w:rFonts w:cs="Calibri"/>
        </w:rPr>
      </w:pPr>
      <w:r w:rsidRPr="00FC65F3">
        <w:rPr>
          <w:rFonts w:cs="Calibri"/>
        </w:rPr>
        <w:t xml:space="preserve">Apocalyptic images challenge power structures to create futures of </w:t>
      </w:r>
      <w:r w:rsidRPr="00FC65F3">
        <w:rPr>
          <w:rFonts w:cs="Calibri"/>
          <w:u w:val="single"/>
        </w:rPr>
        <w:t>social justice</w:t>
      </w:r>
      <w:r w:rsidRPr="00FC65F3">
        <w:rPr>
          <w:rFonts w:cs="Calibri"/>
        </w:rPr>
        <w:t xml:space="preserve"> </w:t>
      </w:r>
    </w:p>
    <w:p w14:paraId="7D5171B4" w14:textId="77777777" w:rsidR="0095349B" w:rsidRDefault="0095349B" w:rsidP="0095349B">
      <w:r>
        <w:t xml:space="preserve">Jessica </w:t>
      </w:r>
      <w:r>
        <w:rPr>
          <w:rStyle w:val="Style13ptBold"/>
        </w:rPr>
        <w:t>Hurley 17</w:t>
      </w:r>
      <w:r>
        <w:t>, Assistant Professor in the Humanities at the University of Chicago, “Impossible Futures: Fictions of Risk in the Longue Durée”, Duke University Press, https://read.dukeupress.edu/american-literature/article/89/4/761/132823/Impossible-Futures-Fictions-of-Risk-in-the-Longue</w:t>
      </w:r>
    </w:p>
    <w:p w14:paraId="3883F210" w14:textId="77777777" w:rsidR="0095349B" w:rsidRDefault="0095349B" w:rsidP="0095349B">
      <w:pPr>
        <w:rPr>
          <w:b/>
          <w:u w:val="single"/>
        </w:rPr>
      </w:pPr>
      <w:r>
        <w:rPr>
          <w:sz w:val="12"/>
        </w:rPr>
        <w:t xml:space="preserve">If contemporary ecocriticism has a shared premise about environmental </w:t>
      </w:r>
      <w:proofErr w:type="gramStart"/>
      <w:r>
        <w:rPr>
          <w:sz w:val="12"/>
        </w:rPr>
        <w:t>risk</w:t>
      </w:r>
      <w:proofErr w:type="gramEnd"/>
      <w:r>
        <w:rPr>
          <w:sz w:val="12"/>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Pr>
          <w:rStyle w:val="StyleUnderline"/>
        </w:rPr>
        <w:t>Buell offers his suggestion for the appropriate literary mode for life lived within a crisis that is both unceasing and inescapable: new voices, “if wise enough</w:t>
      </w:r>
      <w:proofErr w:type="gramStart"/>
      <w:r>
        <w:rPr>
          <w:rStyle w:val="StyleUnderline"/>
        </w:rPr>
        <w:t>….will</w:t>
      </w:r>
      <w:proofErr w:type="gramEnd"/>
      <w:r>
        <w:rPr>
          <w:rStyle w:val="StyleUnderline"/>
        </w:rPr>
        <w:t xml:space="preserve"> abandon apocalypse for a sadder realism that </w:t>
      </w:r>
      <w:r>
        <w:rPr>
          <w:sz w:val="12"/>
        </w:rPr>
        <w:t xml:space="preserve">looks closely at social and environmental changes in process and </w:t>
      </w:r>
      <w:r>
        <w:rPr>
          <w:rStyle w:val="StyleUnderline"/>
        </w:rPr>
        <w:t>recognizes crisis as a place where people dwell</w:t>
      </w:r>
      <w:r>
        <w:rPr>
          <w:sz w:val="12"/>
        </w:rPr>
        <w:t xml:space="preserve">” (202-3). In a world of threat, Buell demands a realism that might help us see risks more clearly and aid our </w:t>
      </w:r>
      <w:proofErr w:type="gramStart"/>
      <w:r>
        <w:rPr>
          <w:sz w:val="12"/>
        </w:rPr>
        <w:t>survival.¶</w:t>
      </w:r>
      <w:proofErr w:type="gramEnd"/>
      <w:r>
        <w:rPr>
          <w:sz w:val="12"/>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Pr>
          <w:sz w:val="12"/>
        </w:rPr>
        <w:t>practice</w:t>
      </w:r>
      <w:proofErr w:type="gramEnd"/>
      <w:r>
        <w:rPr>
          <w:sz w:val="12"/>
        </w:rPr>
        <w:t xml:space="preserve"> and that apocalypse is not something that is happening now in places that we might not see, or cannot hear. </w:t>
      </w:r>
      <w:r>
        <w:rPr>
          <w:rStyle w:val="StyleUnderline"/>
        </w:rPr>
        <w:t xml:space="preserve">This essay argues for the continuing importance of </w:t>
      </w:r>
      <w:r>
        <w:rPr>
          <w:rStyle w:val="StyleUnderline"/>
          <w:highlight w:val="green"/>
        </w:rPr>
        <w:t xml:space="preserve">apocalyptic narrative </w:t>
      </w:r>
      <w:r>
        <w:rPr>
          <w:rStyle w:val="StyleUnderline"/>
        </w:rPr>
        <w:t>forms in representations of</w:t>
      </w:r>
      <w:r>
        <w:rPr>
          <w:sz w:val="12"/>
        </w:rPr>
        <w:t xml:space="preserve"> environmental </w:t>
      </w:r>
      <w:r>
        <w:rPr>
          <w:rStyle w:val="StyleUnderline"/>
        </w:rPr>
        <w:t xml:space="preserve">risk to </w:t>
      </w:r>
      <w:r>
        <w:rPr>
          <w:rStyle w:val="StyleUnderline"/>
          <w:highlight w:val="green"/>
        </w:rPr>
        <w:t xml:space="preserve">disrupt conservative realisms </w:t>
      </w:r>
      <w:r>
        <w:rPr>
          <w:rStyle w:val="StyleUnderline"/>
        </w:rPr>
        <w:t>that maintain the status quo</w:t>
      </w:r>
      <w:r>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Pr>
          <w:rStyle w:val="StyleUnderline"/>
        </w:rPr>
        <w:t xml:space="preserve">state </w:t>
      </w:r>
      <w:r>
        <w:rPr>
          <w:rStyle w:val="StyleUnderline"/>
          <w:highlight w:val="green"/>
        </w:rPr>
        <w:t xml:space="preserve">logics of </w:t>
      </w:r>
      <w:r>
        <w:rPr>
          <w:rStyle w:val="Emphasis"/>
          <w:highlight w:val="green"/>
        </w:rPr>
        <w:t>implausibility</w:t>
      </w:r>
      <w:r>
        <w:rPr>
          <w:rStyle w:val="Emphasis"/>
        </w:rPr>
        <w:t xml:space="preserve"> </w:t>
      </w:r>
      <w:r>
        <w:rPr>
          <w:sz w:val="12"/>
        </w:rPr>
        <w:t xml:space="preserve">that </w:t>
      </w:r>
      <w:r>
        <w:rPr>
          <w:rStyle w:val="StyleUnderline"/>
          <w:highlight w:val="green"/>
        </w:rPr>
        <w:t xml:space="preserve">have </w:t>
      </w:r>
      <w:r>
        <w:rPr>
          <w:rStyle w:val="StyleUnderline"/>
        </w:rPr>
        <w:t xml:space="preserve">long </w:t>
      </w:r>
      <w:r>
        <w:rPr>
          <w:rStyle w:val="StyleUnderline"/>
          <w:highlight w:val="green"/>
        </w:rPr>
        <w:t>undergirded settler colonialism</w:t>
      </w:r>
      <w:r>
        <w:rPr>
          <w:rStyle w:val="StyleUnderline"/>
        </w:rPr>
        <w:t xml:space="preserve"> in the United States</w:t>
      </w:r>
      <w:r>
        <w:rPr>
          <w:sz w:val="12"/>
        </w:rPr>
        <w:t xml:space="preserve">. In contrast, Leslie Marmon Silko’s contemporaneous novel Almanac of the Dead (1991) uses its </w:t>
      </w:r>
      <w:r>
        <w:rPr>
          <w:rStyle w:val="StyleUnderline"/>
          <w:highlight w:val="green"/>
        </w:rPr>
        <w:t>apocalyptic form</w:t>
      </w:r>
      <w:r>
        <w:rPr>
          <w:sz w:val="12"/>
        </w:rPr>
        <w:t xml:space="preserve"> to </w:t>
      </w:r>
      <w:r>
        <w:rPr>
          <w:rStyle w:val="StyleUnderline"/>
        </w:rPr>
        <w:t xml:space="preserve">deconstruct the claims to verisimilitude that undergird state realism, </w:t>
      </w:r>
      <w:r>
        <w:rPr>
          <w:rStyle w:val="StyleUnderline"/>
          <w:highlight w:val="green"/>
        </w:rPr>
        <w:t>transformi</w:t>
      </w:r>
      <w:r>
        <w:rPr>
          <w:rStyle w:val="StyleUnderline"/>
        </w:rPr>
        <w:t xml:space="preserve">ng </w:t>
      </w:r>
      <w:r>
        <w:rPr>
          <w:rStyle w:val="StyleUnderline"/>
          <w:highlight w:val="green"/>
        </w:rPr>
        <w:t xml:space="preserve">nuclear waste into a prophecy of the end </w:t>
      </w:r>
      <w:r>
        <w:rPr>
          <w:rStyle w:val="StyleUnderline"/>
        </w:rPr>
        <w:t xml:space="preserve">of the United States </w:t>
      </w:r>
      <w:r>
        <w:rPr>
          <w:rStyle w:val="StyleUnderline"/>
          <w:highlight w:val="green"/>
        </w:rPr>
        <w:t xml:space="preserve">rather than </w:t>
      </w:r>
      <w:r>
        <w:rPr>
          <w:rStyle w:val="StyleUnderline"/>
        </w:rPr>
        <w:t xml:space="preserve">a means for </w:t>
      </w:r>
      <w:r>
        <w:rPr>
          <w:rStyle w:val="StyleUnderline"/>
          <w:highlight w:val="green"/>
        </w:rPr>
        <w:t xml:space="preserve">imagining </w:t>
      </w:r>
      <w:r>
        <w:rPr>
          <w:rStyle w:val="StyleUnderline"/>
        </w:rPr>
        <w:t xml:space="preserve">its </w:t>
      </w:r>
      <w:r>
        <w:rPr>
          <w:rStyle w:val="StyleUnderline"/>
          <w:highlight w:val="green"/>
        </w:rPr>
        <w:t>continuation</w:t>
      </w:r>
      <w:r>
        <w:rPr>
          <w:rStyle w:val="StyleUnderline"/>
        </w:rPr>
        <w:t>.</w:t>
      </w:r>
      <w:r>
        <w:rPr>
          <w:sz w:val="12"/>
        </w:rPr>
        <w:t xml:space="preserve"> In Almanac of the Dead, the presence of nuclear waste introjects </w:t>
      </w:r>
      <w:r>
        <w:rPr>
          <w:rStyle w:val="StyleUnderline"/>
        </w:rPr>
        <w:t xml:space="preserve">a deep-time </w:t>
      </w:r>
      <w:r>
        <w:rPr>
          <w:rStyle w:val="StyleUnderline"/>
          <w:highlight w:val="green"/>
        </w:rPr>
        <w:t>perspective</w:t>
      </w:r>
      <w:r>
        <w:rPr>
          <w:rStyle w:val="StyleUnderline"/>
        </w:rPr>
        <w:t xml:space="preserve"> into contemporary America</w:t>
      </w:r>
      <w:r>
        <w:rPr>
          <w:sz w:val="12"/>
        </w:rPr>
        <w:t xml:space="preserve">, </w:t>
      </w:r>
      <w:r>
        <w:rPr>
          <w:rStyle w:val="StyleUnderline"/>
          <w:highlight w:val="green"/>
        </w:rPr>
        <w:t>transform</w:t>
      </w:r>
      <w:r>
        <w:rPr>
          <w:sz w:val="12"/>
        </w:rPr>
        <w:t xml:space="preserve">ing </w:t>
      </w:r>
      <w:r>
        <w:rPr>
          <w:rStyle w:val="StyleUnderline"/>
        </w:rPr>
        <w:t>the</w:t>
      </w:r>
      <w:r>
        <w:rPr>
          <w:sz w:val="12"/>
        </w:rPr>
        <w:t xml:space="preserve"> </w:t>
      </w:r>
      <w:r>
        <w:rPr>
          <w:rStyle w:val="StyleUnderline"/>
        </w:rPr>
        <w:t xml:space="preserve">present </w:t>
      </w:r>
      <w:r>
        <w:rPr>
          <w:rStyle w:val="StyleUnderline"/>
          <w:highlight w:val="green"/>
        </w:rPr>
        <w:t xml:space="preserve">into a </w:t>
      </w:r>
      <w:r>
        <w:rPr>
          <w:rStyle w:val="Emphasis"/>
          <w:highlight w:val="green"/>
        </w:rPr>
        <w:t>speculative space</w:t>
      </w:r>
      <w:r>
        <w:rPr>
          <w:rStyle w:val="StyleUnderline"/>
          <w:highlight w:val="green"/>
        </w:rPr>
        <w:t xml:space="preserve"> where</w:t>
      </w:r>
      <w:r>
        <w:rPr>
          <w:sz w:val="12"/>
        </w:rPr>
        <w:t xml:space="preserve"> environmental </w:t>
      </w:r>
      <w:r>
        <w:rPr>
          <w:rStyle w:val="StyleUnderline"/>
          <w:highlight w:val="green"/>
        </w:rPr>
        <w:t xml:space="preserve">catastrophe produces </w:t>
      </w:r>
      <w:r>
        <w:rPr>
          <w:rStyle w:val="StyleUnderline"/>
        </w:rPr>
        <w:t xml:space="preserve">not only </w:t>
      </w:r>
      <w:r>
        <w:rPr>
          <w:rStyle w:val="Emphasis"/>
        </w:rPr>
        <w:t>unevenly distributed damage</w:t>
      </w:r>
      <w:r>
        <w:rPr>
          <w:sz w:val="12"/>
        </w:rPr>
        <w:t xml:space="preserve"> </w:t>
      </w:r>
      <w:r>
        <w:rPr>
          <w:rStyle w:val="StyleUnderline"/>
        </w:rPr>
        <w:t xml:space="preserve">but also </w:t>
      </w:r>
      <w:r>
        <w:rPr>
          <w:rStyle w:val="StyleUnderline"/>
          <w:highlight w:val="green"/>
        </w:rPr>
        <w:t xml:space="preserve">revolutionary </w:t>
      </w:r>
      <w:r>
        <w:rPr>
          <w:rStyle w:val="StyleUnderline"/>
        </w:rPr>
        <w:t xml:space="preserve">forms of social </w:t>
      </w:r>
      <w:r>
        <w:rPr>
          <w:rStyle w:val="StyleUnderline"/>
          <w:highlight w:val="green"/>
        </w:rPr>
        <w:t>justice</w:t>
      </w:r>
      <w:r>
        <w:rPr>
          <w:rStyle w:val="StyleUnderline"/>
        </w:rPr>
        <w:t xml:space="preserve"> that insist on a truth that probability modeling cannot contain: that </w:t>
      </w:r>
      <w:r>
        <w:rPr>
          <w:rStyle w:val="StyleUnderline"/>
          <w:highlight w:val="green"/>
        </w:rPr>
        <w:t>the future will be</w:t>
      </w:r>
      <w:r>
        <w:rPr>
          <w:sz w:val="12"/>
        </w:rPr>
        <w:t xml:space="preserve"> </w:t>
      </w:r>
      <w:r>
        <w:rPr>
          <w:rStyle w:val="Emphasis"/>
        </w:rPr>
        <w:t xml:space="preserve">unimaginably </w:t>
      </w:r>
      <w:r>
        <w:rPr>
          <w:rStyle w:val="Emphasis"/>
          <w:highlight w:val="green"/>
        </w:rPr>
        <w:t>different</w:t>
      </w:r>
      <w:r>
        <w:rPr>
          <w:rStyle w:val="StyleUnderline"/>
          <w:highlight w:val="green"/>
        </w:rPr>
        <w:t xml:space="preserve"> </w:t>
      </w:r>
      <w:r>
        <w:rPr>
          <w:rStyle w:val="StyleUnderline"/>
        </w:rPr>
        <w:t>from the present, while the present, too, might yet be utterly different from the real that we think we know</w:t>
      </w:r>
      <w:r>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Pr>
          <w:sz w:val="12"/>
        </w:rPr>
        <w:t>Wyck</w:t>
      </w:r>
      <w:proofErr w:type="spellEnd"/>
      <w:r>
        <w:rPr>
          <w:sz w:val="12"/>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Pr>
          <w:rStyle w:val="StyleUnderline"/>
        </w:rPr>
        <w:t>the apocalyptic mode</w:t>
      </w:r>
      <w:r>
        <w:rPr>
          <w:sz w:val="12"/>
        </w:rPr>
        <w:t xml:space="preserve"> </w:t>
      </w:r>
      <w:r>
        <w:rPr>
          <w:rStyle w:val="StyleUnderline"/>
        </w:rPr>
        <w:t>in deep time</w:t>
      </w:r>
      <w:r>
        <w:rPr>
          <w:sz w:val="12"/>
        </w:rPr>
        <w:t xml:space="preserve"> </w:t>
      </w:r>
      <w:r>
        <w:rPr>
          <w:rStyle w:val="StyleUnderline"/>
        </w:rPr>
        <w:t>allows narratives of</w:t>
      </w:r>
      <w:r>
        <w:rPr>
          <w:sz w:val="12"/>
        </w:rPr>
        <w:t xml:space="preserve"> environmental </w:t>
      </w:r>
      <w:r>
        <w:rPr>
          <w:rStyle w:val="StyleUnderline"/>
        </w:rPr>
        <w:t>harm and danger to move beyond the paranoid logic of risk. In the world of deep time</w:t>
      </w:r>
      <w:r>
        <w:rPr>
          <w:sz w:val="12"/>
        </w:rPr>
        <w:t xml:space="preserve">, all that might come to pass will come to pass, sooner or later. </w:t>
      </w:r>
      <w:r>
        <w:rPr>
          <w:rStyle w:val="StyleUnderline"/>
        </w:rPr>
        <w:t>The endless maybes of risk become certainties. The impossibilities of our own deaths and the deaths of everything else will come.</w:t>
      </w:r>
      <w:r>
        <w:rPr>
          <w:sz w:val="12"/>
        </w:rPr>
        <w:t xml:space="preserve"> </w:t>
      </w:r>
      <w:r>
        <w:rPr>
          <w:rStyle w:val="StyleUnderline"/>
        </w:rPr>
        <w:t>But so too will other impossibilities</w:t>
      </w:r>
      <w:r>
        <w:rPr>
          <w:sz w:val="12"/>
        </w:rPr>
        <w:t xml:space="preserve">: talking macaws and alien visitors; </w:t>
      </w:r>
      <w:r>
        <w:rPr>
          <w:rStyle w:val="StyleUnderline"/>
        </w:rPr>
        <w:t xml:space="preserve">the end of </w:t>
      </w:r>
      <w:r>
        <w:rPr>
          <w:rStyle w:val="StyleUnderline"/>
        </w:rPr>
        <w:lastRenderedPageBreak/>
        <w:t xml:space="preserve">the colonial occupation of North America, perhaps, or a </w:t>
      </w:r>
      <w:r>
        <w:rPr>
          <w:rStyle w:val="Emphasis"/>
        </w:rPr>
        <w:t>sudden human determination</w:t>
      </w:r>
      <w:r>
        <w:rPr>
          <w:rStyle w:val="StyleUnderline"/>
        </w:rPr>
        <w:t xml:space="preserve"> to let the world live</w:t>
      </w:r>
      <w:r>
        <w:rPr>
          <w:sz w:val="12"/>
        </w:rPr>
        <w:t xml:space="preserve">. The end of capitalism may yet become more thinkable than the end of the world. Just wait long enough. Stranger things will </w:t>
      </w:r>
      <w:proofErr w:type="gramStart"/>
      <w:r>
        <w:rPr>
          <w:sz w:val="12"/>
        </w:rPr>
        <w:t>happen.¶</w:t>
      </w:r>
      <w:proofErr w:type="gramEnd"/>
      <w:r>
        <w:rPr>
          <w:sz w:val="12"/>
        </w:rPr>
        <w:t xml:space="preserve"> </w:t>
      </w:r>
    </w:p>
    <w:p w14:paraId="031B4B1A" w14:textId="77777777" w:rsidR="0095349B" w:rsidRDefault="0095349B" w:rsidP="0095349B"/>
    <w:p w14:paraId="491CE256" w14:textId="1339CD99" w:rsidR="0095349B" w:rsidRPr="00E972A3" w:rsidRDefault="0095349B" w:rsidP="0095349B">
      <w:pPr>
        <w:pStyle w:val="Heading4"/>
      </w:pPr>
      <w:r>
        <w:t xml:space="preserve">Under your ROB </w:t>
      </w:r>
      <w:r w:rsidRPr="00E972A3">
        <w:t>Death is bad and o/w—</w:t>
      </w:r>
      <w:r w:rsidRPr="00E972A3">
        <w:rPr>
          <w:u w:val="single"/>
        </w:rPr>
        <w:t>ontologically</w:t>
      </w:r>
      <w:r w:rsidRPr="00E972A3">
        <w:t xml:space="preserve"> destroys the subject.</w:t>
      </w:r>
    </w:p>
    <w:p w14:paraId="7423D86E" w14:textId="77777777" w:rsidR="0095349B" w:rsidRPr="00E972A3" w:rsidRDefault="0095349B" w:rsidP="0095349B">
      <w:r>
        <w:rPr>
          <w:rStyle w:val="Style13ptBold"/>
        </w:rPr>
        <w:t xml:space="preserve">Paterson 1 </w:t>
      </w:r>
      <w:r>
        <w:t xml:space="preserve">– Department of Philosophy, Providence College, Rhode Island. (Craig, “A Life Not Worth Living?”, Studies in Christian </w:t>
      </w:r>
      <w:r w:rsidRPr="00E972A3">
        <w:t xml:space="preserve">Ethics, </w:t>
      </w:r>
      <w:hyperlink r:id="rId12" w:history="1">
        <w:r w:rsidRPr="00E972A3">
          <w:t>http://sce.sagepub.com</w:t>
        </w:r>
      </w:hyperlink>
      <w:r w:rsidRPr="00E972A3">
        <w:t>)</w:t>
      </w:r>
    </w:p>
    <w:p w14:paraId="1E32E6FA" w14:textId="77777777" w:rsidR="0095349B" w:rsidRDefault="0095349B" w:rsidP="0095349B">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w:t>
      </w:r>
      <w:proofErr w:type="gramStart"/>
      <w:r>
        <w:rPr>
          <w:sz w:val="12"/>
        </w:rPr>
        <w:t>actually suffers</w:t>
      </w:r>
      <w:proofErr w:type="gramEnd"/>
      <w:r>
        <w:rPr>
          <w:sz w:val="12"/>
        </w:rPr>
        <w:t xml:space="preserve"> from the sub-sequent non-participation. Rather, </w:t>
      </w:r>
      <w:r>
        <w:rPr>
          <w:u w:val="single"/>
        </w:rPr>
        <w:t xml:space="preserve">death </w:t>
      </w:r>
      <w:proofErr w:type="gramStart"/>
      <w:r>
        <w:rPr>
          <w:u w:val="single"/>
        </w:rPr>
        <w:t>in itself is</w:t>
      </w:r>
      <w:proofErr w:type="gramEnd"/>
      <w:r>
        <w:rPr>
          <w:u w:val="single"/>
        </w:rPr>
        <w:t xml:space="preserve">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proofErr w:type="gramStart"/>
      <w:r>
        <w:rPr>
          <w:sz w:val="12"/>
        </w:rPr>
        <w:t>in order to</w:t>
      </w:r>
      <w:proofErr w:type="gramEnd"/>
      <w:r>
        <w:rPr>
          <w:sz w:val="12"/>
        </w:rPr>
        <w:t xml:space="preserve">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 xml:space="preserve">for the person. What is crucially at stake </w:t>
      </w:r>
      <w:proofErr w:type="gramStart"/>
      <w:r>
        <w:rPr>
          <w:sz w:val="12"/>
        </w:rPr>
        <w:t>here, and</w:t>
      </w:r>
      <w:proofErr w:type="gramEnd"/>
      <w:r>
        <w:rPr>
          <w:sz w:val="12"/>
        </w:rPr>
        <w:t xml:space="preserve">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1D3D7C5" w14:textId="77777777" w:rsidR="0095349B" w:rsidRDefault="0095349B" w:rsidP="0095349B"/>
    <w:p w14:paraId="570956F7" w14:textId="3981B1AC" w:rsidR="0095349B" w:rsidRPr="00E972A3" w:rsidRDefault="0095349B" w:rsidP="0095349B">
      <w:pPr>
        <w:pStyle w:val="Heading4"/>
        <w:rPr>
          <w:bCs w:val="0"/>
        </w:rPr>
      </w:pPr>
      <w:r w:rsidRPr="00E972A3">
        <w:t xml:space="preserve">Extinction </w:t>
      </w:r>
      <w:r w:rsidRPr="00E972A3">
        <w:rPr>
          <w:u w:val="single"/>
        </w:rPr>
        <w:t>outweighs</w:t>
      </w:r>
      <w:r>
        <w:rPr>
          <w:u w:val="single"/>
        </w:rPr>
        <w:t xml:space="preserve"> under your ROB</w:t>
      </w:r>
      <w:r w:rsidRPr="00E972A3">
        <w:t xml:space="preserve">: </w:t>
      </w:r>
    </w:p>
    <w:p w14:paraId="6DE57358" w14:textId="2B91230D" w:rsidR="0095349B" w:rsidRPr="00E972A3" w:rsidRDefault="0095349B" w:rsidP="0095349B">
      <w:pPr>
        <w:pStyle w:val="Heading4"/>
        <w:rPr>
          <w:bCs w:val="0"/>
        </w:rPr>
      </w:pPr>
      <w:r w:rsidRPr="00E972A3">
        <w:t xml:space="preserve">Mathematically </w:t>
      </w:r>
      <w:r w:rsidRPr="00E972A3">
        <w:rPr>
          <w:u w:val="single"/>
        </w:rPr>
        <w:t>outweighs</w:t>
      </w:r>
      <w:r w:rsidRPr="00E972A3">
        <w:t>.</w:t>
      </w:r>
    </w:p>
    <w:p w14:paraId="1686DAC7" w14:textId="77777777" w:rsidR="0095349B" w:rsidRDefault="0095349B" w:rsidP="0095349B">
      <w:r>
        <w:rPr>
          <w:rStyle w:val="Heading4Char"/>
        </w:rPr>
        <w:t>MacAskill 14</w:t>
      </w:r>
      <w:r>
        <w:t xml:space="preserve"> [William, Oxford Philosopher and youngest tenured philosopher in the world, Normative Uncertainty, 2014]</w:t>
      </w:r>
    </w:p>
    <w:p w14:paraId="4E83B5AC" w14:textId="77777777" w:rsidR="0095349B" w:rsidRDefault="0095349B" w:rsidP="0095349B">
      <w:pPr>
        <w:rPr>
          <w:sz w:val="12"/>
        </w:rPr>
      </w:pPr>
      <w:proofErr w:type="gramStart"/>
      <w:r>
        <w:rPr>
          <w:rStyle w:val="StyleUnderline"/>
        </w:rPr>
        <w:t>The human race</w:t>
      </w:r>
      <w:proofErr w:type="gramEnd"/>
      <w:r>
        <w:rPr>
          <w:rStyle w:val="StyleUnderline"/>
        </w:rPr>
        <w:t xml:space="preserv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Pr>
          <w:sz w:val="12"/>
        </w:rPr>
        <w:t>the human race</w:t>
      </w:r>
      <w:proofErr w:type="gramEnd"/>
      <w:r>
        <w:rPr>
          <w:sz w:val="12"/>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w:t>
      </w:r>
      <w:proofErr w:type="gramStart"/>
      <w:r>
        <w:rPr>
          <w:sz w:val="12"/>
        </w:rPr>
        <w:t>the human race</w:t>
      </w:r>
      <w:proofErr w:type="gramEnd"/>
      <w:r>
        <w:rPr>
          <w:sz w:val="12"/>
        </w:rPr>
        <w:t xml:space="preserv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w:t>
      </w:r>
      <w:proofErr w:type="gramStart"/>
      <w:r>
        <w:rPr>
          <w:sz w:val="12"/>
        </w:rPr>
        <w:t>the human race</w:t>
      </w:r>
      <w:proofErr w:type="gramEnd"/>
      <w:r>
        <w:rPr>
          <w:sz w:val="12"/>
        </w:rPr>
        <w:t xml:space="preserv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w:t>
      </w:r>
      <w:proofErr w:type="gramStart"/>
      <w:r>
        <w:rPr>
          <w:sz w:val="12"/>
        </w:rPr>
        <w:t>as long as</w:t>
      </w:r>
      <w:proofErr w:type="gramEnd"/>
      <w:r>
        <w:rPr>
          <w:sz w:val="12"/>
        </w:rPr>
        <w:t xml:space="preserve">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proofErr w:type="gramStart"/>
      <w:r>
        <w:rPr>
          <w:sz w:val="12"/>
        </w:rPr>
        <w:t>The</w:t>
      </w:r>
      <w:proofErr w:type="spellEnd"/>
      <w:proofErr w:type="gram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proofErr w:type="gramStart"/>
      <w:r>
        <w:rPr>
          <w:rStyle w:val="StyleUnderline"/>
        </w:rPr>
        <w:t>So</w:t>
      </w:r>
      <w:proofErr w:type="gramEnd"/>
      <w:r>
        <w:rPr>
          <w:rStyle w:val="StyleUnderline"/>
        </w:rPr>
        <w:t xml:space="preserve"> if </w:t>
      </w:r>
      <w:r>
        <w:rPr>
          <w:rStyle w:val="StyleUnderline"/>
        </w:rPr>
        <w:lastRenderedPageBreak/>
        <w:t xml:space="preserve">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Pr>
          <w:sz w:val="12"/>
        </w:rPr>
        <w:t>at a later date</w:t>
      </w:r>
      <w:proofErr w:type="gramEnd"/>
      <w:r>
        <w:rPr>
          <w:sz w:val="12"/>
        </w:rPr>
        <w:t xml:space="preserv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w:t>
      </w:r>
      <w:proofErr w:type="gramStart"/>
      <w:r>
        <w:rPr>
          <w:sz w:val="12"/>
        </w:rPr>
        <w:t>So</w:t>
      </w:r>
      <w:proofErr w:type="gramEnd"/>
      <w:r>
        <w:rPr>
          <w:sz w:val="12"/>
        </w:rPr>
        <w:t xml:space="preserve">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w:t>
      </w:r>
      <w:proofErr w:type="gramStart"/>
      <w:r>
        <w:rPr>
          <w:sz w:val="12"/>
        </w:rPr>
        <w:t>the human race</w:t>
      </w:r>
      <w:proofErr w:type="gramEnd"/>
      <w:r>
        <w:rPr>
          <w:sz w:val="12"/>
        </w:rPr>
        <w:t xml:space="preserv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w:t>
      </w:r>
      <w:proofErr w:type="spellStart"/>
      <w:r>
        <w:rPr>
          <w:sz w:val="12"/>
        </w:rPr>
        <w:t>credences</w:t>
      </w:r>
      <w:proofErr w:type="spellEnd"/>
      <w:r>
        <w:rPr>
          <w:sz w:val="12"/>
        </w:rPr>
        <w:t>, the expected benefit of letting the human race go extinct now would be (.8-.</w:t>
      </w:r>
      <w:proofErr w:type="gramStart"/>
      <w:r>
        <w:rPr>
          <w:sz w:val="12"/>
        </w:rPr>
        <w:t>2)×</w:t>
      </w:r>
      <w:proofErr w:type="gramEnd"/>
      <w:r>
        <w:rPr>
          <w:sz w:val="12"/>
        </w:rPr>
        <w:t>(2×10^14) = 1.2×(10^14). Suppose that,</w:t>
      </w:r>
      <w:r>
        <w:rPr>
          <w:rStyle w:val="StyleUnderline"/>
        </w:rPr>
        <w:t xml:space="preserve"> </w:t>
      </w:r>
      <w:r>
        <w:rPr>
          <w:rStyle w:val="StyleUnderline"/>
          <w:highlight w:val="green"/>
        </w:rPr>
        <w:t>if we</w:t>
      </w:r>
      <w:r>
        <w:rPr>
          <w:rStyle w:val="StyleUnderline"/>
        </w:rPr>
        <w:t xml:space="preserve"> </w:t>
      </w:r>
      <w:r>
        <w:rPr>
          <w:sz w:val="12"/>
        </w:rPr>
        <w:t xml:space="preserve">let </w:t>
      </w:r>
      <w:proofErr w:type="gramStart"/>
      <w:r>
        <w:rPr>
          <w:sz w:val="12"/>
        </w:rPr>
        <w:t>the human race</w:t>
      </w:r>
      <w:proofErr w:type="gramEnd"/>
      <w:r>
        <w:rPr>
          <w:sz w:val="12"/>
        </w:rPr>
        <w:t xml:space="preserv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 w:val="12"/>
        </w:rPr>
        <w:t>×(</w:t>
      </w:r>
      <w:proofErr w:type="gramEnd"/>
      <w:r>
        <w:rPr>
          <w:sz w:val="12"/>
        </w:rPr>
        <w:t xml:space="preserve">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w:t>
      </w:r>
      <w:proofErr w:type="gramStart"/>
      <w:r>
        <w:rPr>
          <w:rStyle w:val="StyleUnderline"/>
        </w:rPr>
        <w:t>×(</w:t>
      </w:r>
      <w:proofErr w:type="gramEnd"/>
      <w:r>
        <w:rPr>
          <w:rStyle w:val="StyleUnderline"/>
        </w:rPr>
        <w:t>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2DDD55DC" w14:textId="77777777" w:rsidR="0095349B" w:rsidRDefault="0095349B" w:rsidP="0095349B"/>
    <w:p w14:paraId="7F887D01" w14:textId="77777777" w:rsidR="009222B7" w:rsidRPr="001C34F2" w:rsidRDefault="009222B7" w:rsidP="009222B7">
      <w:pPr>
        <w:pStyle w:val="Heading4"/>
        <w:rPr>
          <w:rFonts w:asciiTheme="majorHAnsi" w:hAnsiTheme="majorHAnsi" w:cstheme="majorHAnsi"/>
        </w:rPr>
      </w:pPr>
      <w:r w:rsidRPr="001C34F2">
        <w:rPr>
          <w:rFonts w:asciiTheme="majorHAnsi" w:hAnsiTheme="majorHAnsi" w:cstheme="majorHAnsi"/>
        </w:rPr>
        <w:t xml:space="preserve">Capitalism is sustainable – </w:t>
      </w:r>
      <w:r w:rsidRPr="001C34F2">
        <w:rPr>
          <w:rFonts w:asciiTheme="majorHAnsi" w:hAnsiTheme="majorHAnsi" w:cstheme="majorHAnsi"/>
          <w:u w:val="single"/>
        </w:rPr>
        <w:t>solves war</w:t>
      </w:r>
      <w:r w:rsidRPr="001C34F2">
        <w:rPr>
          <w:rFonts w:asciiTheme="majorHAnsi" w:hAnsiTheme="majorHAnsi" w:cstheme="majorHAnsi"/>
        </w:rPr>
        <w:t xml:space="preserve">, </w:t>
      </w:r>
      <w:r w:rsidRPr="001C34F2">
        <w:rPr>
          <w:rFonts w:asciiTheme="majorHAnsi" w:hAnsiTheme="majorHAnsi" w:cstheme="majorHAnsi"/>
          <w:u w:val="single"/>
        </w:rPr>
        <w:t>environment</w:t>
      </w:r>
      <w:r w:rsidRPr="001C34F2">
        <w:rPr>
          <w:rFonts w:asciiTheme="majorHAnsi" w:hAnsiTheme="majorHAnsi" w:cstheme="majorHAnsi"/>
        </w:rPr>
        <w:t xml:space="preserve">, and </w:t>
      </w:r>
      <w:r w:rsidRPr="001C34F2">
        <w:rPr>
          <w:rFonts w:asciiTheme="majorHAnsi" w:hAnsiTheme="majorHAnsi" w:cstheme="majorHAnsi"/>
          <w:u w:val="single"/>
        </w:rPr>
        <w:t>quality of life</w:t>
      </w:r>
      <w:r w:rsidRPr="001C34F2">
        <w:rPr>
          <w:rFonts w:asciiTheme="majorHAnsi" w:hAnsiTheme="majorHAnsi" w:cstheme="majorHAnsi"/>
        </w:rPr>
        <w:t xml:space="preserve"> – prefer empirics </w:t>
      </w:r>
    </w:p>
    <w:p w14:paraId="323091F7" w14:textId="77777777" w:rsidR="009222B7" w:rsidRPr="001C34F2" w:rsidRDefault="009222B7" w:rsidP="009222B7">
      <w:pPr>
        <w:rPr>
          <w:rFonts w:asciiTheme="majorHAnsi" w:hAnsiTheme="majorHAnsi" w:cstheme="majorHAnsi"/>
        </w:rPr>
      </w:pPr>
      <w:r w:rsidRPr="001C34F2">
        <w:rPr>
          <w:rFonts w:asciiTheme="majorHAnsi" w:hAnsiTheme="majorHAnsi" w:cstheme="majorHAnsi"/>
        </w:rPr>
        <w:t xml:space="preserve">Mark </w:t>
      </w:r>
      <w:bookmarkStart w:id="0" w:name="_Hlk82859563"/>
      <w:proofErr w:type="spellStart"/>
      <w:r w:rsidRPr="001C34F2">
        <w:rPr>
          <w:rStyle w:val="Style13ptBold"/>
          <w:rFonts w:asciiTheme="majorHAnsi" w:hAnsiTheme="majorHAnsi" w:cstheme="majorHAnsi"/>
        </w:rPr>
        <w:t>Budolfson</w:t>
      </w:r>
      <w:bookmarkEnd w:id="0"/>
      <w:proofErr w:type="spellEnd"/>
      <w:r w:rsidRPr="001C34F2">
        <w:rPr>
          <w:rStyle w:val="Style13ptBold"/>
          <w:rFonts w:asciiTheme="majorHAnsi" w:hAnsiTheme="majorHAnsi" w:cstheme="majorHAnsi"/>
        </w:rPr>
        <w:t xml:space="preserve"> 21</w:t>
      </w:r>
      <w:r w:rsidRPr="001C34F2">
        <w:rPr>
          <w:rFonts w:asciiTheme="majorHAnsi" w:hAnsiTheme="majorHAnsi" w:cstheme="majorHAns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0C5C7B4A" w14:textId="77777777" w:rsidR="009222B7" w:rsidRPr="001C34F2" w:rsidRDefault="009222B7" w:rsidP="009222B7">
      <w:pPr>
        <w:rPr>
          <w:rFonts w:asciiTheme="majorHAnsi" w:hAnsiTheme="majorHAnsi" w:cstheme="majorHAnsi"/>
          <w:sz w:val="16"/>
        </w:rPr>
      </w:pPr>
      <w:r w:rsidRPr="001C34F2">
        <w:rPr>
          <w:rFonts w:asciiTheme="majorHAnsi" w:hAnsiTheme="majorHAnsi" w:cstheme="majorHAnsi"/>
          <w:sz w:val="14"/>
        </w:rPr>
        <w:t xml:space="preserve">However, </w:t>
      </w:r>
      <w:r w:rsidRPr="001C34F2">
        <w:rPr>
          <w:rStyle w:val="Emphasis"/>
          <w:rFonts w:asciiTheme="majorHAnsi" w:hAnsiTheme="majorHAnsi" w:cstheme="majorHAnsi"/>
        </w:rPr>
        <w:t>things are more complicated than the arguments above would suggest</w:t>
      </w:r>
      <w:r w:rsidRPr="001C34F2">
        <w:rPr>
          <w:rFonts w:asciiTheme="majorHAnsi" w:hAnsiTheme="majorHAnsi" w:cstheme="majorHAnsi"/>
          <w:sz w:val="14"/>
        </w:rPr>
        <w:t xml:space="preserve">, and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cyan"/>
        </w:rPr>
        <w:t>benefits of capitalism</w:t>
      </w:r>
      <w:r w:rsidRPr="001C34F2">
        <w:rPr>
          <w:rFonts w:asciiTheme="majorHAnsi" w:hAnsiTheme="majorHAnsi" w:cstheme="majorHAnsi"/>
          <w:sz w:val="14"/>
        </w:rPr>
        <w:t xml:space="preserve">, especially for the world's poorest and most vulnerable people, </w:t>
      </w:r>
      <w:r w:rsidRPr="001C34F2">
        <w:rPr>
          <w:rStyle w:val="StyleUnderline"/>
          <w:rFonts w:asciiTheme="majorHAnsi" w:hAnsiTheme="majorHAnsi" w:cstheme="majorHAnsi"/>
        </w:rPr>
        <w:t>are</w:t>
      </w:r>
      <w:r w:rsidRPr="001C34F2">
        <w:rPr>
          <w:rFonts w:asciiTheme="majorHAnsi" w:hAnsiTheme="majorHAnsi" w:cstheme="majorHAnsi"/>
          <w:sz w:val="14"/>
        </w:rPr>
        <w:t xml:space="preserve"> in fact myriad and </w:t>
      </w:r>
      <w:r w:rsidRPr="001C34F2">
        <w:rPr>
          <w:rStyle w:val="Emphasis"/>
          <w:rFonts w:asciiTheme="majorHAnsi" w:hAnsiTheme="majorHAnsi" w:cstheme="majorHAnsi"/>
          <w:highlight w:val="cyan"/>
        </w:rPr>
        <w:t>significant</w:t>
      </w:r>
      <w:r w:rsidRPr="001C34F2">
        <w:rPr>
          <w:rFonts w:asciiTheme="majorHAnsi" w:hAnsiTheme="majorHAnsi" w:cstheme="majorHAnsi"/>
          <w:sz w:val="14"/>
          <w:highlight w:val="cyan"/>
        </w:rPr>
        <w:t>.</w:t>
      </w:r>
      <w:r w:rsidRPr="001C34F2">
        <w:rPr>
          <w:rFonts w:asciiTheme="majorHAnsi" w:hAnsiTheme="majorHAnsi" w:cstheme="majorHAnsi"/>
          <w:sz w:val="14"/>
        </w:rPr>
        <w:t xml:space="preserve"> In addition, as we will see in this section, many experts argue that </w:t>
      </w:r>
      <w:r w:rsidRPr="001C34F2">
        <w:rPr>
          <w:rStyle w:val="Emphasis"/>
          <w:rFonts w:asciiTheme="majorHAnsi" w:hAnsiTheme="majorHAnsi" w:cstheme="majorHAnsi"/>
        </w:rPr>
        <w:t>capitalism is not the fundamental cause of the</w:t>
      </w:r>
      <w:r w:rsidRPr="001C34F2">
        <w:rPr>
          <w:rFonts w:asciiTheme="majorHAnsi" w:hAnsiTheme="majorHAnsi" w:cstheme="majorHAnsi"/>
          <w:sz w:val="14"/>
        </w:rPr>
        <w:t xml:space="preserve"> previously described </w:t>
      </w:r>
      <w:r w:rsidRPr="001C34F2">
        <w:rPr>
          <w:rStyle w:val="Emphasis"/>
          <w:rFonts w:asciiTheme="majorHAnsi" w:hAnsiTheme="majorHAnsi" w:cstheme="majorHAnsi"/>
        </w:rPr>
        <w:t>problems</w:t>
      </w:r>
      <w:r w:rsidRPr="001C34F2">
        <w:rPr>
          <w:rFonts w:asciiTheme="majorHAnsi" w:hAnsiTheme="majorHAnsi" w:cstheme="majorHAnsi"/>
          <w:sz w:val="14"/>
        </w:rPr>
        <w:t xml:space="preserve"> </w:t>
      </w:r>
      <w:r w:rsidRPr="001C34F2">
        <w:rPr>
          <w:rStyle w:val="StyleUnderline"/>
          <w:rFonts w:asciiTheme="majorHAnsi" w:hAnsiTheme="majorHAnsi" w:cstheme="majorHAnsi"/>
        </w:rPr>
        <w:t>but</w:t>
      </w:r>
      <w:r w:rsidRPr="001C34F2">
        <w:rPr>
          <w:rFonts w:asciiTheme="majorHAnsi" w:hAnsiTheme="majorHAnsi" w:cstheme="majorHAnsi"/>
          <w:sz w:val="14"/>
        </w:rPr>
        <w:t xml:space="preserve"> rather </w:t>
      </w:r>
      <w:r w:rsidRPr="001C34F2">
        <w:rPr>
          <w:rStyle w:val="StyleUnderline"/>
          <w:rFonts w:asciiTheme="majorHAnsi" w:hAnsiTheme="majorHAnsi" w:cstheme="majorHAnsi"/>
        </w:rPr>
        <w:t xml:space="preserve">an essential component of the </w:t>
      </w:r>
      <w:r w:rsidRPr="001C34F2">
        <w:rPr>
          <w:rStyle w:val="Emphasis"/>
          <w:rFonts w:asciiTheme="majorHAnsi" w:hAnsiTheme="majorHAnsi" w:cstheme="majorHAnsi"/>
          <w:highlight w:val="cyan"/>
        </w:rPr>
        <w:t>best solutions</w:t>
      </w:r>
      <w:r w:rsidRPr="001C34F2">
        <w:rPr>
          <w:rFonts w:asciiTheme="majorHAnsi" w:hAnsiTheme="majorHAnsi" w:cstheme="majorHAnsi"/>
          <w:sz w:val="14"/>
        </w:rPr>
        <w:t xml:space="preserve"> to them </w:t>
      </w:r>
      <w:r w:rsidRPr="001C34F2">
        <w:rPr>
          <w:rStyle w:val="StyleUnderline"/>
          <w:rFonts w:asciiTheme="majorHAnsi" w:hAnsiTheme="majorHAnsi" w:cstheme="majorHAnsi"/>
        </w:rPr>
        <w:t>and</w:t>
      </w:r>
      <w:r w:rsidRPr="001C34F2">
        <w:rPr>
          <w:rFonts w:asciiTheme="majorHAnsi" w:hAnsiTheme="majorHAnsi" w:cstheme="majorHAnsi"/>
          <w:sz w:val="14"/>
        </w:rPr>
        <w:t xml:space="preserve"> of </w:t>
      </w:r>
      <w:r w:rsidRPr="001C34F2">
        <w:rPr>
          <w:rStyle w:val="StyleUnderline"/>
          <w:rFonts w:asciiTheme="majorHAnsi" w:hAnsiTheme="majorHAnsi" w:cstheme="majorHAnsi"/>
        </w:rPr>
        <w:t>the best methods for promoting our goals of health, well-being, and justice</w:t>
      </w:r>
      <w:r w:rsidRPr="001C34F2">
        <w:rPr>
          <w:rFonts w:asciiTheme="majorHAnsi" w:hAnsiTheme="majorHAnsi" w:cstheme="majorHAnsi"/>
          <w:sz w:val="14"/>
        </w:rPr>
        <w:t xml:space="preserve">. To see where the defenders of capitalism are coming from, </w:t>
      </w:r>
      <w:r w:rsidRPr="001C34F2">
        <w:rPr>
          <w:rStyle w:val="StyleUnderline"/>
          <w:rFonts w:asciiTheme="majorHAnsi" w:hAnsiTheme="majorHAnsi" w:cstheme="majorHAnsi"/>
        </w:rPr>
        <w:t>consider</w:t>
      </w:r>
      <w:r w:rsidRPr="001C34F2">
        <w:rPr>
          <w:rFonts w:asciiTheme="majorHAnsi" w:hAnsiTheme="majorHAnsi" w:cstheme="majorHAnsi"/>
          <w:sz w:val="14"/>
        </w:rPr>
        <w:t xml:space="preserve"> an analogy involving </w:t>
      </w:r>
      <w:r w:rsidRPr="001C34F2">
        <w:rPr>
          <w:rStyle w:val="StyleUnderline"/>
          <w:rFonts w:asciiTheme="majorHAnsi" w:hAnsiTheme="majorHAnsi" w:cstheme="majorHAnsi"/>
        </w:rPr>
        <w:t>a response to a pandemic: if a country administered a rushed</w:t>
      </w:r>
      <w:r w:rsidRPr="001C34F2">
        <w:rPr>
          <w:rFonts w:asciiTheme="majorHAnsi" w:hAnsiTheme="majorHAnsi" w:cstheme="majorHAnsi"/>
          <w:sz w:val="14"/>
        </w:rPr>
        <w:t xml:space="preserve"> and untested </w:t>
      </w:r>
      <w:r w:rsidRPr="001C34F2">
        <w:rPr>
          <w:rStyle w:val="StyleUnderline"/>
          <w:rFonts w:asciiTheme="majorHAnsi" w:hAnsiTheme="majorHAnsi" w:cstheme="majorHAnsi"/>
        </w:rPr>
        <w:t>vaccine</w:t>
      </w:r>
      <w:r w:rsidRPr="001C34F2">
        <w:rPr>
          <w:rFonts w:asciiTheme="majorHAnsi" w:hAnsiTheme="majorHAnsi" w:cstheme="majorHAnsi"/>
          <w:sz w:val="14"/>
        </w:rPr>
        <w:t xml:space="preserve"> to its population that ended up killing people, </w:t>
      </w:r>
      <w:r w:rsidRPr="001C34F2">
        <w:rPr>
          <w:rStyle w:val="StyleUnderline"/>
          <w:rFonts w:asciiTheme="majorHAnsi" w:hAnsiTheme="majorHAnsi" w:cstheme="majorHAnsi"/>
        </w:rPr>
        <w:t>we would not say that vaccines were the problem. Instead, the problem would be the</w:t>
      </w:r>
      <w:r w:rsidRPr="001C34F2">
        <w:rPr>
          <w:rFonts w:asciiTheme="majorHAnsi" w:hAnsiTheme="majorHAnsi" w:cstheme="majorHAnsi"/>
          <w:sz w:val="14"/>
        </w:rPr>
        <w:t xml:space="preserve"> flawed and sloppy policies of vaccine </w:t>
      </w:r>
      <w:r w:rsidRPr="001C34F2">
        <w:rPr>
          <w:rStyle w:val="StyleUnderline"/>
          <w:rFonts w:asciiTheme="majorHAnsi" w:hAnsiTheme="majorHAnsi" w:cstheme="majorHAnsi"/>
        </w:rPr>
        <w:t>implementation. Vaccines might</w:t>
      </w:r>
      <w:r w:rsidRPr="001C34F2">
        <w:rPr>
          <w:rFonts w:asciiTheme="majorHAnsi" w:hAnsiTheme="majorHAnsi" w:cstheme="majorHAnsi"/>
          <w:sz w:val="14"/>
        </w:rPr>
        <w:t xml:space="preserve"> easily </w:t>
      </w:r>
      <w:r w:rsidRPr="001C34F2">
        <w:rPr>
          <w:rStyle w:val="Emphasis"/>
          <w:rFonts w:asciiTheme="majorHAnsi" w:hAnsiTheme="majorHAnsi" w:cstheme="majorHAnsi"/>
        </w:rPr>
        <w:t>remain</w:t>
      </w:r>
      <w:r w:rsidRPr="001C34F2">
        <w:rPr>
          <w:rFonts w:asciiTheme="majorHAnsi" w:hAnsiTheme="majorHAnsi" w:cstheme="majorHAnsi"/>
          <w:sz w:val="14"/>
        </w:rPr>
        <w:t xml:space="preserve"> </w:t>
      </w:r>
      <w:proofErr w:type="gramStart"/>
      <w:r w:rsidRPr="001C34F2">
        <w:rPr>
          <w:rFonts w:asciiTheme="majorHAnsi" w:hAnsiTheme="majorHAnsi" w:cstheme="majorHAnsi"/>
          <w:sz w:val="14"/>
        </w:rPr>
        <w:t xml:space="preserve">absolutely </w:t>
      </w:r>
      <w:r w:rsidRPr="001C34F2">
        <w:rPr>
          <w:rStyle w:val="Emphasis"/>
          <w:rFonts w:asciiTheme="majorHAnsi" w:hAnsiTheme="majorHAnsi" w:cstheme="majorHAnsi"/>
        </w:rPr>
        <w:t>essential</w:t>
      </w:r>
      <w:proofErr w:type="gramEnd"/>
      <w:r w:rsidRPr="001C34F2">
        <w:rPr>
          <w:rFonts w:asciiTheme="majorHAnsi" w:hAnsiTheme="majorHAnsi" w:cstheme="majorHAnsi"/>
          <w:sz w:val="14"/>
        </w:rPr>
        <w:t xml:space="preserve"> to the correct response to such a pandemic </w:t>
      </w:r>
      <w:r w:rsidRPr="001C34F2">
        <w:rPr>
          <w:rStyle w:val="StyleUnderline"/>
          <w:rFonts w:asciiTheme="majorHAnsi" w:hAnsiTheme="majorHAnsi" w:cstheme="majorHAnsi"/>
        </w:rPr>
        <w:t>and could</w:t>
      </w:r>
      <w:r w:rsidRPr="001C34F2">
        <w:rPr>
          <w:rFonts w:asciiTheme="majorHAnsi" w:hAnsiTheme="majorHAnsi" w:cstheme="majorHAnsi"/>
          <w:sz w:val="14"/>
        </w:rPr>
        <w:t xml:space="preserve"> </w:t>
      </w:r>
      <w:r w:rsidRPr="001C34F2">
        <w:rPr>
          <w:rStyle w:val="StyleUnderline"/>
          <w:rFonts w:asciiTheme="majorHAnsi" w:hAnsiTheme="majorHAnsi" w:cstheme="majorHAnsi"/>
        </w:rPr>
        <w:t>also be essential to promoting health</w:t>
      </w:r>
      <w:r w:rsidRPr="001C34F2">
        <w:rPr>
          <w:rFonts w:asciiTheme="majorHAnsi" w:hAnsiTheme="majorHAnsi" w:cstheme="majorHAnsi"/>
          <w:sz w:val="14"/>
        </w:rPr>
        <w:t xml:space="preserve"> and flourishing, more generally. </w:t>
      </w:r>
      <w:r w:rsidRPr="001C34F2">
        <w:rPr>
          <w:rStyle w:val="StyleUnderline"/>
          <w:rFonts w:asciiTheme="majorHAnsi" w:hAnsiTheme="majorHAnsi" w:cstheme="majorHAnsi"/>
        </w:rPr>
        <w:t>The argument is similar with capitalism</w:t>
      </w:r>
      <w:r w:rsidRPr="001C34F2">
        <w:rPr>
          <w:rFonts w:asciiTheme="majorHAnsi" w:hAnsiTheme="majorHAnsi" w:cstheme="majorHAnsi"/>
          <w:sz w:val="14"/>
        </w:rPr>
        <w:t xml:space="preserve"> according to the leading mainstream arguments in favor of it: </w:t>
      </w:r>
      <w:r w:rsidRPr="001C34F2">
        <w:rPr>
          <w:rStyle w:val="StyleUnderline"/>
          <w:rFonts w:asciiTheme="majorHAnsi" w:hAnsiTheme="majorHAnsi" w:cstheme="majorHAnsi"/>
          <w:highlight w:val="cyan"/>
        </w:rPr>
        <w:t>Capitalism is</w:t>
      </w:r>
      <w:r w:rsidRPr="001C34F2">
        <w:rPr>
          <w:rStyle w:val="StyleUnderline"/>
          <w:rFonts w:asciiTheme="majorHAnsi" w:hAnsiTheme="majorHAnsi" w:cstheme="majorHAnsi"/>
        </w:rPr>
        <w:t xml:space="preserve"> an </w:t>
      </w:r>
      <w:r w:rsidRPr="001C34F2">
        <w:rPr>
          <w:rStyle w:val="StyleUnderline"/>
          <w:rFonts w:asciiTheme="majorHAnsi" w:hAnsiTheme="majorHAnsi" w:cstheme="majorHAnsi"/>
          <w:highlight w:val="cyan"/>
        </w:rPr>
        <w:t>essential</w:t>
      </w:r>
      <w:r w:rsidRPr="001C34F2">
        <w:rPr>
          <w:rStyle w:val="StyleUnderline"/>
          <w:rFonts w:asciiTheme="majorHAnsi" w:hAnsiTheme="majorHAnsi" w:cstheme="majorHAnsi"/>
        </w:rPr>
        <w:t xml:space="preserve"> part of the best society we could have</w:t>
      </w:r>
      <w:r w:rsidRPr="001C34F2">
        <w:rPr>
          <w:rFonts w:asciiTheme="majorHAnsi" w:hAnsiTheme="majorHAnsi" w:cstheme="majorHAnsi"/>
          <w:sz w:val="14"/>
        </w:rPr>
        <w:t xml:space="preserve">, just like vaccines are an essential part of the best response to a pandemic such as COVID-19. </w:t>
      </w:r>
      <w:r w:rsidRPr="001C34F2">
        <w:rPr>
          <w:rStyle w:val="StyleUnderline"/>
          <w:rFonts w:asciiTheme="majorHAnsi" w:hAnsiTheme="majorHAnsi" w:cstheme="majorHAnsi"/>
        </w:rPr>
        <w:t>But</w:t>
      </w:r>
      <w:r w:rsidRPr="001C34F2">
        <w:rPr>
          <w:rFonts w:asciiTheme="majorHAnsi" w:hAnsiTheme="majorHAnsi" w:cstheme="majorHAnsi"/>
          <w:sz w:val="14"/>
        </w:rPr>
        <w:t xml:space="preserve"> </w:t>
      </w:r>
      <w:proofErr w:type="gramStart"/>
      <w:r w:rsidRPr="001C34F2">
        <w:rPr>
          <w:rFonts w:asciiTheme="majorHAnsi" w:hAnsiTheme="majorHAnsi" w:cstheme="majorHAnsi"/>
          <w:sz w:val="14"/>
        </w:rPr>
        <w:t>of course</w:t>
      </w:r>
      <w:proofErr w:type="gramEnd"/>
      <w:r w:rsidRPr="001C34F2">
        <w:rPr>
          <w:rFonts w:asciiTheme="majorHAnsi" w:hAnsiTheme="majorHAnsi" w:cstheme="majorHAnsi"/>
          <w:sz w:val="14"/>
        </w:rPr>
        <w:t xml:space="preserve"> both </w:t>
      </w:r>
      <w:r w:rsidRPr="001C34F2">
        <w:rPr>
          <w:rStyle w:val="StyleUnderline"/>
          <w:rFonts w:asciiTheme="majorHAnsi" w:hAnsiTheme="majorHAnsi" w:cstheme="majorHAnsi"/>
        </w:rPr>
        <w:t>capitalism</w:t>
      </w:r>
      <w:r w:rsidRPr="001C34F2">
        <w:rPr>
          <w:rFonts w:asciiTheme="majorHAnsi" w:hAnsiTheme="majorHAnsi" w:cstheme="majorHAnsi"/>
          <w:sz w:val="14"/>
        </w:rPr>
        <w:t xml:space="preserve"> and vaccines </w:t>
      </w:r>
      <w:r w:rsidRPr="001C34F2">
        <w:rPr>
          <w:rStyle w:val="StyleUnderline"/>
          <w:rFonts w:asciiTheme="majorHAnsi" w:hAnsiTheme="majorHAnsi" w:cstheme="majorHAnsi"/>
        </w:rPr>
        <w:t>can be implemented poorly</w:t>
      </w:r>
      <w:r w:rsidRPr="001C34F2">
        <w:rPr>
          <w:rFonts w:asciiTheme="majorHAnsi" w:hAnsiTheme="majorHAnsi" w:cstheme="majorHAnsi"/>
          <w:sz w:val="14"/>
        </w:rPr>
        <w:t xml:space="preserve">, and can even do harm, especially when combined with other incorrect policy decisions. But </w:t>
      </w:r>
      <w:r w:rsidRPr="001C34F2">
        <w:rPr>
          <w:rStyle w:val="Emphasis"/>
          <w:rFonts w:asciiTheme="majorHAnsi" w:hAnsiTheme="majorHAnsi" w:cstheme="majorHAnsi"/>
        </w:rPr>
        <w:t>that does not mean that we should turn against them</w:t>
      </w:r>
      <w:r w:rsidRPr="001C34F2">
        <w:rPr>
          <w:rFonts w:asciiTheme="majorHAnsi" w:hAnsiTheme="majorHAnsi" w:cstheme="majorHAnsi"/>
          <w:sz w:val="14"/>
        </w:rPr>
        <w:t xml:space="preserve">—quite the opposite. </w:t>
      </w:r>
      <w:r w:rsidRPr="001C34F2">
        <w:rPr>
          <w:rStyle w:val="StyleUnderline"/>
          <w:rFonts w:asciiTheme="majorHAnsi" w:hAnsiTheme="majorHAnsi" w:cstheme="majorHAnsi"/>
        </w:rPr>
        <w:t xml:space="preserve">Instead, we should </w:t>
      </w:r>
      <w:r w:rsidRPr="001C34F2">
        <w:rPr>
          <w:rStyle w:val="Emphasis"/>
          <w:rFonts w:asciiTheme="majorHAnsi" w:hAnsiTheme="majorHAnsi" w:cstheme="majorHAnsi"/>
        </w:rPr>
        <w:t>embrace them as essential</w:t>
      </w:r>
      <w:r w:rsidRPr="001C34F2">
        <w:rPr>
          <w:rFonts w:asciiTheme="majorHAnsi" w:hAnsiTheme="majorHAnsi" w:cstheme="majorHAnsi"/>
          <w:sz w:val="14"/>
        </w:rPr>
        <w:t xml:space="preserve"> to the best and most just outcomes for </w:t>
      </w:r>
      <w:proofErr w:type="gramStart"/>
      <w:r w:rsidRPr="001C34F2">
        <w:rPr>
          <w:rFonts w:asciiTheme="majorHAnsi" w:hAnsiTheme="majorHAnsi" w:cstheme="majorHAnsi"/>
          <w:sz w:val="14"/>
        </w:rPr>
        <w:t xml:space="preserve">society, </w:t>
      </w:r>
      <w:r w:rsidRPr="001C34F2">
        <w:rPr>
          <w:rStyle w:val="StyleUnderline"/>
          <w:rFonts w:asciiTheme="majorHAnsi" w:hAnsiTheme="majorHAnsi" w:cstheme="majorHAnsi"/>
        </w:rPr>
        <w:t>and</w:t>
      </w:r>
      <w:proofErr w:type="gramEnd"/>
      <w:r w:rsidRPr="001C34F2">
        <w:rPr>
          <w:rStyle w:val="StyleUnderline"/>
          <w:rFonts w:asciiTheme="majorHAnsi" w:hAnsiTheme="majorHAnsi" w:cstheme="majorHAnsi"/>
        </w:rPr>
        <w:t xml:space="preserve"> educate ourselves</w:t>
      </w:r>
      <w:r w:rsidRPr="001C34F2">
        <w:rPr>
          <w:rFonts w:asciiTheme="majorHAnsi" w:hAnsiTheme="majorHAnsi" w:cstheme="majorHAnsi"/>
          <w:sz w:val="14"/>
        </w:rPr>
        <w:t xml:space="preserve"> and others </w:t>
      </w:r>
      <w:r w:rsidRPr="001C34F2">
        <w:rPr>
          <w:rStyle w:val="StyleUnderline"/>
          <w:rFonts w:asciiTheme="majorHAnsi" w:hAnsiTheme="majorHAnsi" w:cstheme="majorHAnsi"/>
        </w:rPr>
        <w:t>on</w:t>
      </w:r>
      <w:r w:rsidRPr="001C34F2">
        <w:rPr>
          <w:rFonts w:asciiTheme="majorHAnsi" w:hAnsiTheme="majorHAnsi" w:cstheme="majorHAnsi"/>
          <w:sz w:val="14"/>
        </w:rPr>
        <w:t xml:space="preserve"> their importance and on </w:t>
      </w:r>
      <w:r w:rsidRPr="001C34F2">
        <w:rPr>
          <w:rStyle w:val="StyleUnderline"/>
          <w:rFonts w:asciiTheme="majorHAnsi" w:hAnsiTheme="majorHAnsi" w:cstheme="majorHAnsi"/>
        </w:rPr>
        <w:t xml:space="preserve">how they must be </w:t>
      </w:r>
      <w:r w:rsidRPr="001C34F2">
        <w:rPr>
          <w:rStyle w:val="Emphasis"/>
          <w:rFonts w:asciiTheme="majorHAnsi" w:hAnsiTheme="majorHAnsi" w:cstheme="majorHAnsi"/>
        </w:rPr>
        <w:t>properly designed and implemented</w:t>
      </w:r>
      <w:r w:rsidRPr="001C34F2">
        <w:rPr>
          <w:rFonts w:asciiTheme="majorHAnsi" w:hAnsiTheme="majorHAnsi" w:cstheme="majorHAnsi"/>
          <w:sz w:val="14"/>
        </w:rPr>
        <w:t xml:space="preserve"> with other policies in order to best help us all. In fact, </w:t>
      </w:r>
      <w:r w:rsidRPr="001C34F2">
        <w:rPr>
          <w:rStyle w:val="StyleUnderline"/>
          <w:rFonts w:asciiTheme="majorHAnsi" w:hAnsiTheme="majorHAnsi" w:cstheme="majorHAnsi"/>
        </w:rPr>
        <w:t xml:space="preserve">the argument in favor of </w:t>
      </w:r>
      <w:r w:rsidRPr="001C34F2">
        <w:rPr>
          <w:rStyle w:val="StyleUnderline"/>
          <w:rFonts w:asciiTheme="majorHAnsi" w:hAnsiTheme="majorHAnsi" w:cstheme="majorHAnsi"/>
        </w:rPr>
        <w:lastRenderedPageBreak/>
        <w:t>capitalism is even more dramatic because it claims that much more is at stake than even what is at stake in response to a global pandemic</w:t>
      </w:r>
      <w:r w:rsidRPr="001C34F2">
        <w:rPr>
          <w:rFonts w:asciiTheme="majorHAnsi" w:hAnsiTheme="majorHAnsi" w:cstheme="majorHAnsi"/>
          <w:sz w:val="14"/>
        </w:rPr>
        <w:t>—</w:t>
      </w:r>
      <w:r w:rsidRPr="001C34F2">
        <w:rPr>
          <w:rStyle w:val="StyleUnderline"/>
          <w:rFonts w:asciiTheme="majorHAnsi" w:hAnsiTheme="majorHAnsi" w:cstheme="majorHAnsi"/>
        </w:rPr>
        <w:t>what is at stake with capitalism is</w:t>
      </w:r>
      <w:r w:rsidRPr="001C34F2">
        <w:rPr>
          <w:rFonts w:asciiTheme="majorHAnsi" w:hAnsiTheme="majorHAnsi" w:cstheme="majorHAnsi"/>
          <w:sz w:val="14"/>
        </w:rPr>
        <w:t xml:space="preserve"> nothing less than </w:t>
      </w:r>
      <w:r w:rsidRPr="001C34F2">
        <w:rPr>
          <w:rStyle w:val="Emphasis"/>
          <w:rFonts w:asciiTheme="majorHAnsi" w:hAnsiTheme="majorHAnsi" w:cstheme="majorHAnsi"/>
        </w:rPr>
        <w:t>whether the world's poorest and most vulnerable billion people will remain in conditions of poverty and oppression</w:t>
      </w:r>
      <w:r w:rsidRPr="001C34F2">
        <w:rPr>
          <w:rFonts w:asciiTheme="majorHAnsi" w:hAnsiTheme="majorHAnsi" w:cstheme="majorHAnsi"/>
          <w:sz w:val="14"/>
        </w:rPr>
        <w:t xml:space="preserve">, or if they will instead finally gain access to what is minimally necessary for basic health and wellbeing and become increasingly affluent and empowered. The argument in favor of capitalism proceeds as follows: Premise 1. Development and the past. </w:t>
      </w:r>
      <w:r w:rsidRPr="001C34F2">
        <w:rPr>
          <w:rStyle w:val="StyleUnderline"/>
          <w:rFonts w:asciiTheme="majorHAnsi" w:hAnsiTheme="majorHAnsi" w:cstheme="majorHAnsi"/>
          <w:highlight w:val="cyan"/>
        </w:rPr>
        <w:t>Over</w:t>
      </w:r>
      <w:r w:rsidRPr="001C34F2">
        <w:rPr>
          <w:rFonts w:asciiTheme="majorHAnsi" w:hAnsiTheme="majorHAnsi" w:cstheme="majorHAnsi"/>
          <w:sz w:val="14"/>
        </w:rPr>
        <w:t xml:space="preserve"> the course of </w:t>
      </w:r>
      <w:r w:rsidRPr="001C34F2">
        <w:rPr>
          <w:rStyle w:val="StyleUnderline"/>
          <w:rFonts w:asciiTheme="majorHAnsi" w:hAnsiTheme="majorHAnsi" w:cstheme="majorHAnsi"/>
        </w:rPr>
        <w:t>recorded</w:t>
      </w:r>
      <w:r w:rsidRPr="001C34F2">
        <w:rPr>
          <w:rFonts w:asciiTheme="majorHAnsi" w:hAnsiTheme="majorHAnsi" w:cstheme="majorHAnsi"/>
          <w:sz w:val="14"/>
        </w:rPr>
        <w:t xml:space="preserve"> human </w:t>
      </w:r>
      <w:r w:rsidRPr="001C34F2">
        <w:rPr>
          <w:rStyle w:val="StyleUnderline"/>
          <w:rFonts w:asciiTheme="majorHAnsi" w:hAnsiTheme="majorHAnsi" w:cstheme="majorHAnsi"/>
          <w:highlight w:val="cyan"/>
        </w:rPr>
        <w:t>history</w:t>
      </w:r>
      <w:r w:rsidRPr="001C34F2">
        <w:rPr>
          <w:rStyle w:val="StyleUnderline"/>
          <w:rFonts w:asciiTheme="majorHAnsi" w:hAnsiTheme="majorHAnsi" w:cstheme="majorHAnsi"/>
        </w:rPr>
        <w:t xml:space="preserve">, </w:t>
      </w:r>
      <w:proofErr w:type="gramStart"/>
      <w:r w:rsidRPr="001C34F2">
        <w:rPr>
          <w:rStyle w:val="StyleUnderline"/>
          <w:rFonts w:asciiTheme="majorHAnsi" w:hAnsiTheme="majorHAnsi" w:cstheme="majorHAnsi"/>
        </w:rPr>
        <w:t>the majority of</w:t>
      </w:r>
      <w:proofErr w:type="gramEnd"/>
      <w:r w:rsidRPr="001C34F2">
        <w:rPr>
          <w:rStyle w:val="StyleUnderline"/>
          <w:rFonts w:asciiTheme="majorHAnsi" w:hAnsiTheme="majorHAnsi" w:cstheme="majorHAnsi"/>
        </w:rPr>
        <w:t xml:space="preserve"> historical </w:t>
      </w:r>
      <w:r w:rsidRPr="001C34F2">
        <w:rPr>
          <w:rStyle w:val="StyleUnderline"/>
          <w:rFonts w:asciiTheme="majorHAnsi" w:hAnsiTheme="majorHAnsi" w:cstheme="majorHAnsi"/>
          <w:highlight w:val="cyan"/>
        </w:rPr>
        <w:t>increases in health</w:t>
      </w:r>
      <w:r w:rsidRPr="001C34F2">
        <w:rPr>
          <w:rStyle w:val="StyleUnderline"/>
          <w:rFonts w:asciiTheme="majorHAnsi" w:hAnsiTheme="majorHAnsi" w:cstheme="majorHAnsi"/>
        </w:rPr>
        <w:t xml:space="preserve">, wellbeing, and justice </w:t>
      </w:r>
      <w:r w:rsidRPr="001C34F2">
        <w:rPr>
          <w:rStyle w:val="StyleUnderline"/>
          <w:rFonts w:asciiTheme="majorHAnsi" w:hAnsiTheme="majorHAnsi" w:cstheme="majorHAnsi"/>
          <w:highlight w:val="cyan"/>
        </w:rPr>
        <w:t>have occurred</w:t>
      </w:r>
      <w:r w:rsidRPr="001C34F2">
        <w:rPr>
          <w:rStyle w:val="StyleUnderline"/>
          <w:rFonts w:asciiTheme="majorHAnsi" w:hAnsiTheme="majorHAnsi" w:cstheme="majorHAnsi"/>
        </w:rPr>
        <w:t xml:space="preserve"> in the last two centuries</w:t>
      </w:r>
      <w:r w:rsidRPr="001C34F2">
        <w:rPr>
          <w:rFonts w:asciiTheme="majorHAnsi" w:hAnsiTheme="majorHAnsi" w:cstheme="majorHAnsi"/>
          <w:sz w:val="14"/>
        </w:rPr>
        <w:t xml:space="preserve">, largely </w:t>
      </w:r>
      <w:r w:rsidRPr="001C34F2">
        <w:rPr>
          <w:rStyle w:val="StyleUnderline"/>
          <w:rFonts w:asciiTheme="majorHAnsi" w:hAnsiTheme="majorHAnsi" w:cstheme="majorHAnsi"/>
          <w:highlight w:val="cyan"/>
        </w:rPr>
        <w:t>as a result of</w:t>
      </w:r>
      <w:r w:rsidRPr="001C34F2">
        <w:rPr>
          <w:rFonts w:asciiTheme="majorHAnsi" w:hAnsiTheme="majorHAnsi" w:cstheme="majorHAnsi"/>
          <w:sz w:val="14"/>
        </w:rPr>
        <w:t xml:space="preserve"> societies adopting or moving toward </w:t>
      </w:r>
      <w:r w:rsidRPr="001C34F2">
        <w:rPr>
          <w:rStyle w:val="Emphasis"/>
          <w:rFonts w:asciiTheme="majorHAnsi" w:hAnsiTheme="majorHAnsi" w:cstheme="majorHAnsi"/>
          <w:highlight w:val="cyan"/>
        </w:rPr>
        <w:t>capitalism</w:t>
      </w:r>
      <w:r w:rsidRPr="001C34F2">
        <w:rPr>
          <w:rFonts w:asciiTheme="majorHAnsi" w:hAnsiTheme="majorHAnsi" w:cstheme="majorHAnsi"/>
          <w:sz w:val="14"/>
          <w:highlight w:val="cyan"/>
        </w:rPr>
        <w:t>.</w:t>
      </w:r>
      <w:r w:rsidRPr="001C34F2">
        <w:rPr>
          <w:rFonts w:asciiTheme="majorHAnsi" w:hAnsiTheme="majorHAnsi" w:cstheme="majorHAnsi"/>
          <w:sz w:val="14"/>
        </w:rPr>
        <w:t xml:space="preserve"> </w:t>
      </w:r>
      <w:r w:rsidRPr="001C34F2">
        <w:rPr>
          <w:rStyle w:val="StyleUnderline"/>
          <w:rFonts w:asciiTheme="majorHAnsi" w:hAnsiTheme="majorHAnsi" w:cstheme="majorHAnsi"/>
        </w:rPr>
        <w:t>Capitalism is a relevant cause of these improvements</w:t>
      </w:r>
      <w:r w:rsidRPr="001C34F2">
        <w:rPr>
          <w:rFonts w:asciiTheme="majorHAnsi" w:hAnsiTheme="majorHAnsi" w:cstheme="majorHAnsi"/>
          <w:sz w:val="14"/>
        </w:rPr>
        <w:t xml:space="preserve">, in the sense that </w:t>
      </w:r>
      <w:r w:rsidRPr="001C34F2">
        <w:rPr>
          <w:rStyle w:val="StyleUnderline"/>
          <w:rFonts w:asciiTheme="majorHAnsi" w:hAnsiTheme="majorHAnsi" w:cstheme="majorHAnsi"/>
        </w:rPr>
        <w:t>they could not have happened</w:t>
      </w:r>
      <w:r w:rsidRPr="001C34F2">
        <w:rPr>
          <w:rFonts w:asciiTheme="majorHAnsi" w:hAnsiTheme="majorHAnsi" w:cstheme="majorHAnsi"/>
          <w:sz w:val="14"/>
        </w:rPr>
        <w:t xml:space="preserve"> to such a degree </w:t>
      </w:r>
      <w:r w:rsidRPr="001C34F2">
        <w:rPr>
          <w:rStyle w:val="StyleUnderline"/>
          <w:rFonts w:asciiTheme="majorHAnsi" w:hAnsiTheme="majorHAnsi" w:cstheme="majorHAnsi"/>
        </w:rPr>
        <w:t xml:space="preserve">if it were not for capitalism and would </w:t>
      </w:r>
      <w:r w:rsidRPr="001C34F2">
        <w:rPr>
          <w:rStyle w:val="Emphasis"/>
          <w:rFonts w:asciiTheme="majorHAnsi" w:hAnsiTheme="majorHAnsi" w:cstheme="majorHAnsi"/>
        </w:rPr>
        <w:t>not have happened to the same degree under any alternative</w:t>
      </w:r>
      <w:r w:rsidRPr="001C34F2">
        <w:rPr>
          <w:rFonts w:asciiTheme="majorHAnsi" w:hAnsiTheme="majorHAnsi" w:cstheme="majorHAnsi"/>
          <w:sz w:val="14"/>
        </w:rPr>
        <w:t xml:space="preserve"> </w:t>
      </w:r>
      <w:proofErr w:type="spellStart"/>
      <w:r w:rsidRPr="001C34F2">
        <w:rPr>
          <w:rFonts w:asciiTheme="majorHAnsi" w:hAnsiTheme="majorHAnsi" w:cstheme="majorHAnsi"/>
          <w:sz w:val="14"/>
        </w:rPr>
        <w:t>noncapitalist</w:t>
      </w:r>
      <w:proofErr w:type="spellEnd"/>
      <w:r w:rsidRPr="001C34F2">
        <w:rPr>
          <w:rFonts w:asciiTheme="majorHAnsi" w:hAnsiTheme="majorHAnsi" w:cstheme="majorHAnsi"/>
          <w:sz w:val="14"/>
        </w:rPr>
        <w:t xml:space="preserve">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sidRPr="001C34F2">
        <w:rPr>
          <w:rStyle w:val="StyleUnderline"/>
          <w:rFonts w:asciiTheme="majorHAnsi" w:hAnsiTheme="majorHAnsi" w:cstheme="majorHAnsi"/>
          <w:highlight w:val="cyan"/>
        </w:rPr>
        <w:t>health, wellbeing, and justice</w:t>
      </w:r>
      <w:r w:rsidRPr="001C34F2">
        <w:rPr>
          <w:rStyle w:val="StyleUnderline"/>
          <w:rFonts w:asciiTheme="majorHAnsi" w:hAnsiTheme="majorHAnsi" w:cstheme="majorHAnsi"/>
        </w:rPr>
        <w:t xml:space="preserve"> are largely </w:t>
      </w:r>
      <w:r w:rsidRPr="001C34F2">
        <w:rPr>
          <w:rStyle w:val="StyleUnderline"/>
          <w:rFonts w:asciiTheme="majorHAnsi" w:hAnsiTheme="majorHAnsi" w:cstheme="majorHAnsi"/>
          <w:highlight w:val="cyan"/>
        </w:rPr>
        <w:t>driven by</w:t>
      </w:r>
      <w:r w:rsidRPr="001C34F2">
        <w:rPr>
          <w:rStyle w:val="StyleUnderline"/>
          <w:rFonts w:asciiTheme="majorHAnsi" w:hAnsiTheme="majorHAnsi" w:cstheme="majorHAnsi"/>
        </w:rPr>
        <w:t xml:space="preserve"> increasing </w:t>
      </w:r>
      <w:r w:rsidRPr="001C34F2">
        <w:rPr>
          <w:rStyle w:val="StyleUnderline"/>
          <w:rFonts w:asciiTheme="majorHAnsi" w:hAnsiTheme="majorHAnsi" w:cstheme="majorHAnsi"/>
          <w:highlight w:val="cyan"/>
        </w:rPr>
        <w:t>investments in public goods</w:t>
      </w:r>
      <w:r w:rsidRPr="001C34F2">
        <w:rPr>
          <w:rStyle w:val="StyleUnderline"/>
          <w:rFonts w:asciiTheme="majorHAnsi" w:hAnsiTheme="majorHAnsi" w:cstheme="majorHAnsi"/>
        </w:rPr>
        <w:t xml:space="preserve">. The scale of increased wealth necessary to maximize these investments requires </w:t>
      </w:r>
      <w:r w:rsidRPr="001C34F2">
        <w:rPr>
          <w:rStyle w:val="Emphasis"/>
          <w:rFonts w:asciiTheme="majorHAnsi" w:hAnsiTheme="majorHAnsi" w:cstheme="majorHAnsi"/>
        </w:rPr>
        <w:t>capitalism</w:t>
      </w:r>
      <w:r w:rsidRPr="001C34F2">
        <w:rPr>
          <w:rFonts w:asciiTheme="majorHAnsi" w:hAnsiTheme="majorHAnsi" w:cstheme="majorHAnsi"/>
          <w:sz w:val="14"/>
        </w:rPr>
        <w:t xml:space="preserve">. Thus, </w:t>
      </w:r>
      <w:r w:rsidRPr="001C34F2">
        <w:rPr>
          <w:rStyle w:val="StyleUnderline"/>
          <w:rFonts w:asciiTheme="majorHAnsi" w:hAnsiTheme="majorHAnsi" w:cstheme="majorHAnsi"/>
          <w:highlight w:val="cyan"/>
        </w:rPr>
        <w:t>as</w:t>
      </w:r>
      <w:r w:rsidRPr="001C34F2">
        <w:rPr>
          <w:rStyle w:val="StyleUnderline"/>
          <w:rFonts w:asciiTheme="majorHAnsi" w:hAnsiTheme="majorHAnsi" w:cstheme="majorHAnsi"/>
        </w:rPr>
        <w:t xml:space="preserve"> capitalist </w:t>
      </w:r>
      <w:r w:rsidRPr="001C34F2">
        <w:rPr>
          <w:rStyle w:val="StyleUnderline"/>
          <w:rFonts w:asciiTheme="majorHAnsi" w:hAnsiTheme="majorHAnsi" w:cstheme="majorHAnsi"/>
          <w:highlight w:val="cyan"/>
        </w:rPr>
        <w:t>societies</w:t>
      </w:r>
      <w:r w:rsidRPr="001C34F2">
        <w:rPr>
          <w:rStyle w:val="StyleUnderline"/>
          <w:rFonts w:asciiTheme="majorHAnsi" w:hAnsiTheme="majorHAnsi" w:cstheme="majorHAnsi"/>
        </w:rPr>
        <w:t xml:space="preserve"> have </w:t>
      </w:r>
      <w:r w:rsidRPr="001C34F2">
        <w:rPr>
          <w:rStyle w:val="StyleUnderline"/>
          <w:rFonts w:asciiTheme="majorHAnsi" w:hAnsiTheme="majorHAnsi" w:cstheme="majorHAnsi"/>
          <w:highlight w:val="cyan"/>
        </w:rPr>
        <w:t>become</w:t>
      </w:r>
      <w:r w:rsidRPr="001C34F2">
        <w:rPr>
          <w:rStyle w:val="StyleUnderline"/>
          <w:rFonts w:asciiTheme="majorHAnsi" w:hAnsiTheme="majorHAnsi" w:cstheme="majorHAnsi"/>
        </w:rPr>
        <w:t xml:space="preserve"> dramatically </w:t>
      </w:r>
      <w:r w:rsidRPr="001C34F2">
        <w:rPr>
          <w:rStyle w:val="StyleUnderline"/>
          <w:rFonts w:asciiTheme="majorHAnsi" w:hAnsiTheme="majorHAnsi" w:cstheme="majorHAnsi"/>
          <w:highlight w:val="cyan"/>
        </w:rPr>
        <w:t>wealthie</w:t>
      </w:r>
      <w:r w:rsidRPr="001C34F2">
        <w:rPr>
          <w:rStyle w:val="StyleUnderline"/>
          <w:rFonts w:asciiTheme="majorHAnsi" w:hAnsiTheme="majorHAnsi" w:cstheme="majorHAnsi"/>
        </w:rPr>
        <w:t>r</w:t>
      </w:r>
      <w:r w:rsidRPr="001C34F2">
        <w:rPr>
          <w:rFonts w:asciiTheme="majorHAnsi" w:hAnsiTheme="majorHAnsi" w:cstheme="majorHAnsi"/>
          <w:sz w:val="14"/>
        </w:rPr>
        <w:t xml:space="preserve"> over the past hundred years (and wealthier than societies with alternative systems), </w:t>
      </w:r>
      <w:r w:rsidRPr="001C34F2">
        <w:rPr>
          <w:rStyle w:val="StyleUnderline"/>
          <w:rFonts w:asciiTheme="majorHAnsi" w:hAnsiTheme="majorHAnsi" w:cstheme="majorHAnsi"/>
        </w:rPr>
        <w:t xml:space="preserve">this has allowed </w:t>
      </w:r>
      <w:r w:rsidRPr="001C34F2">
        <w:rPr>
          <w:rStyle w:val="Emphasis"/>
          <w:rFonts w:asciiTheme="majorHAnsi" w:hAnsiTheme="majorHAnsi" w:cstheme="majorHAnsi"/>
          <w:highlight w:val="cyan"/>
        </w:rPr>
        <w:t>larger investments in public goods</w:t>
      </w:r>
      <w:r w:rsidRPr="001C34F2">
        <w:rPr>
          <w:rStyle w:val="StyleUnderline"/>
          <w:rFonts w:asciiTheme="majorHAnsi" w:hAnsiTheme="majorHAnsi" w:cstheme="majorHAnsi"/>
        </w:rPr>
        <w:t>,</w:t>
      </w:r>
      <w:r w:rsidRPr="001C34F2">
        <w:rPr>
          <w:rFonts w:asciiTheme="majorHAnsi" w:hAnsiTheme="majorHAnsi" w:cstheme="majorHAnsi"/>
          <w:sz w:val="14"/>
        </w:rPr>
        <w:t xml:space="preserve"> which simply has not been possible in a sustained way in societies without the greater wealth that capitalism makes possible. Important </w:t>
      </w:r>
      <w:r w:rsidRPr="001C34F2">
        <w:rPr>
          <w:rStyle w:val="StyleUnderline"/>
          <w:rFonts w:asciiTheme="majorHAnsi" w:hAnsiTheme="majorHAnsi" w:cstheme="majorHAnsi"/>
        </w:rPr>
        <w:t>investments in public goods include</w:t>
      </w:r>
      <w:r w:rsidRPr="001C34F2">
        <w:rPr>
          <w:rFonts w:asciiTheme="majorHAnsi" w:hAnsiTheme="majorHAnsi" w:cstheme="majorHAnsi"/>
          <w:sz w:val="14"/>
        </w:rPr>
        <w:t xml:space="preserve"> investments in basic </w:t>
      </w:r>
      <w:r w:rsidRPr="001C34F2">
        <w:rPr>
          <w:rStyle w:val="Emphasis"/>
          <w:rFonts w:asciiTheme="majorHAnsi" w:hAnsiTheme="majorHAnsi" w:cstheme="majorHAnsi"/>
        </w:rPr>
        <w:t>medical knowledge</w:t>
      </w:r>
      <w:r w:rsidRPr="001C34F2">
        <w:rPr>
          <w:rFonts w:asciiTheme="majorHAnsi" w:hAnsiTheme="majorHAnsi" w:cstheme="majorHAnsi"/>
          <w:sz w:val="14"/>
        </w:rPr>
        <w:t xml:space="preserve">, in health and nutrition programs, </w:t>
      </w:r>
      <w:r w:rsidRPr="001C34F2">
        <w:rPr>
          <w:rStyle w:val="StyleUnderline"/>
          <w:rFonts w:asciiTheme="majorHAnsi" w:hAnsiTheme="majorHAnsi" w:cstheme="majorHAnsi"/>
        </w:rPr>
        <w:t>and</w:t>
      </w:r>
      <w:r w:rsidRPr="001C34F2">
        <w:rPr>
          <w:rFonts w:asciiTheme="majorHAnsi" w:hAnsiTheme="majorHAnsi" w:cstheme="majorHAnsi"/>
          <w:sz w:val="14"/>
        </w:rPr>
        <w:t xml:space="preserve"> in the institutional </w:t>
      </w:r>
      <w:r w:rsidRPr="001C34F2">
        <w:rPr>
          <w:rStyle w:val="StyleUnderline"/>
          <w:rFonts w:asciiTheme="majorHAnsi" w:hAnsiTheme="majorHAnsi" w:cstheme="majorHAnsi"/>
        </w:rPr>
        <w:t>capacity</w:t>
      </w:r>
      <w:r w:rsidRPr="001C34F2">
        <w:rPr>
          <w:rFonts w:asciiTheme="majorHAnsi" w:hAnsiTheme="majorHAnsi" w:cstheme="majorHAnsi"/>
          <w:sz w:val="14"/>
        </w:rPr>
        <w:t xml:space="preserve"> and know-how </w:t>
      </w:r>
      <w:r w:rsidRPr="001C34F2">
        <w:rPr>
          <w:rStyle w:val="StyleUnderline"/>
          <w:rFonts w:asciiTheme="majorHAnsi" w:hAnsiTheme="majorHAnsi" w:cstheme="majorHAnsi"/>
        </w:rPr>
        <w:t xml:space="preserve">to </w:t>
      </w:r>
      <w:r w:rsidRPr="001C34F2">
        <w:rPr>
          <w:rStyle w:val="Emphasis"/>
          <w:rFonts w:asciiTheme="majorHAnsi" w:hAnsiTheme="majorHAnsi" w:cstheme="majorHAnsi"/>
        </w:rPr>
        <w:t>regulate</w:t>
      </w:r>
      <w:r w:rsidRPr="001C34F2">
        <w:rPr>
          <w:rFonts w:asciiTheme="majorHAnsi" w:hAnsiTheme="majorHAnsi" w:cstheme="majorHAnsi"/>
          <w:sz w:val="14"/>
        </w:rPr>
        <w:t xml:space="preserve"> society and </w:t>
      </w:r>
      <w:r w:rsidRPr="001C34F2">
        <w:rPr>
          <w:rStyle w:val="Emphasis"/>
          <w:rFonts w:asciiTheme="majorHAnsi" w:hAnsiTheme="majorHAnsi" w:cstheme="majorHAnsi"/>
        </w:rPr>
        <w:t>capitalism</w:t>
      </w:r>
      <w:r w:rsidRPr="001C34F2">
        <w:rPr>
          <w:rStyle w:val="StyleUnderline"/>
          <w:rFonts w:asciiTheme="majorHAnsi" w:hAnsiTheme="majorHAnsi" w:cstheme="majorHAnsi"/>
        </w:rPr>
        <w:t xml:space="preserve"> itself</w:t>
      </w:r>
      <w:r w:rsidRPr="001C34F2">
        <w:rPr>
          <w:rFonts w:asciiTheme="majorHAnsi" w:hAnsiTheme="majorHAnsi" w:cstheme="majorHAnsi"/>
          <w:sz w:val="14"/>
        </w:rPr>
        <w:t xml:space="preserve">. As a result, </w:t>
      </w:r>
      <w:r w:rsidRPr="001C34F2">
        <w:rPr>
          <w:rStyle w:val="StyleUnderline"/>
          <w:rFonts w:asciiTheme="majorHAnsi" w:hAnsiTheme="majorHAnsi" w:cstheme="majorHAnsi"/>
        </w:rPr>
        <w:t xml:space="preserve">capitalism is a </w:t>
      </w:r>
      <w:r w:rsidRPr="001C34F2">
        <w:rPr>
          <w:rStyle w:val="Emphasis"/>
          <w:rFonts w:asciiTheme="majorHAnsi" w:hAnsiTheme="majorHAnsi" w:cstheme="majorHAnsi"/>
        </w:rPr>
        <w:t>primary driver</w:t>
      </w:r>
      <w:r w:rsidRPr="001C34F2">
        <w:rPr>
          <w:rStyle w:val="StyleUnderline"/>
          <w:rFonts w:asciiTheme="majorHAnsi" w:hAnsiTheme="majorHAnsi" w:cstheme="majorHAnsi"/>
        </w:rPr>
        <w:t xml:space="preserve"> of positive outcomes in </w:t>
      </w:r>
      <w:r w:rsidRPr="001C34F2">
        <w:rPr>
          <w:rStyle w:val="Emphasis"/>
          <w:rFonts w:asciiTheme="majorHAnsi" w:hAnsiTheme="majorHAnsi" w:cstheme="majorHAnsi"/>
        </w:rPr>
        <w:t>health and wellbeing</w:t>
      </w:r>
      <w:r w:rsidRPr="001C34F2">
        <w:rPr>
          <w:rFonts w:asciiTheme="majorHAnsi" w:hAnsiTheme="majorHAnsi" w:cstheme="majorHAnsi"/>
          <w:sz w:val="14"/>
        </w:rPr>
        <w:t xml:space="preserve"> (</w:t>
      </w:r>
      <w:r w:rsidRPr="001C34F2">
        <w:rPr>
          <w:rStyle w:val="StyleUnderline"/>
          <w:rFonts w:asciiTheme="majorHAnsi" w:hAnsiTheme="majorHAnsi" w:cstheme="majorHAnsi"/>
        </w:rPr>
        <w:t>such as</w:t>
      </w:r>
      <w:r w:rsidRPr="001C34F2">
        <w:rPr>
          <w:rFonts w:asciiTheme="majorHAnsi" w:hAnsiTheme="majorHAnsi" w:cstheme="majorHAnsi"/>
          <w:sz w:val="14"/>
        </w:rPr>
        <w:t xml:space="preserve"> increased </w:t>
      </w:r>
      <w:r w:rsidRPr="001C34F2">
        <w:rPr>
          <w:rStyle w:val="Emphasis"/>
          <w:rFonts w:asciiTheme="majorHAnsi" w:hAnsiTheme="majorHAnsi" w:cstheme="majorHAnsi"/>
        </w:rPr>
        <w:t xml:space="preserve">life </w:t>
      </w:r>
      <w:r w:rsidRPr="001C34F2">
        <w:rPr>
          <w:rStyle w:val="Emphasis"/>
          <w:rFonts w:asciiTheme="majorHAnsi" w:hAnsiTheme="majorHAnsi" w:cstheme="majorHAnsi"/>
          <w:highlight w:val="cyan"/>
        </w:rPr>
        <w:t>expectancy</w:t>
      </w:r>
      <w:r w:rsidRPr="001C34F2">
        <w:rPr>
          <w:rFonts w:asciiTheme="majorHAnsi" w:hAnsiTheme="majorHAnsi" w:cstheme="majorHAnsi"/>
          <w:sz w:val="14"/>
          <w:highlight w:val="cyan"/>
        </w:rPr>
        <w:t xml:space="preserve">, </w:t>
      </w:r>
      <w:r w:rsidRPr="001C34F2">
        <w:rPr>
          <w:rStyle w:val="Emphasis"/>
          <w:rFonts w:asciiTheme="majorHAnsi" w:hAnsiTheme="majorHAnsi" w:cstheme="majorHAnsi"/>
          <w:highlight w:val="cyan"/>
        </w:rPr>
        <w:t>lowered child and maternal mortality</w:t>
      </w:r>
      <w:r w:rsidRPr="001C34F2">
        <w:rPr>
          <w:rFonts w:asciiTheme="majorHAnsi" w:hAnsiTheme="majorHAnsi" w:cstheme="majorHAnsi"/>
          <w:sz w:val="14"/>
        </w:rPr>
        <w:t xml:space="preserve">, </w:t>
      </w:r>
      <w:r w:rsidRPr="001C34F2">
        <w:rPr>
          <w:rStyle w:val="StyleUnderline"/>
          <w:rFonts w:asciiTheme="majorHAnsi" w:hAnsiTheme="majorHAnsi" w:cstheme="majorHAnsi"/>
        </w:rPr>
        <w:t xml:space="preserve">adequate calories per day, </w:t>
      </w:r>
      <w:r w:rsidRPr="001C34F2">
        <w:rPr>
          <w:rStyle w:val="Emphasis"/>
          <w:rFonts w:asciiTheme="majorHAnsi" w:hAnsiTheme="majorHAnsi" w:cstheme="majorHAnsi"/>
          <w:highlight w:val="cyan"/>
        </w:rPr>
        <w:t>minimized infectious disease rates</w:t>
      </w:r>
      <w:r w:rsidRPr="001C34F2">
        <w:rPr>
          <w:rStyle w:val="StyleUnderline"/>
          <w:rFonts w:asciiTheme="majorHAnsi" w:hAnsiTheme="majorHAnsi" w:cstheme="majorHAnsi"/>
        </w:rPr>
        <w:t xml:space="preserve">, a lower percentage and number of people in </w:t>
      </w:r>
      <w:r w:rsidRPr="001C34F2">
        <w:rPr>
          <w:rStyle w:val="Emphasis"/>
          <w:rFonts w:asciiTheme="majorHAnsi" w:hAnsiTheme="majorHAnsi" w:cstheme="majorHAnsi"/>
        </w:rPr>
        <w:t>poverty</w:t>
      </w:r>
      <w:r w:rsidRPr="001C34F2">
        <w:rPr>
          <w:rStyle w:val="StyleUnderline"/>
          <w:rFonts w:asciiTheme="majorHAnsi" w:hAnsiTheme="majorHAnsi" w:cstheme="majorHAnsi"/>
        </w:rPr>
        <w:t xml:space="preserve">, and more reported </w:t>
      </w:r>
      <w:r w:rsidRPr="001C34F2">
        <w:rPr>
          <w:rStyle w:val="Emphasis"/>
          <w:rFonts w:asciiTheme="majorHAnsi" w:hAnsiTheme="majorHAnsi" w:cstheme="majorHAnsi"/>
        </w:rPr>
        <w:t>happiness</w:t>
      </w:r>
      <w:r w:rsidRPr="001C34F2">
        <w:rPr>
          <w:rFonts w:asciiTheme="majorHAnsi" w:hAnsiTheme="majorHAnsi" w:cstheme="majorHAnsi"/>
          <w:sz w:val="14"/>
        </w:rPr>
        <w:t xml:space="preserve">);5 </w:t>
      </w:r>
      <w:r w:rsidRPr="001C34F2">
        <w:rPr>
          <w:rStyle w:val="StyleUnderline"/>
          <w:rFonts w:asciiTheme="majorHAnsi" w:hAnsiTheme="majorHAnsi" w:cstheme="majorHAnsi"/>
        </w:rPr>
        <w:t xml:space="preserve">and in </w:t>
      </w:r>
      <w:r w:rsidRPr="001C34F2">
        <w:rPr>
          <w:rStyle w:val="Emphasis"/>
          <w:rFonts w:asciiTheme="majorHAnsi" w:hAnsiTheme="majorHAnsi" w:cstheme="majorHAnsi"/>
        </w:rPr>
        <w:t>justice</w:t>
      </w:r>
      <w:r w:rsidRPr="001C34F2">
        <w:rPr>
          <w:rFonts w:asciiTheme="majorHAnsi" w:hAnsiTheme="majorHAnsi" w:cstheme="majorHAnsi"/>
          <w:sz w:val="14"/>
        </w:rPr>
        <w:t xml:space="preserve"> (</w:t>
      </w:r>
      <w:r w:rsidRPr="001C34F2">
        <w:rPr>
          <w:rStyle w:val="StyleUnderline"/>
          <w:rFonts w:asciiTheme="majorHAnsi" w:hAnsiTheme="majorHAnsi" w:cstheme="majorHAnsi"/>
        </w:rPr>
        <w:t xml:space="preserve">such as reduced deaths from </w:t>
      </w:r>
      <w:r w:rsidRPr="001C34F2">
        <w:rPr>
          <w:rStyle w:val="Emphasis"/>
          <w:rFonts w:asciiTheme="majorHAnsi" w:hAnsiTheme="majorHAnsi" w:cstheme="majorHAnsi"/>
        </w:rPr>
        <w:t>war</w:t>
      </w:r>
      <w:r w:rsidRPr="001C34F2">
        <w:rPr>
          <w:rStyle w:val="StyleUnderline"/>
          <w:rFonts w:asciiTheme="majorHAnsi" w:hAnsiTheme="majorHAnsi" w:cstheme="majorHAnsi"/>
        </w:rPr>
        <w:t xml:space="preserve"> and homicide; </w:t>
      </w:r>
      <w:r w:rsidRPr="001C34F2">
        <w:rPr>
          <w:rStyle w:val="StyleUnderline"/>
          <w:rFonts w:asciiTheme="majorHAnsi" w:hAnsiTheme="majorHAnsi" w:cstheme="majorHAnsi"/>
          <w:highlight w:val="cyan"/>
        </w:rPr>
        <w:t>higher</w:t>
      </w:r>
      <w:r w:rsidRPr="001C34F2">
        <w:rPr>
          <w:rFonts w:asciiTheme="majorHAnsi" w:hAnsiTheme="majorHAnsi" w:cstheme="majorHAnsi"/>
          <w:sz w:val="14"/>
        </w:rPr>
        <w:t xml:space="preserve"> rankings in </w:t>
      </w:r>
      <w:r w:rsidRPr="001C34F2">
        <w:rPr>
          <w:rStyle w:val="Emphasis"/>
          <w:rFonts w:asciiTheme="majorHAnsi" w:hAnsiTheme="majorHAnsi" w:cstheme="majorHAnsi"/>
          <w:highlight w:val="cyan"/>
        </w:rPr>
        <w:t>human rights</w:t>
      </w:r>
      <w:r w:rsidRPr="001C34F2">
        <w:rPr>
          <w:rFonts w:asciiTheme="majorHAnsi" w:hAnsiTheme="majorHAnsi" w:cstheme="majorHAnsi"/>
          <w:sz w:val="14"/>
        </w:rPr>
        <w:t xml:space="preserve"> indices; the </w:t>
      </w:r>
      <w:r w:rsidRPr="001C34F2">
        <w:rPr>
          <w:rStyle w:val="StyleUnderline"/>
          <w:rFonts w:asciiTheme="majorHAnsi" w:hAnsiTheme="majorHAnsi" w:cstheme="majorHAnsi"/>
        </w:rPr>
        <w:t>reduced</w:t>
      </w:r>
      <w:r w:rsidRPr="001C34F2">
        <w:rPr>
          <w:rFonts w:asciiTheme="majorHAnsi" w:hAnsiTheme="majorHAnsi" w:cstheme="majorHAnsi"/>
          <w:sz w:val="14"/>
        </w:rPr>
        <w:t xml:space="preserve"> prevalence of </w:t>
      </w:r>
      <w:r w:rsidRPr="001C34F2">
        <w:rPr>
          <w:rStyle w:val="Emphasis"/>
          <w:rFonts w:asciiTheme="majorHAnsi" w:hAnsiTheme="majorHAnsi" w:cstheme="majorHAnsi"/>
        </w:rPr>
        <w:t>racist, sexist, homophobic opinions</w:t>
      </w:r>
      <w:r w:rsidRPr="001C34F2">
        <w:rPr>
          <w:rFonts w:asciiTheme="majorHAnsi" w:hAnsiTheme="majorHAnsi" w:cstheme="majorHAnsi"/>
          <w:sz w:val="14"/>
        </w:rPr>
        <w:t xml:space="preserve"> in surveys; </w:t>
      </w:r>
      <w:r w:rsidRPr="001C34F2">
        <w:rPr>
          <w:rStyle w:val="StyleUnderline"/>
          <w:rFonts w:asciiTheme="majorHAnsi" w:hAnsiTheme="majorHAnsi" w:cstheme="majorHAnsi"/>
        </w:rPr>
        <w:t>and higher literacy</w:t>
      </w:r>
      <w:r w:rsidRPr="001C34F2">
        <w:rPr>
          <w:rFonts w:asciiTheme="majorHAnsi" w:hAnsiTheme="majorHAnsi" w:cstheme="majorHAnsi"/>
          <w:sz w:val="14"/>
        </w:rPr>
        <w:t xml:space="preserve"> rates).6 These </w:t>
      </w:r>
      <w:r w:rsidRPr="001C34F2">
        <w:rPr>
          <w:rStyle w:val="Emphasis"/>
          <w:rFonts w:asciiTheme="majorHAnsi" w:hAnsiTheme="majorHAnsi" w:cstheme="majorHAnsi"/>
        </w:rPr>
        <w:t>quantifiable positive consequences of global capitalism</w:t>
      </w:r>
      <w:r w:rsidRPr="001C34F2">
        <w:rPr>
          <w:rFonts w:asciiTheme="majorHAnsi" w:hAnsiTheme="majorHAnsi" w:cstheme="majorHAnsi"/>
          <w:sz w:val="14"/>
        </w:rPr>
        <w:t xml:space="preserve"> dramatically </w:t>
      </w:r>
      <w:r w:rsidRPr="001C34F2">
        <w:rPr>
          <w:rStyle w:val="Emphasis"/>
          <w:rFonts w:asciiTheme="majorHAnsi" w:hAnsiTheme="majorHAnsi" w:cstheme="majorHAnsi"/>
        </w:rPr>
        <w:t>outweigh</w:t>
      </w:r>
      <w:r w:rsidRPr="001C34F2">
        <w:rPr>
          <w:rStyle w:val="StyleUnderline"/>
          <w:rFonts w:asciiTheme="majorHAnsi" w:hAnsiTheme="majorHAnsi" w:cstheme="majorHAnsi"/>
        </w:rPr>
        <w:t xml:space="preserve"> the negative consequences</w:t>
      </w:r>
      <w:r w:rsidRPr="001C34F2">
        <w:rPr>
          <w:rFonts w:asciiTheme="majorHAnsi" w:hAnsiTheme="majorHAnsi" w:cstheme="majorHAnsi"/>
          <w:sz w:val="14"/>
        </w:rPr>
        <w:t xml:space="preserve"> (such as deaths from pollution in the course of development), with the result that </w:t>
      </w:r>
      <w:r w:rsidRPr="001C34F2">
        <w:rPr>
          <w:rStyle w:val="StyleUnderline"/>
          <w:rFonts w:asciiTheme="majorHAnsi" w:hAnsiTheme="majorHAnsi" w:cstheme="majorHAnsi"/>
        </w:rPr>
        <w:t xml:space="preserve">the net benefits from capitalism in terms of health, wellbeing, and justice have been greater than they would have been under any known </w:t>
      </w:r>
      <w:proofErr w:type="spellStart"/>
      <w:r w:rsidRPr="001C34F2">
        <w:rPr>
          <w:rStyle w:val="StyleUnderline"/>
          <w:rFonts w:asciiTheme="majorHAnsi" w:hAnsiTheme="majorHAnsi" w:cstheme="majorHAnsi"/>
        </w:rPr>
        <w:t>noncapitalist</w:t>
      </w:r>
      <w:proofErr w:type="spellEnd"/>
      <w:r w:rsidRPr="001C34F2">
        <w:rPr>
          <w:rStyle w:val="StyleUnderline"/>
          <w:rFonts w:asciiTheme="majorHAnsi" w:hAnsiTheme="majorHAnsi" w:cstheme="majorHAnsi"/>
        </w:rPr>
        <w:t xml:space="preserve"> approach</w:t>
      </w:r>
      <w:r w:rsidRPr="001C34F2">
        <w:rPr>
          <w:rFonts w:asciiTheme="majorHAnsi" w:hAnsiTheme="majorHAnsi" w:cstheme="majorHAnsi"/>
          <w:sz w:val="14"/>
        </w:rPr>
        <w:t xml:space="preserve"> to structuring society.7 Premise 2. Economics, ethics, and policy. Although capitalism has often been ill-regulated and therefore failed to maximize net benefits for health, wellbeing, and justice, it can become well-regulated so that it maximizes these societal goals, by including mechanisms identified by economists and other policy experts that do the following: optimally8 regulate negative effects such as pollution and monopoly power, and invest in public goods such as education, basic healthcare, and fundamental research including biomedical knowledge (more generally, policies that correct the failures of free markets that economists have long recognized will arise from “externalities” in the absence of regulation);9 ensure equity and distributive justice (for example, via wealth redistribution);10 ensure basic rights,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and ensure that there is no alternative way of structuring society that is more efficient or better promotes the equity, justice, and fairness goals outlined above (by allowing free exchange given the regulations mentioned).12 To summarize the implication of the first two premises, </w:t>
      </w:r>
      <w:r w:rsidRPr="001C34F2">
        <w:rPr>
          <w:rStyle w:val="Emphasis"/>
          <w:rFonts w:asciiTheme="majorHAnsi" w:hAnsiTheme="majorHAnsi" w:cstheme="majorHAnsi"/>
        </w:rPr>
        <w:t>well-regulated capitalism</w:t>
      </w:r>
      <w:r w:rsidRPr="001C34F2">
        <w:rPr>
          <w:rStyle w:val="StyleUnderline"/>
          <w:rFonts w:asciiTheme="majorHAnsi" w:hAnsiTheme="majorHAnsi" w:cstheme="majorHAnsi"/>
        </w:rPr>
        <w:t xml:space="preserve"> is </w:t>
      </w:r>
      <w:r w:rsidRPr="001C34F2">
        <w:rPr>
          <w:rStyle w:val="Emphasis"/>
          <w:rFonts w:asciiTheme="majorHAnsi" w:hAnsiTheme="majorHAnsi" w:cstheme="majorHAnsi"/>
        </w:rPr>
        <w:t>essential</w:t>
      </w:r>
      <w:r w:rsidRPr="001C34F2">
        <w:rPr>
          <w:rFonts w:asciiTheme="majorHAnsi" w:hAnsiTheme="majorHAnsi" w:cstheme="majorHAnsi"/>
          <w:sz w:val="14"/>
        </w:rPr>
        <w:t xml:space="preserve"> </w:t>
      </w:r>
      <w:r w:rsidRPr="001C34F2">
        <w:rPr>
          <w:rStyle w:val="StyleUnderline"/>
          <w:rFonts w:asciiTheme="majorHAnsi" w:hAnsiTheme="majorHAnsi" w:cstheme="majorHAnsi"/>
        </w:rPr>
        <w:t>to best achieving our ethical goals</w:t>
      </w:r>
      <w:r w:rsidRPr="001C34F2">
        <w:rPr>
          <w:rFonts w:asciiTheme="majorHAnsi" w:hAnsiTheme="majorHAnsi" w:cstheme="majorHAnsi"/>
          <w:sz w:val="14"/>
        </w:rPr>
        <w:t xml:space="preserve">—which is true even though capitalism has certainly not always been well regulated historically. Society can still do much better </w:t>
      </w:r>
      <w:r w:rsidRPr="001C34F2">
        <w:rPr>
          <w:rStyle w:val="StyleUnderline"/>
          <w:rFonts w:asciiTheme="majorHAnsi" w:hAnsiTheme="majorHAnsi" w:cstheme="majorHAnsi"/>
        </w:rPr>
        <w:t xml:space="preserve">and </w:t>
      </w:r>
      <w:r w:rsidRPr="001C34F2">
        <w:rPr>
          <w:rStyle w:val="Emphasis"/>
          <w:rFonts w:asciiTheme="majorHAnsi" w:hAnsiTheme="majorHAnsi" w:cstheme="majorHAnsi"/>
        </w:rPr>
        <w:t>remove the large deficits</w:t>
      </w:r>
      <w:r w:rsidRPr="001C34F2">
        <w:rPr>
          <w:rFonts w:asciiTheme="majorHAnsi" w:hAnsiTheme="majorHAnsi" w:cstheme="majorHAnsi"/>
          <w:sz w:val="14"/>
        </w:rPr>
        <w:t xml:space="preserve"> in terms of health, wellbeing, and justice </w:t>
      </w:r>
      <w:r w:rsidRPr="001C34F2">
        <w:rPr>
          <w:rStyle w:val="Emphasis"/>
          <w:rFonts w:asciiTheme="majorHAnsi" w:hAnsiTheme="majorHAnsi" w:cstheme="majorHAnsi"/>
        </w:rPr>
        <w:t>that exist under</w:t>
      </w:r>
      <w:r w:rsidRPr="001C34F2">
        <w:rPr>
          <w:rFonts w:asciiTheme="majorHAnsi" w:hAnsiTheme="majorHAnsi" w:cstheme="majorHAnsi"/>
          <w:sz w:val="14"/>
        </w:rPr>
        <w:t xml:space="preserve"> the current inferior and </w:t>
      </w:r>
      <w:r w:rsidRPr="001C34F2">
        <w:rPr>
          <w:rStyle w:val="Emphasis"/>
          <w:rFonts w:asciiTheme="majorHAnsi" w:hAnsiTheme="majorHAnsi" w:cstheme="majorHAnsi"/>
        </w:rPr>
        <w:t>imperfect</w:t>
      </w:r>
      <w:r w:rsidRPr="001C34F2">
        <w:rPr>
          <w:rFonts w:asciiTheme="majorHAnsi" w:hAnsiTheme="majorHAnsi" w:cstheme="majorHAnsi"/>
          <w:sz w:val="14"/>
        </w:rPr>
        <w:t xml:space="preserve"> versions of </w:t>
      </w:r>
      <w:r w:rsidRPr="001C34F2">
        <w:rPr>
          <w:rStyle w:val="Emphasis"/>
          <w:rFonts w:asciiTheme="majorHAnsi" w:hAnsiTheme="majorHAnsi" w:cstheme="majorHAnsi"/>
        </w:rPr>
        <w:t>capitalism</w:t>
      </w:r>
      <w:r w:rsidRPr="001C34F2">
        <w:rPr>
          <w:rFonts w:asciiTheme="majorHAnsi" w:hAnsiTheme="majorHAnsi" w:cstheme="majorHAnsi"/>
          <w:sz w:val="14"/>
        </w:rPr>
        <w:t xml:space="preserve">. Premise 3. Development and the future. </w:t>
      </w:r>
      <w:r w:rsidRPr="001C34F2">
        <w:rPr>
          <w:rStyle w:val="StyleUnderline"/>
          <w:rFonts w:asciiTheme="majorHAnsi" w:hAnsiTheme="majorHAnsi" w:cstheme="majorHAnsi"/>
        </w:rPr>
        <w:t>If</w:t>
      </w:r>
      <w:r w:rsidRPr="001C34F2">
        <w:rPr>
          <w:rFonts w:asciiTheme="majorHAnsi" w:hAnsiTheme="majorHAnsi" w:cstheme="majorHAnsi"/>
          <w:sz w:val="14"/>
        </w:rPr>
        <w:t xml:space="preserve"> the global spread of </w:t>
      </w:r>
      <w:r w:rsidRPr="001C34F2">
        <w:rPr>
          <w:rStyle w:val="StyleUnderline"/>
          <w:rFonts w:asciiTheme="majorHAnsi" w:hAnsiTheme="majorHAnsi" w:cstheme="majorHAnsi"/>
        </w:rPr>
        <w:t>capitalism is allowed to continue</w:t>
      </w:r>
      <w:r w:rsidRPr="001C34F2">
        <w:rPr>
          <w:rFonts w:asciiTheme="majorHAnsi" w:hAnsiTheme="majorHAnsi" w:cstheme="majorHAnsi"/>
          <w:sz w:val="14"/>
        </w:rPr>
        <w:t xml:space="preserve">, desperate </w:t>
      </w:r>
      <w:r w:rsidRPr="001C34F2">
        <w:rPr>
          <w:rStyle w:val="Emphasis"/>
          <w:rFonts w:asciiTheme="majorHAnsi" w:hAnsiTheme="majorHAnsi" w:cstheme="majorHAnsi"/>
          <w:highlight w:val="cyan"/>
        </w:rPr>
        <w:t>poverty can be</w:t>
      </w:r>
      <w:r w:rsidRPr="001C34F2">
        <w:rPr>
          <w:rFonts w:asciiTheme="majorHAnsi" w:hAnsiTheme="majorHAnsi" w:cstheme="majorHAnsi"/>
          <w:sz w:val="14"/>
        </w:rPr>
        <w:t xml:space="preserve"> essentially </w:t>
      </w:r>
      <w:r w:rsidRPr="001C34F2">
        <w:rPr>
          <w:rStyle w:val="Emphasis"/>
          <w:rFonts w:asciiTheme="majorHAnsi" w:hAnsiTheme="majorHAnsi" w:cstheme="majorHAnsi"/>
          <w:highlight w:val="cyan"/>
        </w:rPr>
        <w:t>eliminated</w:t>
      </w:r>
      <w:r w:rsidRPr="001C34F2">
        <w:rPr>
          <w:rFonts w:asciiTheme="majorHAnsi" w:hAnsiTheme="majorHAnsi" w:cstheme="majorHAnsi"/>
          <w:sz w:val="14"/>
        </w:rPr>
        <w:t xml:space="preserve"> in our lifetimes. Furthermore, </w:t>
      </w:r>
      <w:r w:rsidRPr="001C34F2">
        <w:rPr>
          <w:rStyle w:val="StyleUnderline"/>
          <w:rFonts w:asciiTheme="majorHAnsi" w:hAnsiTheme="majorHAnsi" w:cstheme="majorHAnsi"/>
        </w:rPr>
        <w:t xml:space="preserve">this can be accomplished </w:t>
      </w:r>
      <w:r w:rsidRPr="001C34F2">
        <w:rPr>
          <w:rStyle w:val="Emphasis"/>
          <w:rFonts w:asciiTheme="majorHAnsi" w:hAnsiTheme="majorHAnsi" w:cstheme="majorHAnsi"/>
        </w:rPr>
        <w:t>faster</w:t>
      </w:r>
      <w:r w:rsidRPr="001C34F2">
        <w:rPr>
          <w:rFonts w:asciiTheme="majorHAnsi" w:hAnsiTheme="majorHAnsi" w:cstheme="majorHAnsi"/>
          <w:sz w:val="14"/>
        </w:rPr>
        <w:t xml:space="preserve"> and in a more just way </w:t>
      </w:r>
      <w:r w:rsidRPr="001C34F2">
        <w:rPr>
          <w:rStyle w:val="StyleUnderline"/>
          <w:rFonts w:asciiTheme="majorHAnsi" w:hAnsiTheme="majorHAnsi" w:cstheme="majorHAnsi"/>
        </w:rPr>
        <w:t xml:space="preserve">via </w:t>
      </w:r>
      <w:r w:rsidRPr="001C34F2">
        <w:rPr>
          <w:rStyle w:val="Emphasis"/>
          <w:rFonts w:asciiTheme="majorHAnsi" w:hAnsiTheme="majorHAnsi" w:cstheme="majorHAnsi"/>
        </w:rPr>
        <w:t>well-regulated</w:t>
      </w:r>
      <w:r w:rsidRPr="001C34F2">
        <w:rPr>
          <w:rFonts w:asciiTheme="majorHAnsi" w:hAnsiTheme="majorHAnsi" w:cstheme="majorHAnsi"/>
          <w:sz w:val="14"/>
        </w:rPr>
        <w:t xml:space="preserve"> global </w:t>
      </w:r>
      <w:r w:rsidRPr="001C34F2">
        <w:rPr>
          <w:rStyle w:val="Emphasis"/>
          <w:rFonts w:asciiTheme="majorHAnsi" w:hAnsiTheme="majorHAnsi" w:cstheme="majorHAnsi"/>
        </w:rPr>
        <w:t>capitalism</w:t>
      </w:r>
      <w:r w:rsidRPr="001C34F2">
        <w:rPr>
          <w:rFonts w:asciiTheme="majorHAnsi" w:hAnsiTheme="majorHAnsi" w:cstheme="majorHAnsi"/>
          <w:sz w:val="14"/>
        </w:rPr>
        <w:t xml:space="preserve"> </w:t>
      </w:r>
      <w:r w:rsidRPr="001C34F2">
        <w:rPr>
          <w:rStyle w:val="StyleUnderline"/>
          <w:rFonts w:asciiTheme="majorHAnsi" w:hAnsiTheme="majorHAnsi" w:cstheme="majorHAnsi"/>
        </w:rPr>
        <w:t xml:space="preserve">than by </w:t>
      </w:r>
      <w:r w:rsidRPr="001C34F2">
        <w:rPr>
          <w:rStyle w:val="Emphasis"/>
          <w:rFonts w:asciiTheme="majorHAnsi" w:hAnsiTheme="majorHAnsi" w:cstheme="majorHAnsi"/>
        </w:rPr>
        <w:t>any alternatives</w:t>
      </w:r>
      <w:r w:rsidRPr="001C34F2">
        <w:rPr>
          <w:rStyle w:val="StyleUnderline"/>
          <w:rFonts w:asciiTheme="majorHAnsi" w:hAnsiTheme="majorHAnsi" w:cstheme="majorHAnsi"/>
          <w:highlight w:val="cyan"/>
        </w:rPr>
        <w:t>. If we</w:t>
      </w:r>
      <w:r w:rsidRPr="001C34F2">
        <w:rPr>
          <w:rFonts w:asciiTheme="majorHAnsi" w:hAnsiTheme="majorHAnsi" w:cstheme="majorHAnsi"/>
          <w:sz w:val="14"/>
        </w:rPr>
        <w:t xml:space="preserve"> instead </w:t>
      </w:r>
      <w:r w:rsidRPr="001C34F2">
        <w:rPr>
          <w:rStyle w:val="StyleUnderline"/>
          <w:rFonts w:asciiTheme="majorHAnsi" w:hAnsiTheme="majorHAnsi" w:cstheme="majorHAnsi"/>
          <w:highlight w:val="cyan"/>
        </w:rPr>
        <w:t xml:space="preserve">opt for </w:t>
      </w:r>
      <w:r w:rsidRPr="001C34F2">
        <w:rPr>
          <w:rStyle w:val="Emphasis"/>
          <w:rFonts w:asciiTheme="majorHAnsi" w:hAnsiTheme="majorHAnsi" w:cstheme="majorHAnsi"/>
          <w:highlight w:val="cyan"/>
        </w:rPr>
        <w:t>less</w:t>
      </w:r>
      <w:r w:rsidRPr="001C34F2">
        <w:rPr>
          <w:rStyle w:val="Emphasis"/>
          <w:rFonts w:asciiTheme="majorHAnsi" w:hAnsiTheme="majorHAnsi" w:cstheme="majorHAnsi"/>
        </w:rPr>
        <w:t xml:space="preserve"> capitalism</w:t>
      </w:r>
      <w:r w:rsidRPr="001C34F2">
        <w:rPr>
          <w:rFonts w:asciiTheme="majorHAnsi" w:hAnsiTheme="majorHAnsi" w:cstheme="majorHAnsi"/>
          <w:sz w:val="14"/>
        </w:rPr>
        <w:t xml:space="preserve">, less growth, and less globalization, then desperate </w:t>
      </w:r>
      <w:r w:rsidRPr="001C34F2">
        <w:rPr>
          <w:rStyle w:val="Emphasis"/>
          <w:rFonts w:asciiTheme="majorHAnsi" w:hAnsiTheme="majorHAnsi" w:cstheme="majorHAnsi"/>
          <w:highlight w:val="cyan"/>
        </w:rPr>
        <w:t>poverty will continue</w:t>
      </w:r>
      <w:r w:rsidRPr="001C34F2">
        <w:rPr>
          <w:rFonts w:asciiTheme="majorHAnsi" w:hAnsiTheme="majorHAnsi" w:cstheme="majorHAnsi"/>
          <w:sz w:val="14"/>
        </w:rPr>
        <w:t xml:space="preserve"> to exist for a significant portion of the world's population into the further future, </w:t>
      </w:r>
      <w:r w:rsidRPr="001C34F2">
        <w:rPr>
          <w:rStyle w:val="StyleUnderline"/>
          <w:rFonts w:asciiTheme="majorHAnsi" w:hAnsiTheme="majorHAnsi" w:cstheme="majorHAnsi"/>
        </w:rPr>
        <w:t>and the world will be</w:t>
      </w:r>
      <w:r w:rsidRPr="001C34F2">
        <w:rPr>
          <w:rFonts w:asciiTheme="majorHAnsi" w:hAnsiTheme="majorHAnsi" w:cstheme="majorHAnsi"/>
          <w:sz w:val="14"/>
        </w:rPr>
        <w:t xml:space="preserve"> a </w:t>
      </w:r>
      <w:r w:rsidRPr="001C34F2">
        <w:rPr>
          <w:rStyle w:val="Emphasis"/>
          <w:rFonts w:asciiTheme="majorHAnsi" w:hAnsiTheme="majorHAnsi" w:cstheme="majorHAnsi"/>
        </w:rPr>
        <w:t>worse and less equitable</w:t>
      </w:r>
      <w:r w:rsidRPr="001C34F2">
        <w:rPr>
          <w:rFonts w:asciiTheme="majorHAnsi" w:hAnsiTheme="majorHAnsi" w:cstheme="majorHAnsi"/>
          <w:sz w:val="14"/>
        </w:rPr>
        <w:t xml:space="preserve"> place than it would have been with more capitalism. For example, </w:t>
      </w:r>
      <w:r w:rsidRPr="001C34F2">
        <w:rPr>
          <w:rStyle w:val="StyleUnderline"/>
          <w:rFonts w:asciiTheme="majorHAnsi" w:hAnsiTheme="majorHAnsi" w:cstheme="majorHAnsi"/>
        </w:rPr>
        <w:t xml:space="preserve">in a world with less capitalism, </w:t>
      </w:r>
      <w:r w:rsidRPr="001C34F2">
        <w:rPr>
          <w:rStyle w:val="StyleUnderline"/>
          <w:rFonts w:asciiTheme="majorHAnsi" w:hAnsiTheme="majorHAnsi" w:cstheme="majorHAnsi"/>
          <w:highlight w:val="cyan"/>
        </w:rPr>
        <w:t xml:space="preserve">there would be more </w:t>
      </w:r>
      <w:r w:rsidRPr="001C34F2">
        <w:rPr>
          <w:rStyle w:val="Emphasis"/>
          <w:rFonts w:asciiTheme="majorHAnsi" w:hAnsiTheme="majorHAnsi" w:cstheme="majorHAnsi"/>
          <w:highlight w:val="cyan"/>
        </w:rPr>
        <w:t>overpopulation, food insecurity</w:t>
      </w:r>
      <w:r w:rsidRPr="001C34F2">
        <w:rPr>
          <w:rFonts w:asciiTheme="majorHAnsi" w:hAnsiTheme="majorHAnsi" w:cstheme="majorHAnsi"/>
          <w:sz w:val="14"/>
        </w:rPr>
        <w:t xml:space="preserve">, air </w:t>
      </w:r>
      <w:r w:rsidRPr="001C34F2">
        <w:rPr>
          <w:rStyle w:val="Emphasis"/>
          <w:rFonts w:asciiTheme="majorHAnsi" w:hAnsiTheme="majorHAnsi" w:cstheme="majorHAnsi"/>
          <w:highlight w:val="cyan"/>
        </w:rPr>
        <w:t>pollution</w:t>
      </w:r>
      <w:r w:rsidRPr="001C34F2">
        <w:rPr>
          <w:rFonts w:asciiTheme="majorHAnsi" w:hAnsiTheme="majorHAnsi" w:cstheme="majorHAnsi"/>
          <w:sz w:val="14"/>
          <w:highlight w:val="cyan"/>
        </w:rPr>
        <w:t>,</w:t>
      </w:r>
      <w:r w:rsidRPr="001C34F2">
        <w:rPr>
          <w:rFonts w:asciiTheme="majorHAnsi" w:hAnsiTheme="majorHAnsi" w:cstheme="majorHAnsi"/>
          <w:sz w:val="14"/>
        </w:rPr>
        <w:t xml:space="preserve"> ill health, injustice, </w:t>
      </w:r>
      <w:r w:rsidRPr="001C34F2">
        <w:rPr>
          <w:rStyle w:val="StyleUnderline"/>
          <w:rFonts w:asciiTheme="majorHAnsi" w:hAnsiTheme="majorHAnsi" w:cstheme="majorHAnsi"/>
        </w:rPr>
        <w:t>and other problems</w:t>
      </w:r>
      <w:r w:rsidRPr="001C34F2">
        <w:rPr>
          <w:rFonts w:asciiTheme="majorHAnsi" w:hAnsiTheme="majorHAnsi" w:cstheme="majorHAnsi"/>
          <w:sz w:val="14"/>
        </w:rPr>
        <w:t xml:space="preserve">. In part, this is because of the factors identified by premise 1, </w:t>
      </w:r>
      <w:r w:rsidRPr="001C34F2">
        <w:rPr>
          <w:rStyle w:val="StyleUnderline"/>
          <w:rFonts w:asciiTheme="majorHAnsi" w:hAnsiTheme="majorHAnsi" w:cstheme="majorHAnsi"/>
        </w:rPr>
        <w:t xml:space="preserve">which connect a </w:t>
      </w:r>
      <w:r w:rsidRPr="001C34F2">
        <w:rPr>
          <w:rStyle w:val="StyleUnderline"/>
          <w:rFonts w:asciiTheme="majorHAnsi" w:hAnsiTheme="majorHAnsi" w:cstheme="majorHAnsi"/>
          <w:highlight w:val="cyan"/>
        </w:rPr>
        <w:t>turn away from capitalism</w:t>
      </w:r>
      <w:r w:rsidRPr="001C34F2">
        <w:rPr>
          <w:rStyle w:val="StyleUnderline"/>
          <w:rFonts w:asciiTheme="majorHAnsi" w:hAnsiTheme="majorHAnsi" w:cstheme="majorHAnsi"/>
        </w:rPr>
        <w:t xml:space="preserve"> with a </w:t>
      </w:r>
      <w:r w:rsidRPr="001C34F2">
        <w:rPr>
          <w:rStyle w:val="StyleUnderline"/>
          <w:rFonts w:asciiTheme="majorHAnsi" w:hAnsiTheme="majorHAnsi" w:cstheme="majorHAnsi"/>
          <w:highlight w:val="cyan"/>
        </w:rPr>
        <w:t>turn away from continuing</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cyan"/>
        </w:rPr>
        <w:t>improvements</w:t>
      </w:r>
      <w:r w:rsidRPr="001C34F2">
        <w:rPr>
          <w:rStyle w:val="StyleUnderline"/>
          <w:rFonts w:asciiTheme="majorHAnsi" w:hAnsiTheme="majorHAnsi" w:cstheme="majorHAnsi"/>
        </w:rPr>
        <w:t xml:space="preserve"> in health, wellbeing, and justice, </w:t>
      </w:r>
      <w:r w:rsidRPr="001C34F2">
        <w:rPr>
          <w:rStyle w:val="StyleUnderline"/>
          <w:rFonts w:asciiTheme="majorHAnsi" w:hAnsiTheme="majorHAnsi" w:cstheme="majorHAnsi"/>
        </w:rPr>
        <w:lastRenderedPageBreak/>
        <w:t>especially for the developing world. I</w:t>
      </w:r>
      <w:r w:rsidRPr="001C34F2">
        <w:rPr>
          <w:rFonts w:asciiTheme="majorHAnsi" w:hAnsiTheme="majorHAnsi" w:cstheme="majorHAnsi"/>
          <w:sz w:val="14"/>
        </w:rPr>
        <w:t xml:space="preserve">n addition, </w:t>
      </w:r>
      <w:r w:rsidRPr="001C34F2">
        <w:rPr>
          <w:rStyle w:val="StyleUnderline"/>
          <w:rFonts w:asciiTheme="majorHAnsi" w:hAnsiTheme="majorHAnsi" w:cstheme="majorHAnsi"/>
        </w:rPr>
        <w:t xml:space="preserve">fertility declines are also a consequence of increased wealth, and the size of the population is a primary determinant of </w:t>
      </w:r>
      <w:r w:rsidRPr="001C34F2">
        <w:rPr>
          <w:rStyle w:val="Emphasis"/>
          <w:rFonts w:asciiTheme="majorHAnsi" w:hAnsiTheme="majorHAnsi" w:cstheme="majorHAnsi"/>
        </w:rPr>
        <w:t>food demand and other environmental stressors</w:t>
      </w:r>
      <w:r w:rsidRPr="001C34F2">
        <w:rPr>
          <w:rFonts w:asciiTheme="majorHAnsi" w:hAnsiTheme="majorHAnsi" w:cstheme="majorHAnsi"/>
          <w:sz w:val="14"/>
        </w:rPr>
        <w:t xml:space="preserve">.13 Finally, as discussed at length in the next section of the essay, </w:t>
      </w:r>
      <w:r w:rsidRPr="001C34F2">
        <w:rPr>
          <w:rStyle w:val="StyleUnderline"/>
          <w:rFonts w:asciiTheme="majorHAnsi" w:hAnsiTheme="majorHAnsi" w:cstheme="majorHAnsi"/>
        </w:rPr>
        <w:t xml:space="preserve">capitalism can be naturally combined with optimal </w:t>
      </w:r>
      <w:r w:rsidRPr="001C34F2">
        <w:rPr>
          <w:rStyle w:val="Emphasis"/>
          <w:rFonts w:asciiTheme="majorHAnsi" w:hAnsiTheme="majorHAnsi" w:cstheme="majorHAnsi"/>
        </w:rPr>
        <w:t>environmental regulations</w:t>
      </w:r>
      <w:r w:rsidRPr="001C34F2">
        <w:rPr>
          <w:rFonts w:asciiTheme="majorHAnsi" w:hAnsiTheme="majorHAnsi" w:cstheme="majorHAnsi"/>
          <w:sz w:val="14"/>
        </w:rPr>
        <w:t xml:space="preserve">.14 </w:t>
      </w:r>
      <w:r w:rsidRPr="001C34F2">
        <w:rPr>
          <w:rStyle w:val="StyleUnderline"/>
          <w:rFonts w:asciiTheme="majorHAnsi" w:hAnsiTheme="majorHAnsi" w:cstheme="majorHAnsi"/>
        </w:rPr>
        <w:t>Even bracketing</w:t>
      </w:r>
      <w:r w:rsidRPr="001C34F2">
        <w:rPr>
          <w:rFonts w:asciiTheme="majorHAnsi" w:hAnsiTheme="majorHAnsi" w:cstheme="majorHAnsi"/>
          <w:sz w:val="14"/>
        </w:rPr>
        <w:t xml:space="preserve"> anything like optimal </w:t>
      </w:r>
      <w:r w:rsidRPr="001C34F2">
        <w:rPr>
          <w:rStyle w:val="StyleUnderline"/>
          <w:rFonts w:asciiTheme="majorHAnsi" w:hAnsiTheme="majorHAnsi" w:cstheme="majorHAnsi"/>
        </w:rPr>
        <w:t>regulation</w:t>
      </w:r>
      <w:r w:rsidRPr="001C34F2">
        <w:rPr>
          <w:rFonts w:asciiTheme="majorHAnsi" w:hAnsiTheme="majorHAnsi" w:cstheme="majorHAnsi"/>
          <w:sz w:val="14"/>
        </w:rPr>
        <w:t xml:space="preserve">, it remains true that sufficiently </w:t>
      </w:r>
      <w:r w:rsidRPr="001C34F2">
        <w:rPr>
          <w:rStyle w:val="Emphasis"/>
          <w:rFonts w:asciiTheme="majorHAnsi" w:hAnsiTheme="majorHAnsi" w:cstheme="majorHAnsi"/>
          <w:highlight w:val="cyan"/>
        </w:rPr>
        <w:t>wealthy nations reduce environmental degradation</w:t>
      </w:r>
      <w:r w:rsidRPr="001C34F2">
        <w:rPr>
          <w:rFonts w:asciiTheme="majorHAnsi" w:hAnsiTheme="majorHAnsi" w:cstheme="majorHAnsi"/>
          <w:sz w:val="14"/>
        </w:rPr>
        <w:t xml:space="preserve"> as they become wealthier, </w:t>
      </w:r>
      <w:r w:rsidRPr="001C34F2">
        <w:rPr>
          <w:rStyle w:val="StyleUnderline"/>
          <w:rFonts w:asciiTheme="majorHAnsi" w:hAnsiTheme="majorHAnsi" w:cstheme="majorHAnsi"/>
        </w:rPr>
        <w:t xml:space="preserve">whereas developing nations that are nearing peak degradation will remain </w:t>
      </w:r>
      <w:r w:rsidRPr="001C34F2">
        <w:rPr>
          <w:rStyle w:val="Emphasis"/>
          <w:rFonts w:asciiTheme="majorHAnsi" w:hAnsiTheme="majorHAnsi" w:cstheme="majorHAnsi"/>
        </w:rPr>
        <w:t>stuck at the worst levels of degradation if we stall growth</w:t>
      </w:r>
      <w:r w:rsidRPr="001C34F2">
        <w:rPr>
          <w:rStyle w:val="StyleUnderline"/>
          <w:rFonts w:asciiTheme="majorHAnsi" w:hAnsiTheme="majorHAnsi" w:cstheme="majorHAnsi"/>
        </w:rPr>
        <w:t>, rather than allowing them to transition</w:t>
      </w:r>
      <w:r w:rsidRPr="001C34F2">
        <w:rPr>
          <w:rFonts w:asciiTheme="majorHAnsi" w:hAnsiTheme="majorHAnsi" w:cstheme="majorHAnsi"/>
          <w:sz w:val="14"/>
        </w:rPr>
        <w:t xml:space="preserve"> to less and less degradation in the future </w:t>
      </w:r>
      <w:r w:rsidRPr="001C34F2">
        <w:rPr>
          <w:rStyle w:val="StyleUnderline"/>
          <w:rFonts w:asciiTheme="majorHAnsi" w:hAnsiTheme="majorHAnsi" w:cstheme="majorHAnsi"/>
        </w:rPr>
        <w:t>via capitalism</w:t>
      </w:r>
      <w:r w:rsidRPr="001C34F2">
        <w:rPr>
          <w:rFonts w:asciiTheme="majorHAnsi" w:hAnsiTheme="majorHAnsi" w:cstheme="majorHAnsi"/>
          <w:sz w:val="14"/>
        </w:rPr>
        <w:t xml:space="preserve"> and economic growth.15 In contrast, </w:t>
      </w:r>
      <w:r w:rsidRPr="001C34F2">
        <w:rPr>
          <w:rStyle w:val="StyleUnderline"/>
          <w:rFonts w:asciiTheme="majorHAnsi" w:hAnsiTheme="majorHAnsi" w:cstheme="majorHAnsi"/>
        </w:rPr>
        <w:t>well-regulated capitalism is a key part of</w:t>
      </w:r>
      <w:r w:rsidRPr="001C34F2">
        <w:rPr>
          <w:rFonts w:asciiTheme="majorHAnsi" w:hAnsiTheme="majorHAnsi" w:cstheme="majorHAnsi"/>
          <w:sz w:val="14"/>
        </w:rPr>
        <w:t xml:space="preserve"> the best way of coping with these problems, as well as a key part of </w:t>
      </w:r>
      <w:r w:rsidRPr="001C34F2">
        <w:rPr>
          <w:rStyle w:val="Emphasis"/>
          <w:rFonts w:asciiTheme="majorHAnsi" w:hAnsiTheme="majorHAnsi" w:cstheme="majorHAnsi"/>
        </w:rPr>
        <w:t>dealing with climate change</w:t>
      </w:r>
      <w:r w:rsidRPr="001C34F2">
        <w:rPr>
          <w:rFonts w:asciiTheme="majorHAnsi" w:hAnsiTheme="majorHAnsi" w:cstheme="majorHAnsi"/>
          <w:sz w:val="14"/>
        </w:rPr>
        <w:t xml:space="preserve">, global </w:t>
      </w:r>
      <w:r w:rsidRPr="001C34F2">
        <w:rPr>
          <w:rStyle w:val="Emphasis"/>
          <w:rFonts w:asciiTheme="majorHAnsi" w:hAnsiTheme="majorHAnsi" w:cstheme="majorHAnsi"/>
        </w:rPr>
        <w:t>food production</w:t>
      </w:r>
      <w:r w:rsidRPr="001C34F2">
        <w:rPr>
          <w:rStyle w:val="StyleUnderline"/>
          <w:rFonts w:asciiTheme="majorHAnsi" w:hAnsiTheme="majorHAnsi" w:cstheme="majorHAnsi"/>
        </w:rPr>
        <w:t>, and other</w:t>
      </w:r>
      <w:r w:rsidRPr="001C34F2">
        <w:rPr>
          <w:rFonts w:asciiTheme="majorHAnsi" w:hAnsiTheme="majorHAnsi" w:cstheme="majorHAnsi"/>
          <w:sz w:val="14"/>
        </w:rPr>
        <w:t xml:space="preserve"> specific </w:t>
      </w:r>
      <w:r w:rsidRPr="001C34F2">
        <w:rPr>
          <w:rStyle w:val="StyleUnderline"/>
          <w:rFonts w:asciiTheme="majorHAnsi" w:hAnsiTheme="majorHAnsi" w:cstheme="majorHAnsi"/>
        </w:rPr>
        <w:t>challenges</w:t>
      </w:r>
      <w:r w:rsidRPr="001C34F2">
        <w:rPr>
          <w:rFonts w:asciiTheme="majorHAnsi" w:hAnsiTheme="majorHAnsi" w:cstheme="majorHAnsi"/>
          <w:sz w:val="14"/>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52F26F18" w14:textId="77777777" w:rsidR="009222B7" w:rsidRPr="00D358C0" w:rsidRDefault="009222B7" w:rsidP="009222B7">
      <w:pPr>
        <w:pStyle w:val="Heading4"/>
        <w:rPr>
          <w:rFonts w:cs="Calibri"/>
          <w:bCs w:val="0"/>
        </w:rPr>
      </w:pPr>
      <w:r>
        <w:rPr>
          <w:rFonts w:cs="Calibri"/>
          <w:bCs w:val="0"/>
        </w:rPr>
        <w:t xml:space="preserve">States </w:t>
      </w:r>
      <w:r w:rsidRPr="00F95B09">
        <w:rPr>
          <w:rFonts w:cs="Calibri"/>
          <w:bCs w:val="0"/>
          <w:u w:val="single"/>
        </w:rPr>
        <w:t>obliterate</w:t>
      </w:r>
      <w:r>
        <w:rPr>
          <w:rFonts w:cs="Calibri"/>
          <w:bCs w:val="0"/>
        </w:rPr>
        <w:t xml:space="preserve"> revolutionaries</w:t>
      </w:r>
    </w:p>
    <w:p w14:paraId="399CC1D0" w14:textId="77777777" w:rsidR="009222B7" w:rsidRPr="00E158BD" w:rsidRDefault="009222B7" w:rsidP="009222B7">
      <w:proofErr w:type="spellStart"/>
      <w:r w:rsidRPr="00E158BD">
        <w:rPr>
          <w:rStyle w:val="Style13ptBold"/>
        </w:rPr>
        <w:t>deBoer</w:t>
      </w:r>
      <w:proofErr w:type="spellEnd"/>
      <w:r w:rsidRPr="00E158BD">
        <w:rPr>
          <w:rStyle w:val="Style13ptBold"/>
        </w:rPr>
        <w:t xml:space="preserve"> 16 </w:t>
      </w:r>
      <w:r>
        <w:t>[</w:t>
      </w:r>
      <w:r w:rsidRPr="00E158BD">
        <w:t xml:space="preserve">Fredrik </w:t>
      </w:r>
      <w:proofErr w:type="spellStart"/>
      <w:r w:rsidRPr="00E158BD">
        <w:t>deBoer</w:t>
      </w:r>
      <w:proofErr w:type="spellEnd"/>
      <w:r w:rsidRPr="00E158BD">
        <w:t xml:space="preserve"> 16, Limited-Term Lecturer, Introductory Composition at Purdue Program, 3/15/16, “c’mon, guys,” http://fredrikdeboer.com/2016/03/15/cmon-guys/</w:t>
      </w:r>
      <w:r>
        <w:t>]</w:t>
      </w:r>
    </w:p>
    <w:p w14:paraId="4DC41716" w14:textId="77777777" w:rsidR="009222B7" w:rsidRPr="00D358C0" w:rsidRDefault="009222B7" w:rsidP="009222B7">
      <w:pPr>
        <w:rPr>
          <w:sz w:val="16"/>
        </w:rPr>
      </w:pPr>
      <w:r w:rsidRPr="00D358C0">
        <w:rPr>
          <w:sz w:val="16"/>
        </w:rPr>
        <w:t xml:space="preserve">I could be wrong about the short-term dangers, and the stakes are incredibly high. But in the </w:t>
      </w:r>
      <w:proofErr w:type="gramStart"/>
      <w:r w:rsidRPr="00D358C0">
        <w:rPr>
          <w:sz w:val="16"/>
        </w:rPr>
        <w:t>end</w:t>
      </w:r>
      <w:proofErr w:type="gramEnd"/>
      <w:r w:rsidRPr="00D358C0">
        <w:rPr>
          <w:sz w:val="16"/>
        </w:rPr>
        <w:t xml:space="preserve"> we’re left with the same old question: </w:t>
      </w:r>
      <w:r w:rsidRPr="00D358C0">
        <w:rPr>
          <w:rStyle w:val="StyleUnderline"/>
        </w:rPr>
        <w:t xml:space="preserve">what tactics will </w:t>
      </w:r>
      <w:r w:rsidRPr="00D358C0">
        <w:rPr>
          <w:rStyle w:val="Emphasis"/>
        </w:rPr>
        <w:t>actually work to secure a better world?</w:t>
      </w:r>
    </w:p>
    <w:p w14:paraId="76B68E9D" w14:textId="77777777" w:rsidR="009222B7" w:rsidRDefault="009222B7" w:rsidP="009222B7">
      <w:r w:rsidRPr="00D358C0">
        <w:rPr>
          <w:sz w:val="16"/>
        </w:rPr>
        <w:t>In a sharp, sober piece about the meaning of left-wing political violence in the 1970s, Tim Barker writes “</w:t>
      </w:r>
      <w:r w:rsidRPr="00D358C0">
        <w:rPr>
          <w:rStyle w:val="StyleUnderline"/>
        </w:rPr>
        <w:t>If you can’t acknowledge radical violence, radicals are reduced to mere victims of repression</w:t>
      </w:r>
      <w:r w:rsidRPr="00D358C0">
        <w:rPr>
          <w:sz w:val="16"/>
        </w:rPr>
        <w:t xml:space="preserve">, rather than political actors who made definite tactical choices under given political circumstances.” </w:t>
      </w:r>
      <w:r w:rsidRPr="00D358C0">
        <w:rPr>
          <w:rStyle w:val="Emphasis"/>
        </w:rPr>
        <w:t>The problem</w:t>
      </w:r>
      <w:r w:rsidRPr="00D358C0">
        <w:rPr>
          <w:sz w:val="16"/>
        </w:rPr>
        <w:t xml:space="preserve">, as Barker goes on to imply, </w:t>
      </w:r>
      <w:r w:rsidRPr="00D358C0">
        <w:rPr>
          <w:rStyle w:val="StyleUnderline"/>
        </w:rPr>
        <w:t>is those tactical choices: in today’s America they will</w:t>
      </w:r>
      <w:r w:rsidRPr="00D358C0">
        <w:rPr>
          <w:sz w:val="16"/>
        </w:rPr>
        <w:t xml:space="preserve"> essentially </w:t>
      </w:r>
      <w:r w:rsidRPr="00D358C0">
        <w:rPr>
          <w:rStyle w:val="Emphasis"/>
        </w:rPr>
        <w:t>never break on the side of armed opposition against the state</w:t>
      </w:r>
      <w:r w:rsidRPr="00D358C0">
        <w:rPr>
          <w:rStyle w:val="StyleUnderline"/>
        </w:rPr>
        <w:t>. The government knows everything about you</w:t>
      </w:r>
      <w:r w:rsidRPr="00D358C0">
        <w:rPr>
          <w:sz w:val="16"/>
        </w:rPr>
        <w:t xml:space="preserve">, I’m sorry to say, your movements and your associations and the books you read and the things you buy </w:t>
      </w:r>
      <w:r w:rsidRPr="00D358C0">
        <w:rPr>
          <w:rStyle w:val="StyleUnderline"/>
        </w:rPr>
        <w:t>and what you’re saying to the people you communicate with. That’s simply</w:t>
      </w:r>
      <w:r w:rsidRPr="00D358C0">
        <w:rPr>
          <w:sz w:val="16"/>
        </w:rPr>
        <w:t xml:space="preserve"> on </w:t>
      </w:r>
      <w:r w:rsidRPr="00D358C0">
        <w:rPr>
          <w:rStyle w:val="StyleUnderline"/>
        </w:rPr>
        <w:t xml:space="preserve">the level of </w:t>
      </w:r>
      <w:proofErr w:type="gramStart"/>
      <w:r w:rsidRPr="00D358C0">
        <w:rPr>
          <w:rStyle w:val="StyleUnderline"/>
        </w:rPr>
        <w:t>information, before</w:t>
      </w:r>
      <w:proofErr w:type="gramEnd"/>
      <w:r w:rsidRPr="00D358C0">
        <w:rPr>
          <w:rStyle w:val="StyleUnderline"/>
        </w:rPr>
        <w:t xml:space="preserve"> we even get to the state’s incredible capacity to inflict violence</w:t>
      </w:r>
      <w:r w:rsidRPr="00D358C0">
        <w:rPr>
          <w:sz w:val="16"/>
        </w:rPr>
        <w:t xml:space="preserve">. Look, </w:t>
      </w:r>
      <w:r w:rsidRPr="00D358C0">
        <w:rPr>
          <w:rStyle w:val="Emphasis"/>
        </w:rPr>
        <w:t>the world has changed</w:t>
      </w:r>
      <w:r w:rsidRPr="00D358C0">
        <w:rPr>
          <w:sz w:val="16"/>
        </w:rPr>
        <w:t xml:space="preserve">. The relative military capacity of regular people compared to establishment governments has changed, especially in fully developed, technology-enabled countries like the United States. The Czar had his armies, yes, but </w:t>
      </w:r>
      <w:r w:rsidRPr="00D358C0">
        <w:rPr>
          <w:rStyle w:val="StyleUnderline"/>
        </w:rPr>
        <w:t>the Czar’s armies depended on manpower above and beyond everything else</w:t>
      </w:r>
      <w:r w:rsidRPr="00D358C0">
        <w:rPr>
          <w:sz w:val="16"/>
        </w:rPr>
        <w:t xml:space="preserve">. The fighting was still mostly different groups of people with rifles shooting at each </w:t>
      </w:r>
      <w:r w:rsidRPr="000F6325">
        <w:rPr>
          <w:sz w:val="16"/>
        </w:rPr>
        <w:t xml:space="preserve">other. </w:t>
      </w:r>
      <w:r w:rsidRPr="000F6325">
        <w:rPr>
          <w:rStyle w:val="StyleUnderline"/>
        </w:rPr>
        <w:t>If tomorrow you could rally as many people as the Bolsheviks had</w:t>
      </w:r>
      <w:r w:rsidRPr="000F6325">
        <w:rPr>
          <w:sz w:val="16"/>
        </w:rPr>
        <w:t xml:space="preserve"> at their revolutionary</w:t>
      </w:r>
      <w:r w:rsidRPr="00D358C0">
        <w:rPr>
          <w:sz w:val="16"/>
        </w:rPr>
        <w:t xml:space="preserve"> peak, </w:t>
      </w:r>
      <w:r w:rsidRPr="00D358C0">
        <w:rPr>
          <w:rStyle w:val="StyleUnderline"/>
          <w:highlight w:val="green"/>
        </w:rPr>
        <w:t xml:space="preserve">you’re </w:t>
      </w:r>
      <w:r w:rsidRPr="000F6325">
        <w:rPr>
          <w:rStyle w:val="StyleUnderline"/>
        </w:rPr>
        <w:t>still</w:t>
      </w:r>
      <w:r w:rsidRPr="00D358C0">
        <w:rPr>
          <w:sz w:val="16"/>
        </w:rPr>
        <w:t xml:space="preserve"> left </w:t>
      </w:r>
      <w:r w:rsidRPr="00D358C0">
        <w:rPr>
          <w:rStyle w:val="Emphasis"/>
          <w:highlight w:val="green"/>
        </w:rPr>
        <w:t>in a world of F-15s, drones, and cluster bombs</w:t>
      </w:r>
      <w:r w:rsidRPr="00D358C0">
        <w:rPr>
          <w:sz w:val="16"/>
        </w:rPr>
        <w:t xml:space="preserve">. And that’s to say nothing of the fact that </w:t>
      </w:r>
      <w:r w:rsidRPr="00D358C0">
        <w:rPr>
          <w:rStyle w:val="StyleUnderline"/>
        </w:rPr>
        <w:t>establishment governments</w:t>
      </w:r>
      <w:r w:rsidRPr="00D358C0">
        <w:rPr>
          <w:sz w:val="16"/>
        </w:rPr>
        <w:t xml:space="preserve"> in the developed world </w:t>
      </w:r>
      <w:r w:rsidRPr="00D358C0">
        <w:rPr>
          <w:rStyle w:val="StyleUnderline"/>
        </w:rPr>
        <w:t xml:space="preserve">can rely on the </w:t>
      </w:r>
      <w:r w:rsidRPr="00D358C0">
        <w:rPr>
          <w:rStyle w:val="Emphasis"/>
        </w:rPr>
        <w:t>numbing agents of capitalist luxuries</w:t>
      </w:r>
      <w:r w:rsidRPr="00D358C0">
        <w:rPr>
          <w:sz w:val="16"/>
        </w:rPr>
        <w:t xml:space="preserve"> and the American dream </w:t>
      </w:r>
      <w:r w:rsidRPr="00D358C0">
        <w:rPr>
          <w:rStyle w:val="StyleUnderline"/>
        </w:rPr>
        <w:t>to damper revolutionary enthusiasm even among the</w:t>
      </w:r>
      <w:r w:rsidRPr="00D358C0">
        <w:rPr>
          <w:sz w:val="16"/>
        </w:rPr>
        <w:t xml:space="preserve"> many millions who have been </w:t>
      </w:r>
      <w:r w:rsidRPr="00D358C0">
        <w:rPr>
          <w:rStyle w:val="StyleUnderline"/>
        </w:rPr>
        <w:t>marginalized and impoverished</w:t>
      </w:r>
      <w:r w:rsidRPr="00D358C0">
        <w:rPr>
          <w:sz w:val="16"/>
        </w:rPr>
        <w:t xml:space="preserve">. </w:t>
      </w:r>
      <w:r w:rsidRPr="00D358C0">
        <w:rPr>
          <w:rStyle w:val="Emphasis"/>
          <w:highlight w:val="green"/>
        </w:rPr>
        <w:t xml:space="preserve">This just isn’t 1950s </w:t>
      </w:r>
      <w:r w:rsidRPr="000F6325">
        <w:rPr>
          <w:rStyle w:val="Emphasis"/>
        </w:rPr>
        <w:t>Cuba</w:t>
      </w:r>
      <w:r w:rsidRPr="00D358C0">
        <w:rPr>
          <w:sz w:val="16"/>
        </w:rPr>
        <w:t xml:space="preserve">, guys. </w:t>
      </w:r>
      <w:r w:rsidRPr="00D358C0">
        <w:rPr>
          <w:rStyle w:val="Emphasis"/>
        </w:rPr>
        <w:t>It’s just not</w:t>
      </w:r>
      <w:r w:rsidRPr="00D358C0">
        <w:rPr>
          <w:sz w:val="16"/>
        </w:rPr>
        <w:t xml:space="preserve">. In a very real way, </w:t>
      </w:r>
      <w:r w:rsidRPr="00D358C0">
        <w:rPr>
          <w:rStyle w:val="StyleUnderline"/>
        </w:rPr>
        <w:t xml:space="preserve">modern </w:t>
      </w:r>
      <w:r w:rsidRPr="00D358C0">
        <w:rPr>
          <w:rStyle w:val="StyleUnderline"/>
          <w:highlight w:val="green"/>
        </w:rPr>
        <w:t>tech</w:t>
      </w:r>
      <w:r w:rsidRPr="00D358C0">
        <w:rPr>
          <w:rStyle w:val="StyleUnderline"/>
        </w:rPr>
        <w:t>nology</w:t>
      </w:r>
      <w:r w:rsidRPr="00D358C0">
        <w:rPr>
          <w:sz w:val="16"/>
        </w:rPr>
        <w:t xml:space="preserve"> effectively </w:t>
      </w:r>
      <w:r w:rsidRPr="00D358C0">
        <w:rPr>
          <w:rStyle w:val="StyleUnderline"/>
          <w:highlight w:val="green"/>
        </w:rPr>
        <w:t>lowers</w:t>
      </w:r>
      <w:r w:rsidRPr="00D358C0">
        <w:rPr>
          <w:rStyle w:val="StyleUnderline"/>
        </w:rPr>
        <w:t xml:space="preserve"> the </w:t>
      </w:r>
      <w:r w:rsidRPr="000F6325">
        <w:rPr>
          <w:rStyle w:val="StyleUnderline"/>
        </w:rPr>
        <w:t>odds of armed</w:t>
      </w:r>
      <w:r w:rsidRPr="00D358C0">
        <w:rPr>
          <w:rStyle w:val="StyleUnderline"/>
        </w:rPr>
        <w:t xml:space="preserve"> political </w:t>
      </w:r>
      <w:r w:rsidRPr="00D358C0">
        <w:rPr>
          <w:rStyle w:val="StyleUnderline"/>
          <w:highlight w:val="green"/>
        </w:rPr>
        <w:t>revolution</w:t>
      </w:r>
      <w:r w:rsidRPr="00D358C0">
        <w:rPr>
          <w:rStyle w:val="StyleUnderline"/>
        </w:rPr>
        <w:t xml:space="preserve"> in a country like the U</w:t>
      </w:r>
      <w:r w:rsidRPr="00D358C0">
        <w:rPr>
          <w:sz w:val="16"/>
        </w:rPr>
        <w:t xml:space="preserve">nited </w:t>
      </w:r>
      <w:r w:rsidRPr="00D358C0">
        <w:rPr>
          <w:rStyle w:val="StyleUnderline"/>
        </w:rPr>
        <w:t>S</w:t>
      </w:r>
      <w:r w:rsidRPr="00D358C0">
        <w:rPr>
          <w:sz w:val="16"/>
        </w:rPr>
        <w:t xml:space="preserve">tates </w:t>
      </w:r>
      <w:r w:rsidRPr="00D358C0">
        <w:rPr>
          <w:rStyle w:val="Emphasis"/>
          <w:highlight w:val="green"/>
        </w:rPr>
        <w:t>to zero</w:t>
      </w:r>
      <w:r w:rsidRPr="00D358C0">
        <w:rPr>
          <w:sz w:val="16"/>
        </w:rPr>
        <w:t>, and so much the worse for us</w:t>
      </w:r>
      <w:r w:rsidRPr="000F6325">
        <w:rPr>
          <w:sz w:val="16"/>
        </w:rPr>
        <w:t xml:space="preserve">. </w:t>
      </w:r>
      <w:r w:rsidRPr="000F6325">
        <w:rPr>
          <w:rStyle w:val="Emphasis"/>
        </w:rPr>
        <w:t>This isn’t fatalism</w:t>
      </w:r>
      <w:r w:rsidRPr="000F6325">
        <w:rPr>
          <w:rStyle w:val="StyleUnderline"/>
        </w:rPr>
        <w:t>. It doesn’t mean there’s</w:t>
      </w:r>
      <w:r w:rsidRPr="00D358C0">
        <w:rPr>
          <w:rStyle w:val="StyleUnderline"/>
        </w:rPr>
        <w:t xml:space="preserve"> no hope. It means that </w:t>
      </w:r>
      <w:r w:rsidRPr="00D358C0">
        <w:rPr>
          <w:rStyle w:val="StyleUnderline"/>
          <w:highlight w:val="green"/>
        </w:rPr>
        <w:t>there is</w:t>
      </w:r>
      <w:r w:rsidRPr="00D358C0">
        <w:rPr>
          <w:sz w:val="16"/>
          <w:highlight w:val="green"/>
        </w:rPr>
        <w:t xml:space="preserve"> </w:t>
      </w:r>
      <w:r w:rsidRPr="00D358C0">
        <w:rPr>
          <w:rStyle w:val="Emphasis"/>
          <w:highlight w:val="green"/>
        </w:rPr>
        <w:t xml:space="preserve">little alternative </w:t>
      </w:r>
      <w:r w:rsidRPr="000F6325">
        <w:rPr>
          <w:rStyle w:val="Emphasis"/>
        </w:rPr>
        <w:t>to organization</w:t>
      </w:r>
      <w:r w:rsidRPr="000F6325">
        <w:rPr>
          <w:rStyle w:val="StyleUnderline"/>
        </w:rPr>
        <w:t xml:space="preserve">, to changing minds through </w:t>
      </w:r>
      <w:r w:rsidRPr="000F6325">
        <w:rPr>
          <w:rStyle w:val="Emphasis"/>
        </w:rPr>
        <w:t>committed political action</w:t>
      </w:r>
      <w:r w:rsidRPr="000F6325">
        <w:rPr>
          <w:rStyle w:val="StyleUnderline"/>
        </w:rPr>
        <w:t xml:space="preserve"> and using</w:t>
      </w:r>
      <w:r w:rsidRPr="00D358C0">
        <w:rPr>
          <w:sz w:val="16"/>
        </w:rPr>
        <w:t xml:space="preserve"> the </w:t>
      </w:r>
      <w:r w:rsidRPr="00D358C0">
        <w:rPr>
          <w:rStyle w:val="StyleUnderline"/>
        </w:rPr>
        <w:t>available</w:t>
      </w:r>
      <w:r w:rsidRPr="00D358C0">
        <w:rPr>
          <w:sz w:val="16"/>
        </w:rPr>
        <w:t xml:space="preserve"> nonviolent </w:t>
      </w:r>
      <w:r w:rsidRPr="00D358C0">
        <w:rPr>
          <w:rStyle w:val="StyleUnderline"/>
        </w:rPr>
        <w:t>means to create change</w:t>
      </w:r>
      <w:r w:rsidRPr="00D358C0">
        <w:rPr>
          <w:sz w:val="16"/>
        </w:rPr>
        <w:t xml:space="preserve">: a concert of grassroots organizing, labor tactics, and </w:t>
      </w:r>
      <w:r w:rsidRPr="00D358C0">
        <w:rPr>
          <w:rStyle w:val="Emphasis"/>
        </w:rPr>
        <w:t>partisan politics</w:t>
      </w:r>
      <w:r w:rsidRPr="00D358C0">
        <w:rPr>
          <w:rStyle w:val="StyleUnderline"/>
        </w:rPr>
        <w:t xml:space="preserve">. </w:t>
      </w:r>
      <w:r w:rsidRPr="000F6325">
        <w:rPr>
          <w:rStyle w:val="StyleUnderline"/>
        </w:rPr>
        <w:t>Those things aren’t exactly likely to work</w:t>
      </w:r>
      <w:r w:rsidRPr="000F6325">
        <w:rPr>
          <w:sz w:val="16"/>
        </w:rPr>
        <w:t xml:space="preserve">, either, </w:t>
      </w:r>
      <w:r w:rsidRPr="000F6325">
        <w:rPr>
          <w:rStyle w:val="StyleUnderline"/>
        </w:rPr>
        <w:t xml:space="preserve">but they’re a </w:t>
      </w:r>
      <w:r w:rsidRPr="000F6325">
        <w:rPr>
          <w:rStyle w:val="Emphasis"/>
        </w:rPr>
        <w:t xml:space="preserve">hell of a lot </w:t>
      </w:r>
      <w:r w:rsidRPr="00D358C0">
        <w:rPr>
          <w:rStyle w:val="Emphasis"/>
          <w:highlight w:val="green"/>
        </w:rPr>
        <w:t>more plausible than</w:t>
      </w:r>
      <w:r w:rsidRPr="00D358C0">
        <w:rPr>
          <w:rStyle w:val="Emphasis"/>
        </w:rPr>
        <w:t xml:space="preserve"> us </w:t>
      </w:r>
      <w:r w:rsidRPr="00D358C0">
        <w:rPr>
          <w:rStyle w:val="Emphasis"/>
          <w:highlight w:val="green"/>
        </w:rPr>
        <w:t>dweebs taking the Pentagon</w:t>
      </w:r>
      <w:r w:rsidRPr="00D358C0">
        <w:rPr>
          <w:rStyle w:val="StyleUnderline"/>
          <w:highlight w:val="green"/>
        </w:rPr>
        <w:t>.</w:t>
      </w:r>
      <w:r w:rsidRPr="00D358C0">
        <w:rPr>
          <w:rStyle w:val="StyleUnderline"/>
        </w:rPr>
        <w:t xml:space="preserve"> Bernie</w:t>
      </w:r>
      <w:r w:rsidRPr="00D358C0">
        <w:rPr>
          <w:sz w:val="16"/>
        </w:rPr>
        <w:t xml:space="preserve"> Sanders isn’t really a socialist, but he’s a social democrat that </w:t>
      </w:r>
      <w:r w:rsidRPr="00D358C0">
        <w:rPr>
          <w:rStyle w:val="StyleUnderline"/>
        </w:rPr>
        <w:t xml:space="preserve">moves the conversation to the left, and if people are </w:t>
      </w:r>
      <w:r w:rsidRPr="00D358C0">
        <w:rPr>
          <w:rStyle w:val="Emphasis"/>
        </w:rPr>
        <w:t>dedicated and committed to organizing</w:t>
      </w:r>
      <w:r w:rsidRPr="00D358C0">
        <w:rPr>
          <w:sz w:val="16"/>
        </w:rPr>
        <w:t xml:space="preserve">, the </w:t>
      </w:r>
      <w:r w:rsidRPr="00D358C0">
        <w:rPr>
          <w:rStyle w:val="StyleUnderline"/>
        </w:rPr>
        <w:t xml:space="preserve">local, state, and national candidates he inspires will </w:t>
      </w:r>
      <w:r w:rsidRPr="00D358C0">
        <w:rPr>
          <w:rStyle w:val="Emphasis"/>
        </w:rPr>
        <w:t>move it further to the left still</w:t>
      </w:r>
      <w:r w:rsidRPr="00D358C0">
        <w:rPr>
          <w:rStyle w:val="StyleUnderline"/>
        </w:rPr>
        <w:t>. You got any better suggestions?</w:t>
      </w:r>
      <w:r w:rsidRPr="00D358C0">
        <w:rPr>
          <w:sz w:val="16"/>
        </w:rPr>
        <w:t xml:space="preserve"> </w:t>
      </w:r>
      <w:r w:rsidRPr="00D358C0">
        <w:rPr>
          <w:rStyle w:val="StyleUnderline"/>
        </w:rPr>
        <w:t>Listen, commie nerds</w:t>
      </w:r>
      <w:r w:rsidRPr="00D358C0">
        <w:rPr>
          <w:sz w:val="16"/>
        </w:rPr>
        <w:t xml:space="preserve">. My people. I love you guys. I really do. And </w:t>
      </w:r>
      <w:r w:rsidRPr="00D358C0">
        <w:rPr>
          <w:rStyle w:val="StyleUnderline"/>
        </w:rPr>
        <w:t>I want to build a better world</w:t>
      </w:r>
      <w:r w:rsidRPr="00D358C0">
        <w:rPr>
          <w:sz w:val="16"/>
        </w:rPr>
        <w:t xml:space="preserve">. </w:t>
      </w:r>
      <w:r w:rsidRPr="00D358C0">
        <w:rPr>
          <w:rStyle w:val="Emphasis"/>
        </w:rPr>
        <w:t>Not incrementally, either</w:t>
      </w:r>
      <w:r w:rsidRPr="00D358C0">
        <w:rPr>
          <w:rStyle w:val="StyleUnderline"/>
        </w:rPr>
        <w:t>, but with</w:t>
      </w:r>
      <w:r w:rsidRPr="00D358C0">
        <w:rPr>
          <w:sz w:val="16"/>
        </w:rPr>
        <w:t xml:space="preserve"> the kind of </w:t>
      </w:r>
      <w:r w:rsidRPr="00D358C0">
        <w:rPr>
          <w:rStyle w:val="Emphasis"/>
        </w:rPr>
        <w:t>sweeping and transformative change</w:t>
      </w:r>
      <w:r w:rsidRPr="00D358C0">
        <w:rPr>
          <w:sz w:val="16"/>
        </w:rPr>
        <w:t xml:space="preserve"> that is required to fix a world of such deep </w:t>
      </w:r>
      <w:r w:rsidRPr="000F6325">
        <w:rPr>
          <w:sz w:val="16"/>
        </w:rPr>
        <w:t xml:space="preserve">injustice. </w:t>
      </w:r>
      <w:r w:rsidRPr="000F6325">
        <w:rPr>
          <w:rStyle w:val="StyleUnderline"/>
        </w:rPr>
        <w:t xml:space="preserve">But </w:t>
      </w:r>
      <w:r w:rsidRPr="000F6325">
        <w:rPr>
          <w:rStyle w:val="Emphasis"/>
        </w:rPr>
        <w:t>seriously</w:t>
      </w:r>
      <w:r w:rsidRPr="000F6325">
        <w:rPr>
          <w:rStyle w:val="StyleUnderline"/>
        </w:rPr>
        <w:t xml:space="preserve">: none of us are ever </w:t>
      </w:r>
      <w:r w:rsidRPr="000F6325">
        <w:rPr>
          <w:rStyle w:val="StyleUnderline"/>
        </w:rPr>
        <w:lastRenderedPageBreak/>
        <w:t xml:space="preserve">going to take to </w:t>
      </w:r>
      <w:r w:rsidRPr="000F6325">
        <w:rPr>
          <w:rStyle w:val="Emphasis"/>
        </w:rPr>
        <w:t>the barricades</w:t>
      </w:r>
      <w:r w:rsidRPr="000F6325">
        <w:rPr>
          <w:sz w:val="16"/>
        </w:rPr>
        <w:t>. And</w:t>
      </w:r>
      <w:r w:rsidRPr="00D358C0">
        <w:rPr>
          <w:sz w:val="16"/>
        </w:rPr>
        <w:t xml:space="preserve"> it’s a good thing, too, because we’d probably find a way to shoot in the wrong direction. I can’t dribble a basketball without </w:t>
      </w:r>
      <w:proofErr w:type="gramStart"/>
      <w:r w:rsidRPr="00D358C0">
        <w:rPr>
          <w:sz w:val="16"/>
        </w:rPr>
        <w:t>falling down</w:t>
      </w:r>
      <w:proofErr w:type="gramEnd"/>
      <w:r w:rsidRPr="00D358C0">
        <w:rPr>
          <w:sz w:val="16"/>
        </w:rPr>
        <w:t xml:space="preserve">. American socialism is largely made up of bookish dreamers. I love those people but they’re not for fighting. And even if you have a particular talent for combat, you’re looking at fighting the combined forces of Google, Goldman Sachs, and the defense industry. </w:t>
      </w:r>
      <w:r w:rsidRPr="00D358C0">
        <w:rPr>
          <w:rStyle w:val="StyleUnderline"/>
        </w:rPr>
        <w:t xml:space="preserve">Violence is hard. Soldiering is hard. </w:t>
      </w:r>
      <w:r w:rsidRPr="00941F27">
        <w:rPr>
          <w:rStyle w:val="StyleUnderline"/>
        </w:rPr>
        <w:t>In an era of the NSA</w:t>
      </w:r>
      <w:r w:rsidRPr="00D358C0">
        <w:rPr>
          <w:rStyle w:val="StyleUnderline"/>
        </w:rPr>
        <w:t xml:space="preserve"> and </w:t>
      </w:r>
      <w:r w:rsidRPr="000F6325">
        <w:rPr>
          <w:rStyle w:val="StyleUnderline"/>
        </w:rPr>
        <w:t xml:space="preserve">military robots, it’s really, </w:t>
      </w:r>
      <w:proofErr w:type="gramStart"/>
      <w:r w:rsidRPr="000F6325">
        <w:rPr>
          <w:rStyle w:val="StyleUnderline"/>
        </w:rPr>
        <w:t>really hard</w:t>
      </w:r>
      <w:proofErr w:type="gramEnd"/>
      <w:r w:rsidRPr="000F6325">
        <w:rPr>
          <w:rStyle w:val="StyleUnderline"/>
        </w:rPr>
        <w:t>.</w:t>
      </w:r>
      <w:r w:rsidRPr="000F6325">
        <w:rPr>
          <w:sz w:val="16"/>
        </w:rPr>
        <w:t xml:space="preserve"> </w:t>
      </w:r>
      <w:r w:rsidRPr="000F6325">
        <w:rPr>
          <w:rStyle w:val="Emphasis"/>
        </w:rPr>
        <w:t>“Should we condone revolutionary violence?” is dorm room, pass-the-bong conversation fodder</w:t>
      </w:r>
      <w:r w:rsidRPr="000F6325">
        <w:rPr>
          <w:rStyle w:val="StyleUnderline"/>
        </w:rPr>
        <w:t xml:space="preserve">, of </w:t>
      </w:r>
      <w:r w:rsidRPr="000F6325">
        <w:rPr>
          <w:rStyle w:val="Emphasis"/>
        </w:rPr>
        <w:t>precisely the moral and intellectual weight</w:t>
      </w:r>
      <w:r w:rsidRPr="000F6325">
        <w:rPr>
          <w:rStyle w:val="StyleUnderline"/>
        </w:rPr>
        <w:t xml:space="preserve"> of “should we torture a guy if we know there’s a bomb and we know he knows where it </w:t>
      </w:r>
      <w:proofErr w:type="gramStart"/>
      <w:r w:rsidRPr="000F6325">
        <w:rPr>
          <w:rStyle w:val="StyleUnderline"/>
        </w:rPr>
        <w:t>is</w:t>
      </w:r>
      <w:proofErr w:type="gramEnd"/>
      <w:r w:rsidRPr="000F6325">
        <w:rPr>
          <w:rStyle w:val="StyleUnderline"/>
        </w:rPr>
        <w:t xml:space="preserve"> and we know we can stop it if we do?” </w:t>
      </w:r>
      <w:r w:rsidRPr="00941F27">
        <w:rPr>
          <w:rStyle w:val="StyleUnderline"/>
          <w:highlight w:val="green"/>
        </w:rPr>
        <w:t>It’s built on</w:t>
      </w:r>
      <w:r w:rsidRPr="000F6325">
        <w:rPr>
          <w:rStyle w:val="StyleUnderline"/>
        </w:rPr>
        <w:t xml:space="preserve"> </w:t>
      </w:r>
      <w:r w:rsidRPr="000F6325">
        <w:rPr>
          <w:rStyle w:val="Emphasis"/>
        </w:rPr>
        <w:t xml:space="preserve">absurd </w:t>
      </w:r>
      <w:r w:rsidRPr="00941F27">
        <w:rPr>
          <w:rStyle w:val="Emphasis"/>
          <w:highlight w:val="green"/>
        </w:rPr>
        <w:t>hypotheticals</w:t>
      </w:r>
      <w:r w:rsidRPr="000F6325">
        <w:rPr>
          <w:sz w:val="16"/>
        </w:rPr>
        <w:t xml:space="preserve">, propped up by the power of anxious machismo, </w:t>
      </w:r>
      <w:r w:rsidRPr="00941F27">
        <w:rPr>
          <w:rStyle w:val="StyleUnderline"/>
          <w:highlight w:val="green"/>
        </w:rPr>
        <w:t>and</w:t>
      </w:r>
      <w:r w:rsidRPr="000F6325">
        <w:rPr>
          <w:rStyle w:val="StyleUnderline"/>
        </w:rPr>
        <w:t xml:space="preserve"> undertaken to </w:t>
      </w:r>
      <w:r w:rsidRPr="00941F27">
        <w:rPr>
          <w:rStyle w:val="Emphasis"/>
          <w:highlight w:val="green"/>
        </w:rPr>
        <w:t>no practical</w:t>
      </w:r>
      <w:r w:rsidRPr="00D358C0">
        <w:rPr>
          <w:rStyle w:val="Emphasis"/>
        </w:rPr>
        <w:t xml:space="preserve"> </w:t>
      </w:r>
      <w:r w:rsidRPr="00941F27">
        <w:rPr>
          <w:rStyle w:val="Emphasis"/>
          <w:highlight w:val="green"/>
        </w:rPr>
        <w:t>political end</w:t>
      </w:r>
      <w:r w:rsidRPr="00D358C0">
        <w:rPr>
          <w:sz w:val="16"/>
        </w:rPr>
        <w:t xml:space="preserve">. It’s understandable. I get it, I really do. But it’s got nothing to do with us. </w:t>
      </w:r>
      <w:r w:rsidRPr="00D358C0">
        <w:rPr>
          <w:rStyle w:val="StyleUnderline"/>
        </w:rPr>
        <w:t xml:space="preserve">The only way forward is the </w:t>
      </w:r>
      <w:r w:rsidRPr="00D358C0">
        <w:rPr>
          <w:rStyle w:val="Emphasis"/>
        </w:rPr>
        <w:t>grubby, unsexy work of building coalitions</w:t>
      </w:r>
      <w:r w:rsidRPr="00D358C0">
        <w:rPr>
          <w:rStyle w:val="StyleUnderline"/>
        </w:rPr>
        <w:t xml:space="preserve"> and asking people to climb on board</w:t>
      </w:r>
      <w:r w:rsidRPr="00D358C0">
        <w:t>.</w:t>
      </w:r>
    </w:p>
    <w:p w14:paraId="548A2541" w14:textId="77777777" w:rsidR="009222B7" w:rsidRPr="001C34F2" w:rsidRDefault="009222B7" w:rsidP="009222B7">
      <w:pPr>
        <w:pStyle w:val="Heading4"/>
        <w:rPr>
          <w:rFonts w:asciiTheme="majorHAnsi" w:hAnsiTheme="majorHAnsi" w:cstheme="majorHAnsi"/>
        </w:rPr>
      </w:pPr>
      <w:r w:rsidRPr="001C34F2">
        <w:rPr>
          <w:rFonts w:asciiTheme="majorHAnsi" w:hAnsiTheme="majorHAnsi" w:cstheme="majorHAnsi"/>
        </w:rPr>
        <w:t xml:space="preserve">Perceived status threats trigger </w:t>
      </w:r>
      <w:r w:rsidRPr="001C34F2">
        <w:rPr>
          <w:rFonts w:asciiTheme="majorHAnsi" w:hAnsiTheme="majorHAnsi" w:cstheme="majorHAnsi"/>
          <w:u w:val="single"/>
        </w:rPr>
        <w:t>psychological predispositions</w:t>
      </w:r>
      <w:r w:rsidRPr="001C34F2">
        <w:rPr>
          <w:rFonts w:asciiTheme="majorHAnsi" w:hAnsiTheme="majorHAnsi" w:cstheme="majorHAnsi"/>
        </w:rPr>
        <w:t xml:space="preserve"> that</w:t>
      </w:r>
      <w:r w:rsidRPr="001C34F2">
        <w:rPr>
          <w:rFonts w:asciiTheme="majorHAnsi" w:hAnsiTheme="majorHAnsi" w:cstheme="majorHAnsi"/>
          <w:u w:val="single"/>
        </w:rPr>
        <w:t xml:space="preserve"> favor authoritarianism</w:t>
      </w:r>
      <w:r w:rsidRPr="001C34F2">
        <w:rPr>
          <w:rFonts w:asciiTheme="majorHAnsi" w:hAnsiTheme="majorHAnsi" w:cstheme="majorHAnsi"/>
        </w:rPr>
        <w:t xml:space="preserve"> – leads to </w:t>
      </w:r>
      <w:r w:rsidRPr="001C34F2">
        <w:rPr>
          <w:rFonts w:asciiTheme="majorHAnsi" w:hAnsiTheme="majorHAnsi" w:cstheme="majorHAnsi"/>
          <w:u w:val="single"/>
        </w:rPr>
        <w:t>extremism</w:t>
      </w:r>
      <w:r w:rsidRPr="001C34F2">
        <w:rPr>
          <w:rFonts w:asciiTheme="majorHAnsi" w:hAnsiTheme="majorHAnsi" w:cstheme="majorHAnsi"/>
        </w:rPr>
        <w:t xml:space="preserve"> and </w:t>
      </w:r>
      <w:r w:rsidRPr="001C34F2">
        <w:rPr>
          <w:rFonts w:asciiTheme="majorHAnsi" w:hAnsiTheme="majorHAnsi" w:cstheme="majorHAnsi"/>
          <w:u w:val="single"/>
        </w:rPr>
        <w:t>far right backlash</w:t>
      </w:r>
      <w:r w:rsidRPr="001C34F2">
        <w:rPr>
          <w:rFonts w:asciiTheme="majorHAnsi" w:hAnsiTheme="majorHAnsi" w:cstheme="majorHAnsi"/>
        </w:rPr>
        <w:t xml:space="preserve">  </w:t>
      </w:r>
    </w:p>
    <w:p w14:paraId="52C41125" w14:textId="77777777" w:rsidR="009222B7" w:rsidRPr="001C34F2" w:rsidRDefault="009222B7" w:rsidP="009222B7">
      <w:pPr>
        <w:rPr>
          <w:rFonts w:asciiTheme="majorHAnsi" w:hAnsiTheme="majorHAnsi" w:cstheme="majorHAnsi"/>
          <w:sz w:val="16"/>
        </w:rPr>
      </w:pPr>
      <w:r w:rsidRPr="001C34F2">
        <w:rPr>
          <w:rStyle w:val="Style13ptBold"/>
          <w:rFonts w:asciiTheme="majorHAnsi" w:hAnsiTheme="majorHAnsi" w:cstheme="majorHAnsi"/>
        </w:rPr>
        <w:t>Stenner and Stern 21</w:t>
      </w:r>
      <w:r w:rsidRPr="001C34F2">
        <w:rPr>
          <w:rFonts w:asciiTheme="majorHAnsi" w:hAnsiTheme="majorHAnsi" w:cstheme="majorHAnsi"/>
          <w:sz w:val="16"/>
        </w:rPr>
        <w:t xml:space="preserve"> </w:t>
      </w:r>
      <w:r w:rsidRPr="001C34F2">
        <w:rPr>
          <w:rFonts w:asciiTheme="majorHAnsi" w:hAnsiTheme="majorHAnsi" w:cstheme="majorHAnsi"/>
        </w:rPr>
        <w:t>[Karen Stenner and Jessica Stern, 2/11/21, Foreign Policy, "how to live with authoritarians," https://foreignpolicy.com/2021/02/11/capitol-insurrection-trump-authoritarianism-psychology-innate-fear-envy-change-diversity-populism/, mm] Recut Jet</w:t>
      </w:r>
    </w:p>
    <w:p w14:paraId="46D28CD0" w14:textId="77777777" w:rsidR="009222B7" w:rsidRPr="001C34F2" w:rsidRDefault="009222B7" w:rsidP="009222B7">
      <w:pPr>
        <w:rPr>
          <w:rFonts w:asciiTheme="majorHAnsi" w:hAnsiTheme="majorHAnsi" w:cstheme="majorHAnsi"/>
          <w:sz w:val="14"/>
        </w:rPr>
      </w:pPr>
      <w:r w:rsidRPr="001C34F2">
        <w:rPr>
          <w:rStyle w:val="StyleUnderline"/>
          <w:rFonts w:asciiTheme="majorHAnsi" w:hAnsiTheme="majorHAnsi" w:cstheme="majorHAnsi"/>
        </w:rPr>
        <w:t>Even after the</w:t>
      </w:r>
      <w:r w:rsidRPr="001C34F2">
        <w:rPr>
          <w:rFonts w:asciiTheme="majorHAnsi" w:hAnsiTheme="majorHAnsi" w:cstheme="majorHAnsi"/>
          <w:sz w:val="14"/>
        </w:rPr>
        <w:t xml:space="preserve"> Jan. 6 </w:t>
      </w:r>
      <w:r w:rsidRPr="001C34F2">
        <w:rPr>
          <w:rStyle w:val="StyleUnderline"/>
          <w:rFonts w:asciiTheme="majorHAnsi" w:hAnsiTheme="majorHAnsi" w:cstheme="majorHAnsi"/>
        </w:rPr>
        <w:t>insurrection</w:t>
      </w:r>
      <w:r w:rsidRPr="001C34F2">
        <w:rPr>
          <w:rFonts w:asciiTheme="majorHAnsi" w:hAnsiTheme="majorHAnsi" w:cstheme="majorHAnsi"/>
          <w:sz w:val="14"/>
        </w:rPr>
        <w:t xml:space="preserve"> at the U.S. Capitol, </w:t>
      </w:r>
      <w:r w:rsidRPr="001C34F2">
        <w:rPr>
          <w:rStyle w:val="StyleUnderline"/>
          <w:rFonts w:asciiTheme="majorHAnsi" w:hAnsiTheme="majorHAnsi" w:cstheme="majorHAnsi"/>
        </w:rPr>
        <w:t>60 percent of Republican</w:t>
      </w:r>
      <w:r w:rsidRPr="001C34F2">
        <w:rPr>
          <w:rFonts w:asciiTheme="majorHAnsi" w:hAnsiTheme="majorHAnsi" w:cstheme="majorHAnsi"/>
          <w:sz w:val="14"/>
        </w:rPr>
        <w:t xml:space="preserve"> and Republican-leaning </w:t>
      </w:r>
      <w:r w:rsidRPr="001C34F2">
        <w:rPr>
          <w:rStyle w:val="StyleUnderline"/>
          <w:rFonts w:asciiTheme="majorHAnsi" w:hAnsiTheme="majorHAnsi" w:cstheme="majorHAnsi"/>
        </w:rPr>
        <w:t>voters</w:t>
      </w:r>
      <w:r w:rsidRPr="001C34F2">
        <w:rPr>
          <w:rFonts w:asciiTheme="majorHAnsi" w:hAnsiTheme="majorHAnsi" w:cstheme="majorHAnsi"/>
          <w:sz w:val="14"/>
        </w:rPr>
        <w:t xml:space="preserve"> </w:t>
      </w:r>
      <w:r w:rsidRPr="001C34F2">
        <w:rPr>
          <w:rStyle w:val="StyleUnderline"/>
          <w:rFonts w:asciiTheme="majorHAnsi" w:hAnsiTheme="majorHAnsi" w:cstheme="majorHAnsi"/>
        </w:rPr>
        <w:t>still approved of</w:t>
      </w:r>
      <w:r w:rsidRPr="001C34F2">
        <w:rPr>
          <w:rFonts w:asciiTheme="majorHAnsi" w:hAnsiTheme="majorHAnsi" w:cstheme="majorHAnsi"/>
          <w:sz w:val="14"/>
        </w:rPr>
        <w:t xml:space="preserve"> Donald </w:t>
      </w:r>
      <w:r w:rsidRPr="001C34F2">
        <w:rPr>
          <w:rStyle w:val="StyleUnderline"/>
          <w:rFonts w:asciiTheme="majorHAnsi" w:hAnsiTheme="majorHAnsi" w:cstheme="majorHAnsi"/>
        </w:rPr>
        <w:t>Trump's</w:t>
      </w:r>
      <w:r w:rsidRPr="001C34F2">
        <w:rPr>
          <w:rFonts w:asciiTheme="majorHAnsi" w:hAnsiTheme="majorHAnsi" w:cstheme="majorHAnsi"/>
          <w:sz w:val="14"/>
        </w:rPr>
        <w:t xml:space="preserve"> performance as president. Though this level of popular support baffles many Americans, it follows in the tails of an approval rating that while generally hovering around a modest 40 percent remained remarkably steady throughout Trump's </w:t>
      </w:r>
      <w:proofErr w:type="spellStart"/>
      <w:r w:rsidRPr="001C34F2">
        <w:rPr>
          <w:rFonts w:asciiTheme="majorHAnsi" w:hAnsiTheme="majorHAnsi" w:cstheme="majorHAnsi"/>
          <w:sz w:val="14"/>
        </w:rPr>
        <w:t>blunderous</w:t>
      </w:r>
      <w:proofErr w:type="spellEnd"/>
      <w:r w:rsidRPr="001C34F2">
        <w:rPr>
          <w:rFonts w:asciiTheme="majorHAnsi" w:hAnsiTheme="majorHAnsi" w:cstheme="majorHAnsi"/>
          <w:sz w:val="14"/>
        </w:rPr>
        <w:t xml:space="preserve"> presidency and near-constant assault on democratic norms and institutions. Knee-jerk Beltway attempts to explain away this loyal adherence tend to revert to suggestions that Trump supporters are uneducated or impoverished or both mostly angry at being 'left behind' by the new economy. Now, after a mob of Trump supporters quite literally laid siege to U.S. democracy, it's clear that there are more significant and enduring factors at play. </w:t>
      </w:r>
      <w:r w:rsidRPr="001C34F2">
        <w:rPr>
          <w:rStyle w:val="StyleUnderline"/>
          <w:rFonts w:asciiTheme="majorHAnsi" w:hAnsiTheme="majorHAnsi" w:cstheme="majorHAnsi"/>
        </w:rPr>
        <w:t>Growing evidence suggests</w:t>
      </w:r>
      <w:r w:rsidRPr="001C34F2">
        <w:rPr>
          <w:rFonts w:asciiTheme="majorHAnsi" w:hAnsiTheme="majorHAnsi" w:cstheme="majorHAnsi"/>
          <w:sz w:val="14"/>
        </w:rPr>
        <w:t xml:space="preserve"> </w:t>
      </w:r>
      <w:r w:rsidRPr="001C34F2">
        <w:rPr>
          <w:rStyle w:val="StyleUnderline"/>
          <w:rFonts w:asciiTheme="majorHAnsi" w:hAnsiTheme="majorHAnsi" w:cstheme="majorHAnsi"/>
        </w:rPr>
        <w:t>that</w:t>
      </w:r>
      <w:r w:rsidRPr="001C34F2">
        <w:rPr>
          <w:rFonts w:asciiTheme="majorHAnsi" w:hAnsiTheme="majorHAnsi" w:cstheme="majorHAnsi"/>
          <w:sz w:val="14"/>
        </w:rPr>
        <w:t xml:space="preserve"> Trumpism and </w:t>
      </w:r>
      <w:r w:rsidRPr="001C34F2">
        <w:rPr>
          <w:rStyle w:val="StyleUnderline"/>
          <w:rFonts w:asciiTheme="majorHAnsi" w:hAnsiTheme="majorHAnsi" w:cstheme="majorHAnsi"/>
        </w:rPr>
        <w:t>right-wing populist movements</w:t>
      </w:r>
      <w:r w:rsidRPr="001C34F2">
        <w:rPr>
          <w:rFonts w:asciiTheme="majorHAnsi" w:hAnsiTheme="majorHAnsi" w:cstheme="majorHAnsi"/>
          <w:sz w:val="14"/>
        </w:rPr>
        <w:t xml:space="preserve"> like it </w:t>
      </w:r>
      <w:r w:rsidRPr="001C34F2">
        <w:rPr>
          <w:rStyle w:val="StyleUnderline"/>
          <w:rFonts w:asciiTheme="majorHAnsi" w:hAnsiTheme="majorHAnsi" w:cstheme="majorHAnsi"/>
        </w:rPr>
        <w:t>must prompt a serious reckoning</w:t>
      </w:r>
      <w:r w:rsidRPr="001C34F2">
        <w:rPr>
          <w:rFonts w:asciiTheme="majorHAnsi" w:hAnsiTheme="majorHAnsi" w:cstheme="majorHAnsi"/>
          <w:sz w:val="14"/>
        </w:rPr>
        <w:t xml:space="preserve"> with vulnerabilities not just within the U.S. political system but within liberal democracy more generally. It may take years to arrive at a complete understanding of Trump's surprising mass appeal, but prior research and preliminary studies already suggest a more nuanced view of how authoritarians and malignant nationalists rise. Rather than tangible economic grievance, </w:t>
      </w:r>
      <w:r w:rsidRPr="001C34F2">
        <w:rPr>
          <w:rStyle w:val="StyleUnderline"/>
          <w:rFonts w:asciiTheme="majorHAnsi" w:hAnsiTheme="majorHAnsi" w:cstheme="majorHAnsi"/>
          <w:highlight w:val="green"/>
        </w:rPr>
        <w:t xml:space="preserve">decades of cross-national </w:t>
      </w:r>
      <w:r w:rsidRPr="001C34F2">
        <w:rPr>
          <w:rStyle w:val="StyleUnderline"/>
          <w:rFonts w:asciiTheme="majorHAnsi" w:hAnsiTheme="majorHAnsi" w:cstheme="majorHAnsi"/>
        </w:rPr>
        <w:t xml:space="preserve">empirical </w:t>
      </w:r>
      <w:r w:rsidRPr="001C34F2">
        <w:rPr>
          <w:rStyle w:val="StyleUnderline"/>
          <w:rFonts w:asciiTheme="majorHAnsi" w:hAnsiTheme="majorHAnsi" w:cstheme="majorHAnsi"/>
          <w:highlight w:val="green"/>
        </w:rPr>
        <w:t>research show that</w:t>
      </w:r>
      <w:r w:rsidRPr="001C34F2">
        <w:rPr>
          <w:rFonts w:asciiTheme="majorHAnsi" w:hAnsiTheme="majorHAnsi" w:cstheme="majorHAnsi"/>
          <w:sz w:val="14"/>
        </w:rPr>
        <w:t xml:space="preserve"> feelings and </w:t>
      </w:r>
      <w:r w:rsidRPr="001C34F2">
        <w:rPr>
          <w:rStyle w:val="Emphasis"/>
          <w:rFonts w:asciiTheme="majorHAnsi" w:hAnsiTheme="majorHAnsi" w:cstheme="majorHAnsi"/>
          <w:highlight w:val="green"/>
        </w:rPr>
        <w:t>perceptions of sociocultural threat</w:t>
      </w:r>
      <w:r w:rsidRPr="001C34F2">
        <w:rPr>
          <w:rStyle w:val="StyleUnderline"/>
          <w:rFonts w:asciiTheme="majorHAnsi" w:hAnsiTheme="majorHAnsi" w:cstheme="majorHAnsi"/>
          <w:highlight w:val="green"/>
        </w:rPr>
        <w:t xml:space="preserve"> are </w:t>
      </w:r>
      <w:r w:rsidRPr="001C34F2">
        <w:rPr>
          <w:rStyle w:val="StyleUnderline"/>
          <w:rFonts w:asciiTheme="majorHAnsi" w:hAnsiTheme="majorHAnsi" w:cstheme="majorHAnsi"/>
        </w:rPr>
        <w:t>the</w:t>
      </w:r>
      <w:r w:rsidRPr="001C34F2">
        <w:rPr>
          <w:rFonts w:asciiTheme="majorHAnsi" w:hAnsiTheme="majorHAnsi" w:cstheme="majorHAnsi"/>
          <w:sz w:val="14"/>
        </w:rPr>
        <w:t xml:space="preserve"> principal </w:t>
      </w:r>
      <w:r w:rsidRPr="001C34F2">
        <w:rPr>
          <w:rStyle w:val="Emphasis"/>
          <w:rFonts w:asciiTheme="majorHAnsi" w:hAnsiTheme="majorHAnsi" w:cstheme="majorHAnsi"/>
          <w:highlight w:val="green"/>
        </w:rPr>
        <w:t>drivers of surging authoritarian sentiment</w:t>
      </w:r>
      <w:r w:rsidRPr="001C34F2">
        <w:rPr>
          <w:rStyle w:val="Emphasis"/>
          <w:rFonts w:asciiTheme="majorHAnsi" w:hAnsiTheme="majorHAnsi" w:cstheme="majorHAnsi"/>
        </w:rPr>
        <w:t xml:space="preserve"> </w:t>
      </w:r>
      <w:r w:rsidRPr="001C34F2">
        <w:rPr>
          <w:rStyle w:val="StyleUnderline"/>
          <w:rFonts w:asciiTheme="majorHAnsi" w:hAnsiTheme="majorHAnsi" w:cstheme="majorHAnsi"/>
        </w:rPr>
        <w:t xml:space="preserve">among the electorate and the demagoguery that </w:t>
      </w:r>
      <w:proofErr w:type="gramStart"/>
      <w:r w:rsidRPr="001C34F2">
        <w:rPr>
          <w:rStyle w:val="StyleUnderline"/>
          <w:rFonts w:asciiTheme="majorHAnsi" w:hAnsiTheme="majorHAnsi" w:cstheme="majorHAnsi"/>
        </w:rPr>
        <w:t>rises up</w:t>
      </w:r>
      <w:proofErr w:type="gramEnd"/>
      <w:r w:rsidRPr="001C34F2">
        <w:rPr>
          <w:rStyle w:val="StyleUnderline"/>
          <w:rFonts w:asciiTheme="majorHAnsi" w:hAnsiTheme="majorHAnsi" w:cstheme="majorHAnsi"/>
        </w:rPr>
        <w:t xml:space="preserve"> to service it.</w:t>
      </w:r>
      <w:r w:rsidRPr="001C34F2">
        <w:rPr>
          <w:rFonts w:asciiTheme="majorHAnsi" w:hAnsiTheme="majorHAnsi" w:cstheme="majorHAnsi"/>
          <w:sz w:val="14"/>
        </w:rPr>
        <w:t xml:space="preserve"> In a modern, multicultural society, certain citizens simply become overwhelmed by growing complexity and rapid change. </w:t>
      </w:r>
      <w:r w:rsidRPr="001C34F2">
        <w:rPr>
          <w:rStyle w:val="StyleUnderline"/>
          <w:rFonts w:asciiTheme="majorHAnsi" w:hAnsiTheme="majorHAnsi" w:cstheme="majorHAnsi"/>
        </w:rPr>
        <w:t>These individuals fear a loss of their social order</w:t>
      </w:r>
      <w:r w:rsidRPr="001C34F2">
        <w:rPr>
          <w:rFonts w:asciiTheme="majorHAnsi" w:hAnsiTheme="majorHAnsi" w:cstheme="majorHAnsi"/>
          <w:sz w:val="14"/>
        </w:rPr>
        <w:t xml:space="preserve">, status, and familiar way of life. Whether rational or not, this trepidation provokes intolerance of threats to the collective order, in which they are unusually invested. </w:t>
      </w:r>
      <w:r w:rsidRPr="001C34F2">
        <w:rPr>
          <w:rStyle w:val="StyleUnderline"/>
          <w:rFonts w:asciiTheme="majorHAnsi" w:hAnsiTheme="majorHAnsi" w:cstheme="majorHAnsi"/>
        </w:rPr>
        <w:t>Trump's support,</w:t>
      </w:r>
      <w:r w:rsidRPr="001C34F2">
        <w:rPr>
          <w:rFonts w:asciiTheme="majorHAnsi" w:hAnsiTheme="majorHAnsi" w:cstheme="majorHAnsi"/>
          <w:sz w:val="14"/>
        </w:rPr>
        <w:t xml:space="preserve"> then, </w:t>
      </w:r>
      <w:r w:rsidRPr="001C34F2">
        <w:rPr>
          <w:rStyle w:val="StyleUnderline"/>
          <w:rFonts w:asciiTheme="majorHAnsi" w:hAnsiTheme="majorHAnsi" w:cstheme="majorHAnsi"/>
        </w:rPr>
        <w:t>is derived</w:t>
      </w:r>
      <w:r w:rsidRPr="001C34F2">
        <w:rPr>
          <w:rFonts w:asciiTheme="majorHAnsi" w:hAnsiTheme="majorHAnsi" w:cstheme="majorHAnsi"/>
          <w:sz w:val="14"/>
        </w:rPr>
        <w:t xml:space="preserve"> in large part </w:t>
      </w:r>
      <w:r w:rsidRPr="001C34F2">
        <w:rPr>
          <w:rStyle w:val="StyleUnderline"/>
          <w:rFonts w:asciiTheme="majorHAnsi" w:hAnsiTheme="majorHAnsi" w:cstheme="majorHAnsi"/>
        </w:rPr>
        <w:t xml:space="preserve">from those who believe he </w:t>
      </w:r>
      <w:r w:rsidRPr="001C34F2">
        <w:rPr>
          <w:rFonts w:asciiTheme="majorHAnsi" w:hAnsiTheme="majorHAnsi" w:cstheme="majorHAnsi"/>
          <w:sz w:val="14"/>
        </w:rPr>
        <w:t xml:space="preserve">understands and </w:t>
      </w:r>
      <w:r w:rsidRPr="001C34F2">
        <w:rPr>
          <w:rStyle w:val="StyleUnderline"/>
          <w:rFonts w:asciiTheme="majorHAnsi" w:hAnsiTheme="majorHAnsi" w:cstheme="majorHAnsi"/>
        </w:rPr>
        <w:t>speaks to these</w:t>
      </w:r>
      <w:r w:rsidRPr="001C34F2">
        <w:rPr>
          <w:rFonts w:asciiTheme="majorHAnsi" w:hAnsiTheme="majorHAnsi" w:cstheme="majorHAnsi"/>
          <w:sz w:val="14"/>
        </w:rPr>
        <w:t xml:space="preserve"> kinds of </w:t>
      </w:r>
      <w:r w:rsidRPr="001C34F2">
        <w:rPr>
          <w:rStyle w:val="StyleUnderline"/>
          <w:rFonts w:asciiTheme="majorHAnsi" w:hAnsiTheme="majorHAnsi" w:cstheme="majorHAnsi"/>
        </w:rPr>
        <w:t>fears</w:t>
      </w:r>
      <w:r w:rsidRPr="001C34F2">
        <w:rPr>
          <w:rFonts w:asciiTheme="majorHAnsi" w:hAnsiTheme="majorHAnsi" w:cstheme="majorHAnsi"/>
          <w:sz w:val="14"/>
        </w:rPr>
        <w:t xml:space="preserve">. </w:t>
      </w:r>
      <w:r w:rsidRPr="001C34F2">
        <w:rPr>
          <w:rStyle w:val="StyleUnderline"/>
          <w:rFonts w:asciiTheme="majorHAnsi" w:hAnsiTheme="majorHAnsi" w:cstheme="majorHAnsi"/>
        </w:rPr>
        <w:t>This finding is not meant to excuse Trump</w:t>
      </w:r>
      <w:r w:rsidRPr="001C34F2">
        <w:rPr>
          <w:rFonts w:asciiTheme="majorHAnsi" w:hAnsiTheme="majorHAnsi" w:cstheme="majorHAnsi"/>
          <w:sz w:val="14"/>
        </w:rPr>
        <w:t xml:space="preserve">, the overt racism of many of his supporters, nor the very real harm they have caused. </w:t>
      </w:r>
      <w:r w:rsidRPr="001C34F2">
        <w:rPr>
          <w:rStyle w:val="StyleUnderline"/>
          <w:rFonts w:asciiTheme="majorHAnsi" w:hAnsiTheme="majorHAnsi" w:cstheme="majorHAnsi"/>
        </w:rPr>
        <w:t>It is simply derived from decades of research</w:t>
      </w:r>
      <w:r w:rsidRPr="001C34F2">
        <w:rPr>
          <w:rFonts w:asciiTheme="majorHAnsi" w:hAnsiTheme="majorHAnsi" w:cstheme="majorHAnsi"/>
          <w:sz w:val="14"/>
        </w:rPr>
        <w:t xml:space="preserve">. About a third of the population in Western countries is predisposed to authoritarianism, which is about 50 percent heritable. Authoritarians have an inherent preference for oneness and sameness; they favor obedience and conformity and value strong leaders and social homogeneity over freedom and diversity. That diversity can take any form: whether based on racial or ethnic lines or moral and political difference. </w:t>
      </w:r>
      <w:r w:rsidRPr="001C34F2">
        <w:rPr>
          <w:rStyle w:val="StyleUnderline"/>
          <w:rFonts w:asciiTheme="majorHAnsi" w:hAnsiTheme="majorHAnsi" w:cstheme="majorHAnsi"/>
          <w:highlight w:val="green"/>
        </w:rPr>
        <w:t>Authoritarianism is</w:t>
      </w:r>
      <w:r w:rsidRPr="001C34F2">
        <w:rPr>
          <w:rStyle w:val="StyleUnderline"/>
          <w:rFonts w:asciiTheme="majorHAnsi" w:hAnsiTheme="majorHAnsi" w:cstheme="majorHAnsi"/>
        </w:rPr>
        <w:t xml:space="preserve"> also </w:t>
      </w:r>
      <w:r w:rsidRPr="001C34F2">
        <w:rPr>
          <w:rStyle w:val="StyleUnderline"/>
          <w:rFonts w:asciiTheme="majorHAnsi" w:hAnsiTheme="majorHAnsi" w:cstheme="majorHAnsi"/>
          <w:highlight w:val="green"/>
        </w:rPr>
        <w:t>associated with</w:t>
      </w:r>
      <w:r w:rsidRPr="001C34F2">
        <w:rPr>
          <w:rStyle w:val="StyleUnderline"/>
          <w:rFonts w:asciiTheme="majorHAnsi" w:hAnsiTheme="majorHAnsi" w:cstheme="majorHAnsi"/>
        </w:rPr>
        <w:t xml:space="preserve"> some </w:t>
      </w:r>
      <w:r w:rsidRPr="001C34F2">
        <w:rPr>
          <w:rStyle w:val="Emphasis"/>
          <w:rFonts w:asciiTheme="majorHAnsi" w:hAnsiTheme="majorHAnsi" w:cstheme="majorHAnsi"/>
          <w:highlight w:val="green"/>
        </w:rPr>
        <w:t>cognitive limitations</w:t>
      </w:r>
      <w:r w:rsidRPr="001C34F2">
        <w:rPr>
          <w:rStyle w:val="StyleUnderline"/>
          <w:rFonts w:asciiTheme="majorHAnsi" w:hAnsiTheme="majorHAnsi" w:cstheme="majorHAnsi"/>
        </w:rPr>
        <w:t>. Comparative data suggests that the United States may be</w:t>
      </w:r>
      <w:r w:rsidRPr="001C34F2">
        <w:rPr>
          <w:rFonts w:asciiTheme="majorHAnsi" w:hAnsiTheme="majorHAnsi" w:cstheme="majorHAnsi"/>
          <w:sz w:val="14"/>
        </w:rPr>
        <w:t xml:space="preserve"> somewhat </w:t>
      </w:r>
      <w:r w:rsidRPr="001C34F2">
        <w:rPr>
          <w:rStyle w:val="StyleUnderline"/>
          <w:rFonts w:asciiTheme="majorHAnsi" w:hAnsiTheme="majorHAnsi" w:cstheme="majorHAnsi"/>
        </w:rPr>
        <w:t>overstocked with authoritarians</w:t>
      </w:r>
      <w:r w:rsidRPr="001C34F2">
        <w:rPr>
          <w:rFonts w:asciiTheme="majorHAnsi" w:hAnsiTheme="majorHAnsi" w:cstheme="majorHAnsi"/>
          <w:sz w:val="14"/>
        </w:rPr>
        <w:t>, though they may simply be more easily identifiable in the country's high-arousal political environment</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 xml:space="preserve">This predisposition to favor </w:t>
      </w:r>
      <w:r w:rsidRPr="001C34F2">
        <w:rPr>
          <w:rStyle w:val="StyleUnderline"/>
          <w:rFonts w:asciiTheme="majorHAnsi" w:hAnsiTheme="majorHAnsi" w:cstheme="majorHAnsi"/>
        </w:rPr>
        <w:t xml:space="preserve">oneness and sameness exists on a spectrum, from very low to very high </w:t>
      </w:r>
      <w:r w:rsidRPr="001C34F2">
        <w:rPr>
          <w:rStyle w:val="StyleUnderline"/>
          <w:rFonts w:asciiTheme="majorHAnsi" w:hAnsiTheme="majorHAnsi" w:cstheme="majorHAnsi"/>
          <w:highlight w:val="green"/>
        </w:rPr>
        <w:t>authoritarianism</w:t>
      </w:r>
      <w:r w:rsidRPr="001C34F2">
        <w:rPr>
          <w:rStyle w:val="StyleUnderline"/>
          <w:rFonts w:asciiTheme="majorHAnsi" w:hAnsiTheme="majorHAnsi" w:cstheme="majorHAnsi"/>
        </w:rPr>
        <w:t>. Importantly, the</w:t>
      </w:r>
      <w:r w:rsidRPr="001C34F2">
        <w:rPr>
          <w:rStyle w:val="StyleUnderline"/>
          <w:rFonts w:asciiTheme="majorHAnsi" w:hAnsiTheme="majorHAnsi" w:cstheme="majorHAnsi"/>
          <w:highlight w:val="green"/>
        </w:rPr>
        <w:t xml:space="preserve"> </w:t>
      </w:r>
      <w:r w:rsidRPr="001C34F2">
        <w:rPr>
          <w:rStyle w:val="StyleUnderline"/>
          <w:rFonts w:asciiTheme="majorHAnsi" w:hAnsiTheme="majorHAnsi" w:cstheme="majorHAnsi"/>
        </w:rPr>
        <w:t>predisposition</w:t>
      </w:r>
      <w:r w:rsidRPr="001C34F2">
        <w:rPr>
          <w:rStyle w:val="StyleUnderline"/>
          <w:rFonts w:asciiTheme="majorHAnsi" w:hAnsiTheme="majorHAnsi" w:cstheme="majorHAnsi"/>
          <w:highlight w:val="green"/>
        </w:rPr>
        <w:t xml:space="preserve"> which is</w:t>
      </w:r>
      <w:r w:rsidRPr="001C34F2">
        <w:rPr>
          <w:rStyle w:val="StyleUnderline"/>
          <w:rFonts w:asciiTheme="majorHAnsi" w:hAnsiTheme="majorHAnsi" w:cstheme="majorHAnsi"/>
        </w:rPr>
        <w:t xml:space="preserve"> stable and enduring but </w:t>
      </w:r>
      <w:r w:rsidRPr="001C34F2">
        <w:rPr>
          <w:rStyle w:val="Emphasis"/>
          <w:rFonts w:asciiTheme="majorHAnsi" w:hAnsiTheme="majorHAnsi" w:cstheme="majorHAnsi"/>
          <w:highlight w:val="green"/>
        </w:rPr>
        <w:t xml:space="preserve">normally latent </w:t>
      </w:r>
      <w:r w:rsidRPr="001C34F2">
        <w:rPr>
          <w:rStyle w:val="StyleUnderline"/>
          <w:rFonts w:asciiTheme="majorHAnsi" w:hAnsiTheme="majorHAnsi" w:cstheme="majorHAnsi"/>
          <w:highlight w:val="green"/>
        </w:rPr>
        <w:t xml:space="preserve">is </w:t>
      </w:r>
      <w:r w:rsidRPr="001C34F2">
        <w:rPr>
          <w:rStyle w:val="StyleUnderline"/>
          <w:rFonts w:asciiTheme="majorHAnsi" w:hAnsiTheme="majorHAnsi" w:cstheme="majorHAnsi"/>
        </w:rPr>
        <w:t xml:space="preserve">activated and expressed when </w:t>
      </w:r>
      <w:r w:rsidRPr="001C34F2">
        <w:rPr>
          <w:rStyle w:val="StyleUnderline"/>
          <w:rFonts w:asciiTheme="majorHAnsi" w:hAnsiTheme="majorHAnsi" w:cstheme="majorHAnsi"/>
          <w:highlight w:val="green"/>
        </w:rPr>
        <w:t xml:space="preserve">triggered by </w:t>
      </w:r>
      <w:r w:rsidRPr="001C34F2">
        <w:rPr>
          <w:rStyle w:val="Emphasis"/>
          <w:rFonts w:asciiTheme="majorHAnsi" w:hAnsiTheme="majorHAnsi" w:cstheme="majorHAnsi"/>
          <w:highlight w:val="green"/>
        </w:rPr>
        <w:t xml:space="preserve">perceived </w:t>
      </w:r>
      <w:r w:rsidRPr="001C34F2">
        <w:rPr>
          <w:rStyle w:val="Emphasis"/>
          <w:rFonts w:asciiTheme="majorHAnsi" w:hAnsiTheme="majorHAnsi" w:cstheme="majorHAnsi"/>
        </w:rPr>
        <w:t xml:space="preserve">political or </w:t>
      </w:r>
      <w:r w:rsidRPr="001C34F2">
        <w:rPr>
          <w:rStyle w:val="Emphasis"/>
          <w:rFonts w:asciiTheme="majorHAnsi" w:hAnsiTheme="majorHAnsi" w:cstheme="majorHAnsi"/>
          <w:highlight w:val="green"/>
        </w:rPr>
        <w:t>social disorder</w:t>
      </w:r>
      <w:r w:rsidRPr="001C34F2">
        <w:rPr>
          <w:rFonts w:asciiTheme="majorHAnsi" w:hAnsiTheme="majorHAnsi" w:cstheme="majorHAnsi"/>
          <w:sz w:val="14"/>
        </w:rPr>
        <w:t xml:space="preserve">. Once authoritarianism is understood in relation to suppressing difference especially in the face of threats to oneness and sameness a whole array of seemingly disparate Trumpian stances assume a more universal character: Whether in Washington or Warsaw, Western liberal democracy's ongoing struggle with populism is united by fear. People with innate authoritarian tendencies can be found on both the right and left of the political spectrum, although they are somewhat less common on the left. This leads us to a critical point: Authoritarianism is not the same as conservatism, although they are modestly correlated. Authoritarians' fundamental aversion to diversity complexity and variety is distinct from traditional conservatives' aversion to change which is more about novelty and uncertainty. When the status quo is a modern liberal democracy, traditional conservatives by nature ought to defend any established regime of institutions and laws </w:t>
      </w:r>
      <w:r w:rsidRPr="001C34F2">
        <w:rPr>
          <w:rFonts w:asciiTheme="majorHAnsi" w:hAnsiTheme="majorHAnsi" w:cstheme="majorHAnsi"/>
          <w:sz w:val="14"/>
        </w:rPr>
        <w:lastRenderedPageBreak/>
        <w:t xml:space="preserve">designed to protect individual rights. Authoritarians, by contrast, can welcome vast social change and blithely overthrow established authorities and institutions if some charismatic strongman is promising them greater oneness and sameness on the other side of their revolution. This distinction may seem counterintuitive given the modern U.S. political system where erstwhile conservatism has largely become synonymous with Trumpism. But it also means that, under the right conditions, conservatives can be a liberal democracy's strongest bulwark against the dangers posed by authoritarian social movements. Still, the rapid demographic transformation of the United States likely provokes both authoritarians opposed to diversity and traditional conservatives averse to change. More nonwhite than white babies have been born in the country since 2013, and the United States will be majority nonwhite by 2043. In concert with the declining life expectancy of white American men, this trend away from a white majority has helped give rise to 'white genocide' and 'Great Replacement' conspiracy theories among white supremacists. Multiculturalism, changing gender norms, and rapid globalization can also provoke both groups some become overtly racist and anti-immigrant or enraged at the acceptance of LGBTQ rights and behaviors they view as morally deviant. Since classic authoritarian defensive stances are invoked to defend a whole regime of oneness and sameness, perceived threats in one domain can provoke defenses in other or all domains. For example, the strongest predictor of a Brexit 'leave' </w:t>
      </w:r>
      <w:proofErr w:type="gramStart"/>
      <w:r w:rsidRPr="001C34F2">
        <w:rPr>
          <w:rFonts w:asciiTheme="majorHAnsi" w:hAnsiTheme="majorHAnsi" w:cstheme="majorHAnsi"/>
          <w:sz w:val="14"/>
        </w:rPr>
        <w:t>vote</w:t>
      </w:r>
      <w:proofErr w:type="gramEnd"/>
      <w:r w:rsidRPr="001C34F2">
        <w:rPr>
          <w:rFonts w:asciiTheme="majorHAnsi" w:hAnsiTheme="majorHAnsi" w:cstheme="majorHAnsi"/>
          <w:sz w:val="14"/>
        </w:rPr>
        <w:t xml:space="preserve"> ostensibly rooted in racial and ethnic intolerance was support for the death penalty and for the public whipping of sex criminals. In a recent </w:t>
      </w:r>
      <w:proofErr w:type="gramStart"/>
      <w:r w:rsidRPr="001C34F2">
        <w:rPr>
          <w:rFonts w:asciiTheme="majorHAnsi" w:hAnsiTheme="majorHAnsi" w:cstheme="majorHAnsi"/>
          <w:sz w:val="14"/>
        </w:rPr>
        <w:t>study[</w:t>
      </w:r>
      <w:proofErr w:type="gramEnd"/>
      <w:r w:rsidRPr="001C34F2">
        <w:rPr>
          <w:rFonts w:asciiTheme="majorHAnsi" w:hAnsiTheme="majorHAnsi" w:cstheme="majorHAnsi"/>
          <w:sz w:val="14"/>
        </w:rPr>
        <w:t xml:space="preserve"> by the Vanderbilt political scientist Larry Bartels, over half of Republicans agreed 'the traditional American way of life is disappearing so fast that we may have to use force to save it. 'More than 40 percent concurred that 'a time will come when patriotic Americans </w:t>
      </w:r>
      <w:proofErr w:type="gramStart"/>
      <w:r w:rsidRPr="001C34F2">
        <w:rPr>
          <w:rFonts w:asciiTheme="majorHAnsi" w:hAnsiTheme="majorHAnsi" w:cstheme="majorHAnsi"/>
          <w:sz w:val="14"/>
        </w:rPr>
        <w:t>have to</w:t>
      </w:r>
      <w:proofErr w:type="gramEnd"/>
      <w:r w:rsidRPr="001C34F2">
        <w:rPr>
          <w:rFonts w:asciiTheme="majorHAnsi" w:hAnsiTheme="majorHAnsi" w:cstheme="majorHAnsi"/>
          <w:sz w:val="14"/>
        </w:rPr>
        <w:t xml:space="preserve"> take the law into their own hands. 'But it's not just Republicans: Significant proportions of both Democrats and Republicans appear willing to endorse violence or violate democratic procedure to defend their values, especially where the president is concerned. A 2019 survey by political scientists at Louisiana State University and the University of Maryland found around18 percent of Democrats and 13 percent of Republicans thought violence would be justified if the opposing party won the 2020 election. In 2014, when Barack Obama was president and Republicans controlled Congress, 30 percent of Democrats supported the president closing Congress and governing without it 'when the country is facing very difficult times.' Still, Bartels's study reveals that the strongest predictor of anti-democratic attitudes among Republicans was not partisanship or political expediency; it was ethnic and racial antagonism. This vitriol was often explained as being rooted in concerns about the political power of immigrants, African Americans, and Latinos, as well as these groups' claims on government resources. An alternative explanation is that this grievance is partly a rationalization on the part of many white Americans and that their expressed racial antagonism is a product of and proxy for underlying authoritarian inclinations. All people have an innate bias toward those like themselves; studies confirm that humans are wired to be tribal. For authoritarians, this bias is greatly magnified. And when put under pressure or given leaders' approval, people may nurture and act on their biases against the 'other.' Prejudice evokes emotions like disgust, fear, pity, and envy but of all these, envy proves the most dangerous. An uptick in envy helps explain why violent hate crimes in the United States are on the rise. The social psychologist Michael Hogg of Claremont Graduate University has argued that </w:t>
      </w:r>
      <w:r w:rsidRPr="001C34F2">
        <w:rPr>
          <w:rStyle w:val="StyleUnderline"/>
          <w:rFonts w:asciiTheme="majorHAnsi" w:hAnsiTheme="majorHAnsi" w:cstheme="majorHAnsi"/>
          <w:highlight w:val="green"/>
        </w:rPr>
        <w:t>dramatic</w:t>
      </w:r>
      <w:r w:rsidRPr="001C34F2">
        <w:rPr>
          <w:rStyle w:val="StyleUnderline"/>
          <w:rFonts w:asciiTheme="majorHAnsi" w:hAnsiTheme="majorHAnsi" w:cstheme="majorHAnsi"/>
        </w:rPr>
        <w:t xml:space="preserve"> social </w:t>
      </w:r>
      <w:r w:rsidRPr="001C34F2">
        <w:rPr>
          <w:rStyle w:val="StyleUnderline"/>
          <w:rFonts w:asciiTheme="majorHAnsi" w:hAnsiTheme="majorHAnsi" w:cstheme="majorHAnsi"/>
          <w:highlight w:val="green"/>
        </w:rPr>
        <w:t>disruption can lead to</w:t>
      </w:r>
      <w:r w:rsidRPr="001C34F2">
        <w:rPr>
          <w:rStyle w:val="StyleUnderline"/>
          <w:rFonts w:asciiTheme="majorHAnsi" w:hAnsiTheme="majorHAnsi" w:cstheme="majorHAnsi"/>
        </w:rPr>
        <w:t xml:space="preserve"> highly aversive </w:t>
      </w:r>
      <w:r w:rsidRPr="001C34F2">
        <w:rPr>
          <w:rStyle w:val="Emphasis"/>
          <w:rFonts w:asciiTheme="majorHAnsi" w:hAnsiTheme="majorHAnsi" w:cstheme="majorHAnsi"/>
          <w:highlight w:val="green"/>
        </w:rPr>
        <w:t>identity confusion</w:t>
      </w:r>
      <w:r w:rsidRPr="001C34F2">
        <w:rPr>
          <w:rFonts w:asciiTheme="majorHAnsi" w:hAnsiTheme="majorHAnsi" w:cstheme="majorHAnsi"/>
          <w:sz w:val="14"/>
          <w:highlight w:val="green"/>
        </w:rPr>
        <w:t xml:space="preserve">, </w:t>
      </w:r>
      <w:r w:rsidRPr="001C34F2">
        <w:rPr>
          <w:rStyle w:val="StyleUnderline"/>
          <w:rFonts w:asciiTheme="majorHAnsi" w:hAnsiTheme="majorHAnsi" w:cstheme="majorHAnsi"/>
          <w:highlight w:val="green"/>
        </w:rPr>
        <w:t>causing people to</w:t>
      </w:r>
      <w:r w:rsidRPr="001C34F2">
        <w:rPr>
          <w:rStyle w:val="StyleUnderline"/>
          <w:rFonts w:asciiTheme="majorHAnsi" w:hAnsiTheme="majorHAnsi" w:cstheme="majorHAnsi"/>
        </w:rPr>
        <w:t xml:space="preserve"> demarcate and </w:t>
      </w:r>
      <w:r w:rsidRPr="001C34F2">
        <w:rPr>
          <w:rStyle w:val="StyleUnderline"/>
          <w:rFonts w:asciiTheme="majorHAnsi" w:hAnsiTheme="majorHAnsi" w:cstheme="majorHAnsi"/>
          <w:highlight w:val="green"/>
        </w:rPr>
        <w:t>identify with in-groups</w:t>
      </w:r>
      <w:r w:rsidRPr="001C34F2">
        <w:rPr>
          <w:rStyle w:val="StyleUnderline"/>
          <w:rFonts w:asciiTheme="majorHAnsi" w:hAnsiTheme="majorHAnsi" w:cstheme="majorHAnsi"/>
        </w:rPr>
        <w:t xml:space="preserve"> as opposed to people different from themselves</w:t>
      </w:r>
      <w:r w:rsidRPr="001C34F2">
        <w:rPr>
          <w:rFonts w:asciiTheme="majorHAnsi" w:hAnsiTheme="majorHAnsi" w:cstheme="majorHAnsi"/>
          <w:sz w:val="14"/>
        </w:rPr>
        <w:t xml:space="preserve">. </w:t>
      </w:r>
      <w:r w:rsidRPr="001C34F2">
        <w:rPr>
          <w:rStyle w:val="StyleUnderline"/>
          <w:rFonts w:asciiTheme="majorHAnsi" w:hAnsiTheme="majorHAnsi" w:cstheme="majorHAnsi"/>
        </w:rPr>
        <w:t>In these situations,</w:t>
      </w:r>
      <w:r w:rsidRPr="001C34F2">
        <w:rPr>
          <w:rFonts w:asciiTheme="majorHAnsi" w:hAnsiTheme="majorHAnsi" w:cstheme="majorHAnsi"/>
          <w:sz w:val="14"/>
        </w:rPr>
        <w:t xml:space="preserve"> he says, </w:t>
      </w:r>
      <w:r w:rsidRPr="001C34F2">
        <w:rPr>
          <w:rStyle w:val="Emphasis"/>
          <w:rFonts w:asciiTheme="majorHAnsi" w:hAnsiTheme="majorHAnsi" w:cstheme="majorHAnsi"/>
          <w:highlight w:val="green"/>
        </w:rPr>
        <w:t>people may be drawn</w:t>
      </w:r>
      <w:r w:rsidRPr="001C34F2">
        <w:rPr>
          <w:rStyle w:val="Emphasis"/>
          <w:rFonts w:asciiTheme="majorHAnsi" w:hAnsiTheme="majorHAnsi" w:cstheme="majorHAnsi"/>
        </w:rPr>
        <w:t xml:space="preserve"> </w:t>
      </w:r>
      <w:r w:rsidRPr="001C34F2">
        <w:rPr>
          <w:rStyle w:val="Emphasis"/>
          <w:rFonts w:asciiTheme="majorHAnsi" w:hAnsiTheme="majorHAnsi" w:cstheme="majorHAnsi"/>
          <w:highlight w:val="green"/>
        </w:rPr>
        <w:t>to extremist groups</w:t>
      </w:r>
      <w:r w:rsidRPr="001C34F2">
        <w:rPr>
          <w:rStyle w:val="Emphasis"/>
          <w:rFonts w:asciiTheme="majorHAnsi" w:hAnsiTheme="majorHAnsi" w:cstheme="majorHAnsi"/>
        </w:rPr>
        <w:t xml:space="preserve"> </w:t>
      </w:r>
      <w:r w:rsidRPr="001C34F2">
        <w:rPr>
          <w:rFonts w:asciiTheme="majorHAnsi" w:hAnsiTheme="majorHAnsi" w:cstheme="majorHAnsi"/>
          <w:sz w:val="14"/>
        </w:rPr>
        <w:t xml:space="preserve">with exclusionary ideologies and 'strong, directive leadership.' Strongman authoritarians fit the bill. Some Trump supporters feel humiliated by rapid social change. Diana Mutz, a political scientist at the University of Pennsylvania, found that </w:t>
      </w:r>
      <w:r w:rsidRPr="001C34F2">
        <w:rPr>
          <w:rStyle w:val="StyleUnderline"/>
          <w:rFonts w:asciiTheme="majorHAnsi" w:hAnsiTheme="majorHAnsi" w:cstheme="majorHAnsi"/>
          <w:highlight w:val="green"/>
        </w:rPr>
        <w:t>the most</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important driver of</w:t>
      </w:r>
      <w:r w:rsidRPr="001C34F2">
        <w:rPr>
          <w:rStyle w:val="StyleUnderline"/>
          <w:rFonts w:asciiTheme="majorHAnsi" w:hAnsiTheme="majorHAnsi" w:cstheme="majorHAnsi"/>
        </w:rPr>
        <w:t xml:space="preserve"> electoral </w:t>
      </w:r>
      <w:r w:rsidRPr="001C34F2">
        <w:rPr>
          <w:rStyle w:val="StyleUnderline"/>
          <w:rFonts w:asciiTheme="majorHAnsi" w:hAnsiTheme="majorHAnsi" w:cstheme="majorHAnsi"/>
          <w:highlight w:val="green"/>
        </w:rPr>
        <w:t>support for Trump</w:t>
      </w:r>
      <w:r w:rsidRPr="001C34F2">
        <w:rPr>
          <w:rStyle w:val="StyleUnderline"/>
          <w:rFonts w:asciiTheme="majorHAnsi" w:hAnsiTheme="majorHAnsi" w:cstheme="majorHAnsi"/>
        </w:rPr>
        <w:t xml:space="preserve"> in 2016 </w:t>
      </w:r>
      <w:r w:rsidRPr="001C34F2">
        <w:rPr>
          <w:rStyle w:val="StyleUnderline"/>
          <w:rFonts w:asciiTheme="majorHAnsi" w:hAnsiTheme="majorHAnsi" w:cstheme="majorHAnsi"/>
          <w:highlight w:val="green"/>
        </w:rPr>
        <w:t>was a perceived status threat among</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high-status groups</w:t>
      </w:r>
      <w:r w:rsidRPr="001C34F2">
        <w:rPr>
          <w:rStyle w:val="StyleUnderline"/>
          <w:rFonts w:asciiTheme="majorHAnsi" w:hAnsiTheme="majorHAnsi" w:cstheme="majorHAnsi"/>
        </w:rPr>
        <w:t>, which she delineates as white people, Christians, and men. Specific anxieties included</w:t>
      </w:r>
      <w:r w:rsidRPr="001C34F2">
        <w:rPr>
          <w:rFonts w:asciiTheme="majorHAnsi" w:hAnsiTheme="majorHAnsi" w:cstheme="majorHAnsi"/>
          <w:sz w:val="14"/>
        </w:rPr>
        <w:t xml:space="preserve"> declining dominance as a percentage of the overall U.S. population, African Americans' perceived rising status, and </w:t>
      </w:r>
      <w:r w:rsidRPr="001C34F2">
        <w:rPr>
          <w:rStyle w:val="StyleUnderline"/>
          <w:rFonts w:asciiTheme="majorHAnsi" w:hAnsiTheme="majorHAnsi" w:cstheme="majorHAnsi"/>
        </w:rPr>
        <w:t>insecurity about U.S. global economic power which collectively left them feeling 'under siege.'</w:t>
      </w:r>
      <w:r w:rsidRPr="001C34F2">
        <w:rPr>
          <w:rFonts w:asciiTheme="majorHAnsi" w:hAnsiTheme="majorHAnsi" w:cstheme="majorHAnsi"/>
          <w:sz w:val="14"/>
        </w:rPr>
        <w:t xml:space="preserve"> A recent poll by the Pew Research Center shows that voters' attitudes about gender and race are even more divided today than they were four years ago. </w:t>
      </w:r>
      <w:proofErr w:type="gramStart"/>
      <w:r w:rsidRPr="001C34F2">
        <w:rPr>
          <w:rFonts w:asciiTheme="majorHAnsi" w:hAnsiTheme="majorHAnsi" w:cstheme="majorHAnsi"/>
          <w:sz w:val="14"/>
        </w:rPr>
        <w:t>All of</w:t>
      </w:r>
      <w:proofErr w:type="gramEnd"/>
      <w:r w:rsidRPr="001C34F2">
        <w:rPr>
          <w:rFonts w:asciiTheme="majorHAnsi" w:hAnsiTheme="majorHAnsi" w:cstheme="majorHAnsi"/>
          <w:sz w:val="14"/>
        </w:rPr>
        <w:t xml:space="preserve"> this paints a grisly picture. But are there any relevant policy lessons for the Biden administration? Joe Biden's electoral victory rested in part on his ability to embrace change and diversity while also representing more traditional values. Now in office, he will need to walk a very fine line to avoid triggering destructive fears among those in the electorate predisposed to authoritarianism .In terms of policy, the Biden administration's emphasis on making permanent the Deferred Action for Childhood Arrivals (DACA) program seems a promising start, since it has overwhelming public support probably because undocumented immigrants who arrived as children and never knew another home feel more like 'us' than 'them.' It might also be very fruitful for the administration to promote, early on, an emotionally compelling narrative about the critical role played by (loyal, self-sacrificing) immigrant health care workers in saving American lives during the pandemic. But most importantly, those who are predisposed to favor freedom and diversity over authority and conformity must recognize that the authoritarian preference for oneness and sameness is largely innate and unlikely to change. A polyglot, multiethnic populace of mixed morals and lifestyles will almost inevitably prompt flare-ups of both racial antagonism and political or moral intolerance, activating a latent longing for obedience and conformity even autocratic rule that will continue to threaten democracies periodically. The new U.S. administration should promote equity and justice while avoiding a loud and provocative display of stances and messaging that unnecessarily aggravates authoritarians. The progressive policy agenda shouldn't be amended; it should simply be promoted more subtly. Given the ongoing threats of right-wing extremist violence, this may seem unreasonable, if not wholly untenable. But it is achievable if the Biden administration recognizes that even creating the mere feeling or appearance of oneness and sameness can be reassuring to authoritarians. Critically, authoritarian predispositions are not a problem that can just be educated away: In fact, liberal democracy's loud and showy celebration of freedom and diversity drives authoritarians not to the limits of their tolerance but to their intolerant extremes. For this reason, a strong rhetorical focus on a unified Americanness can play a vital role in reassuring and deactivating the innately intolerant.</w:t>
      </w:r>
    </w:p>
    <w:p w14:paraId="1670CF46" w14:textId="77777777" w:rsidR="009222B7" w:rsidRPr="009174E4" w:rsidRDefault="009222B7" w:rsidP="009222B7">
      <w:pPr>
        <w:pStyle w:val="Heading4"/>
        <w:rPr>
          <w:rFonts w:asciiTheme="majorHAnsi" w:hAnsiTheme="majorHAnsi" w:cstheme="majorHAnsi"/>
        </w:rPr>
      </w:pPr>
      <w:r>
        <w:rPr>
          <w:rFonts w:asciiTheme="majorHAnsi" w:hAnsiTheme="majorHAnsi" w:cstheme="majorHAnsi"/>
        </w:rPr>
        <w:t xml:space="preserve">Insecurity causes </w:t>
      </w:r>
      <w:r w:rsidRPr="000E6DCF">
        <w:rPr>
          <w:rFonts w:asciiTheme="majorHAnsi" w:hAnsiTheme="majorHAnsi" w:cstheme="majorHAnsi"/>
          <w:u w:val="single"/>
        </w:rPr>
        <w:t>nationalism</w:t>
      </w:r>
      <w:r>
        <w:rPr>
          <w:rFonts w:asciiTheme="majorHAnsi" w:hAnsiTheme="majorHAnsi" w:cstheme="majorHAnsi"/>
        </w:rPr>
        <w:t xml:space="preserve">, </w:t>
      </w:r>
      <w:r w:rsidRPr="000E6DCF">
        <w:rPr>
          <w:rFonts w:asciiTheme="majorHAnsi" w:hAnsiTheme="majorHAnsi" w:cstheme="majorHAnsi"/>
          <w:u w:val="single"/>
        </w:rPr>
        <w:t>scapegoating</w:t>
      </w:r>
      <w:r>
        <w:rPr>
          <w:rFonts w:asciiTheme="majorHAnsi" w:hAnsiTheme="majorHAnsi" w:cstheme="majorHAnsi"/>
        </w:rPr>
        <w:t xml:space="preserve">, and </w:t>
      </w:r>
      <w:r w:rsidRPr="000E6DCF">
        <w:rPr>
          <w:rFonts w:asciiTheme="majorHAnsi" w:hAnsiTheme="majorHAnsi" w:cstheme="majorHAnsi"/>
          <w:u w:val="single"/>
        </w:rPr>
        <w:t>diversionary conflict</w:t>
      </w:r>
      <w:r w:rsidRPr="000E6DCF">
        <w:rPr>
          <w:rFonts w:asciiTheme="majorHAnsi" w:hAnsiTheme="majorHAnsi" w:cstheme="majorHAnsi"/>
        </w:rPr>
        <w:t xml:space="preserve"> </w:t>
      </w:r>
      <w:r>
        <w:rPr>
          <w:rFonts w:asciiTheme="majorHAnsi" w:hAnsiTheme="majorHAnsi" w:cstheme="majorHAnsi"/>
        </w:rPr>
        <w:t>–</w:t>
      </w:r>
      <w:r w:rsidRPr="000E6DCF">
        <w:rPr>
          <w:rFonts w:asciiTheme="majorHAnsi" w:hAnsiTheme="majorHAnsi" w:cstheme="majorHAnsi"/>
        </w:rPr>
        <w:t xml:space="preserve"> </w:t>
      </w:r>
      <w:r>
        <w:rPr>
          <w:rFonts w:asciiTheme="majorHAnsi" w:hAnsiTheme="majorHAnsi" w:cstheme="majorHAnsi"/>
        </w:rPr>
        <w:t>turns case</w:t>
      </w:r>
    </w:p>
    <w:p w14:paraId="00CC5D64" w14:textId="77777777" w:rsidR="009222B7" w:rsidRPr="000E6DCF" w:rsidRDefault="009222B7" w:rsidP="009222B7">
      <w:pPr>
        <w:rPr>
          <w:sz w:val="16"/>
        </w:rPr>
      </w:pPr>
      <w:r w:rsidRPr="000E6DCF">
        <w:rPr>
          <w:rStyle w:val="Style13ptBold"/>
        </w:rPr>
        <w:t>Sundaram and Popov 19</w:t>
      </w:r>
      <w:r w:rsidRPr="000E6DCF">
        <w:rPr>
          <w:sz w:val="16"/>
        </w:rPr>
        <w:t xml:space="preserve"> [Jomo Kwame Sundaram &amp; Vladimir Popov 19. </w:t>
      </w:r>
      <w:proofErr w:type="gramStart"/>
      <w:r w:rsidRPr="000E6DCF">
        <w:rPr>
          <w:sz w:val="16"/>
        </w:rPr>
        <w:t>Former economics professor,</w:t>
      </w:r>
      <w:proofErr w:type="gramEnd"/>
      <w:r w:rsidRPr="000E6DCF">
        <w:rPr>
          <w:sz w:val="16"/>
        </w:rPr>
        <w:t xml:space="preserve"> was United Nations Assistant Secretary-General for Economic Development, and received the Wassily Leontief Prize for Advancing the Frontiers of Economic Thought in 2007. Former senior economics researcher in the Soviet Union, </w:t>
      </w:r>
      <w:proofErr w:type="gramStart"/>
      <w:r w:rsidRPr="000E6DCF">
        <w:rPr>
          <w:sz w:val="16"/>
        </w:rPr>
        <w:t>Russia</w:t>
      </w:r>
      <w:proofErr w:type="gramEnd"/>
      <w:r w:rsidRPr="000E6DCF">
        <w:rPr>
          <w:sz w:val="16"/>
        </w:rPr>
        <w:t xml:space="preserve"> and the United Nations Secretariat, is now Research Director at the Dialogue of Civilizations Research Institute in Berlin “Economic Crisis Can Trigger World War.” </w:t>
      </w:r>
      <w:hyperlink r:id="rId13" w:history="1">
        <w:r w:rsidRPr="000E6DCF">
          <w:rPr>
            <w:rStyle w:val="Hyperlink"/>
            <w:sz w:val="16"/>
          </w:rPr>
          <w:t>http://www.ipsnews.net/2019/02/economic-crisis-can-trigger-world-war/</w:t>
        </w:r>
      </w:hyperlink>
      <w:r w:rsidRPr="000E6DCF">
        <w:rPr>
          <w:sz w:val="16"/>
        </w:rPr>
        <w:t>] Recut Jet</w:t>
      </w:r>
    </w:p>
    <w:p w14:paraId="3B277834" w14:textId="3DB8744F" w:rsidR="009222B7" w:rsidRDefault="009222B7" w:rsidP="009222B7">
      <w:pPr>
        <w:rPr>
          <w:rStyle w:val="StyleUnderline"/>
          <w:rFonts w:asciiTheme="majorHAnsi" w:hAnsiTheme="majorHAnsi" w:cstheme="majorHAnsi"/>
        </w:rPr>
      </w:pPr>
      <w:r w:rsidRPr="000E6DCF">
        <w:rPr>
          <w:rFonts w:asciiTheme="majorHAnsi" w:hAnsiTheme="majorHAnsi" w:cstheme="majorHAnsi"/>
          <w:sz w:val="16"/>
        </w:rPr>
        <w:lastRenderedPageBreak/>
        <w:t xml:space="preserve">Economic recovery efforts since the 2008-2009 global financial crisis have mainly depended on unconventional monetary policies. </w:t>
      </w:r>
      <w:r w:rsidRPr="00063915">
        <w:rPr>
          <w:rStyle w:val="StyleUnderline"/>
          <w:rFonts w:asciiTheme="majorHAnsi" w:hAnsiTheme="majorHAnsi" w:cstheme="majorHAnsi"/>
        </w:rPr>
        <w:t>As fears rise of yet another international financial crisis</w:t>
      </w:r>
      <w:r w:rsidRPr="000E6DCF">
        <w:rPr>
          <w:rFonts w:asciiTheme="majorHAnsi" w:hAnsiTheme="majorHAnsi" w:cstheme="majorHAnsi"/>
          <w:sz w:val="16"/>
        </w:rPr>
        <w:t xml:space="preserve">, </w:t>
      </w:r>
      <w:r w:rsidRPr="00063915">
        <w:rPr>
          <w:rStyle w:val="Emphasis"/>
          <w:rFonts w:asciiTheme="majorHAnsi" w:hAnsiTheme="majorHAnsi" w:cstheme="majorHAnsi"/>
        </w:rPr>
        <w:t>there are growing concerns about the increased possibility of large-scale military conflict</w:t>
      </w:r>
      <w:r w:rsidRPr="000E6DCF">
        <w:rPr>
          <w:rFonts w:asciiTheme="majorHAnsi" w:hAnsiTheme="majorHAnsi" w:cstheme="majorHAnsi"/>
          <w:sz w:val="16"/>
        </w:rPr>
        <w:t xml:space="preserve">. More worryingly, in </w:t>
      </w:r>
      <w:r w:rsidRPr="00063915">
        <w:rPr>
          <w:rStyle w:val="StyleUnderline"/>
          <w:rFonts w:asciiTheme="majorHAnsi" w:hAnsiTheme="majorHAnsi" w:cstheme="majorHAnsi"/>
          <w:highlight w:val="green"/>
        </w:rPr>
        <w:t>the current political landscape</w:t>
      </w:r>
      <w:r w:rsidRPr="00063915">
        <w:rPr>
          <w:rStyle w:val="StyleUnderline"/>
          <w:rFonts w:asciiTheme="majorHAnsi" w:hAnsiTheme="majorHAnsi" w:cstheme="majorHAnsi"/>
        </w:rPr>
        <w:t xml:space="preserve">, prolonged </w:t>
      </w:r>
      <w:r w:rsidRPr="00063915">
        <w:rPr>
          <w:rStyle w:val="StyleUnderline"/>
          <w:rFonts w:asciiTheme="majorHAnsi" w:hAnsiTheme="majorHAnsi" w:cstheme="majorHAnsi"/>
          <w:highlight w:val="green"/>
        </w:rPr>
        <w:t xml:space="preserve">economic </w:t>
      </w:r>
      <w:r w:rsidRPr="00063915">
        <w:rPr>
          <w:rStyle w:val="StyleUnderline"/>
          <w:rFonts w:asciiTheme="majorHAnsi" w:hAnsiTheme="majorHAnsi" w:cstheme="majorHAnsi"/>
        </w:rPr>
        <w:t>crisis</w:t>
      </w:r>
      <w:r w:rsidRPr="009174E4">
        <w:rPr>
          <w:rStyle w:val="StyleUnderline"/>
          <w:rFonts w:asciiTheme="majorHAnsi" w:hAnsiTheme="majorHAnsi" w:cstheme="majorHAnsi"/>
        </w:rPr>
        <w:t>, combined with rising economic inequality, chauvinistic ethno-populism as well as aggressive jingoist rhetoric, including threats</w:t>
      </w:r>
      <w:r w:rsidRPr="000E6DCF">
        <w:rPr>
          <w:rFonts w:asciiTheme="majorHAnsi" w:hAnsiTheme="majorHAnsi" w:cstheme="majorHAnsi"/>
          <w:sz w:val="16"/>
        </w:rPr>
        <w:t xml:space="preserve">, </w:t>
      </w:r>
      <w:r w:rsidRPr="00063915">
        <w:rPr>
          <w:rStyle w:val="Emphasis"/>
          <w:rFonts w:asciiTheme="majorHAnsi" w:hAnsiTheme="majorHAnsi" w:cstheme="majorHAnsi"/>
          <w:highlight w:val="green"/>
        </w:rPr>
        <w:t>could</w:t>
      </w:r>
      <w:r w:rsidRPr="009174E4">
        <w:rPr>
          <w:rStyle w:val="Emphasis"/>
          <w:rFonts w:asciiTheme="majorHAnsi" w:hAnsiTheme="majorHAnsi" w:cstheme="majorHAnsi"/>
        </w:rPr>
        <w:t xml:space="preserve"> </w:t>
      </w:r>
      <w:r w:rsidRPr="00063915">
        <w:rPr>
          <w:rStyle w:val="Emphasis"/>
          <w:rFonts w:asciiTheme="majorHAnsi" w:hAnsiTheme="majorHAnsi" w:cstheme="majorHAnsi"/>
        </w:rPr>
        <w:t>easily spin out of control and ‘</w:t>
      </w:r>
      <w:r w:rsidRPr="00063915">
        <w:rPr>
          <w:rStyle w:val="Emphasis"/>
          <w:rFonts w:asciiTheme="majorHAnsi" w:hAnsiTheme="majorHAnsi" w:cstheme="majorHAnsi"/>
          <w:highlight w:val="green"/>
        </w:rPr>
        <w:t>morph’ into military conflict</w:t>
      </w:r>
      <w:r w:rsidRPr="00063915">
        <w:rPr>
          <w:rStyle w:val="Emphasis"/>
          <w:rFonts w:asciiTheme="majorHAnsi" w:hAnsiTheme="majorHAnsi" w:cstheme="majorHAnsi"/>
        </w:rPr>
        <w:t>, and</w:t>
      </w:r>
      <w:r w:rsidRPr="009174E4">
        <w:rPr>
          <w:rStyle w:val="Emphasis"/>
          <w:rFonts w:asciiTheme="majorHAnsi" w:hAnsiTheme="majorHAnsi" w:cstheme="majorHAnsi"/>
        </w:rPr>
        <w:t xml:space="preserve"> worse, </w:t>
      </w:r>
      <w:r w:rsidRPr="00063915">
        <w:rPr>
          <w:rStyle w:val="Emphasis"/>
          <w:rFonts w:asciiTheme="majorHAnsi" w:hAnsiTheme="majorHAnsi" w:cstheme="majorHAnsi"/>
        </w:rPr>
        <w:t>world war.</w:t>
      </w:r>
      <w:r w:rsidRPr="000E6DCF">
        <w:rPr>
          <w:rFonts w:asciiTheme="majorHAnsi" w:hAnsiTheme="majorHAnsi" w:cstheme="majorHAnsi"/>
          <w:sz w:val="16"/>
        </w:rPr>
        <w:t xml:space="preserve"> Crisis </w:t>
      </w:r>
      <w:r w:rsidRPr="000E6DCF">
        <w:rPr>
          <w:sz w:val="16"/>
        </w:rPr>
        <w:t xml:space="preserve">responses limited </w:t>
      </w:r>
      <w:proofErr w:type="gramStart"/>
      <w:r w:rsidRPr="000E6DCF">
        <w:rPr>
          <w:sz w:val="16"/>
        </w:rPr>
        <w:t>The</w:t>
      </w:r>
      <w:proofErr w:type="gramEnd"/>
      <w:r w:rsidRPr="000E6DCF">
        <w:rPr>
          <w:sz w:val="16"/>
        </w:rPr>
        <w:t xml:space="preserve"> 2008-2009 global financial crisis almost ‘bankrupted’ governments and caused systemic collapse. Policymakers managed to pull the world economy from the brink, but soon switched from counter-cyclical fiscal efforts to unconventional monetary measures, primarily ‘quantitative easing’ and very low, if not negative real interest rates. But while these monetary interventions averted realization of the worst fears at the time by turning the US economy around, they did little to address underlying economic weaknesses, largely due to the ascendance of finance in recent decades at the expense of the real economy. Since then, despite promising to do so, policymakers have not seriously pursued, let alone achieved, such needed reforms. Instead, ostensible structural reformers have taken advantage of the crisis to pursue largely irrelevant efforts to further ‘casualize’ </w:t>
      </w:r>
      <w:proofErr w:type="spellStart"/>
      <w:r w:rsidRPr="000E6DCF">
        <w:rPr>
          <w:sz w:val="16"/>
        </w:rPr>
        <w:t>labour</w:t>
      </w:r>
      <w:proofErr w:type="spellEnd"/>
      <w:r w:rsidRPr="000E6DCF">
        <w:rPr>
          <w:sz w:val="16"/>
        </w:rPr>
        <w:t xml:space="preserve"> markets. This lack of structural reform has meant that the unprecedented liquidity central banks injected into economies has not been well allocated to stimulate resurgence of the real economy. From bust to bubble Instead, easy credit raised asset prices to levels even higher than those prevailing before 2008. US house prices are now 8% more than at the peak of the property bubble in 2006, while its price-to-earnings ratio in late 2018 was even higher than in 2008 and in 1929, when the Wall Street Crash precipitated the Great Depression. As monetary tightening checks asset price bubbles, another economic crisis — possibly more severe than the last, as the economy has become less responsive to such blunt monetary interventions — is considered likely. A decade of such unconventional monetary policies, with very low interest rates, has greatly depleted their ability to revive the economy. The implications beyond the economy of such developments and policy responses are already being seen. Prolonged economic distress has worsened public antipathy towards the culturally alien — not only abroad, but also within. Thus, another round of economic stress is deemed likely to foment unrest, conflict, even war as it is blamed on the foreign. International trade</w:t>
      </w:r>
      <w:r w:rsidRPr="000E6DCF">
        <w:rPr>
          <w:rFonts w:asciiTheme="majorHAnsi" w:hAnsiTheme="majorHAnsi" w:cstheme="majorHAnsi"/>
          <w:sz w:val="16"/>
        </w:rPr>
        <w:t xml:space="preserve"> shrank by two-thirds within half a decade after the US passed the Smoot-Hawley Tariff Act in 1930, at the start of the Great Depression, ostensibly to protect American workers and farmers from foreign competition! Liberalization’s discontents </w:t>
      </w:r>
      <w:r w:rsidRPr="009174E4">
        <w:rPr>
          <w:rStyle w:val="Emphasis"/>
          <w:rFonts w:asciiTheme="majorHAnsi" w:hAnsiTheme="majorHAnsi" w:cstheme="majorHAnsi"/>
        </w:rPr>
        <w:t xml:space="preserve">Rising economic </w:t>
      </w:r>
      <w:r w:rsidRPr="00063915">
        <w:rPr>
          <w:rStyle w:val="Emphasis"/>
          <w:rFonts w:asciiTheme="majorHAnsi" w:hAnsiTheme="majorHAnsi" w:cstheme="majorHAnsi"/>
          <w:highlight w:val="green"/>
        </w:rPr>
        <w:t>insecurity</w:t>
      </w:r>
      <w:r w:rsidRPr="000E6DCF">
        <w:rPr>
          <w:rFonts w:asciiTheme="majorHAnsi" w:hAnsiTheme="majorHAnsi" w:cstheme="majorHAnsi"/>
          <w:sz w:val="16"/>
        </w:rPr>
        <w:t xml:space="preserve">, inequalities and deprivation are expected to strengthen ethno-populist and jingoistic nationalist sentiments, and </w:t>
      </w:r>
      <w:r w:rsidRPr="00063915">
        <w:rPr>
          <w:rStyle w:val="Emphasis"/>
          <w:rFonts w:asciiTheme="majorHAnsi" w:hAnsiTheme="majorHAnsi" w:cstheme="majorHAnsi"/>
          <w:highlight w:val="green"/>
        </w:rPr>
        <w:t xml:space="preserve">increase social tensions </w:t>
      </w:r>
      <w:r w:rsidRPr="00063915">
        <w:rPr>
          <w:rStyle w:val="Emphasis"/>
          <w:rFonts w:asciiTheme="majorHAnsi" w:hAnsiTheme="majorHAnsi" w:cstheme="majorHAnsi"/>
        </w:rPr>
        <w:t xml:space="preserve">and turmoil, especially </w:t>
      </w:r>
      <w:r w:rsidRPr="00063915">
        <w:rPr>
          <w:rStyle w:val="Emphasis"/>
          <w:rFonts w:asciiTheme="majorHAnsi" w:hAnsiTheme="majorHAnsi" w:cstheme="majorHAnsi"/>
          <w:highlight w:val="green"/>
        </w:rPr>
        <w:t xml:space="preserve">among the growing precariat and others who feel vulnerable </w:t>
      </w:r>
      <w:r w:rsidRPr="00063915">
        <w:rPr>
          <w:rStyle w:val="Emphasis"/>
          <w:rFonts w:asciiTheme="majorHAnsi" w:hAnsiTheme="majorHAnsi" w:cstheme="majorHAnsi"/>
        </w:rPr>
        <w:t>or threatened.</w:t>
      </w:r>
      <w:r>
        <w:rPr>
          <w:rFonts w:asciiTheme="majorHAnsi" w:hAnsiTheme="majorHAnsi" w:cstheme="majorHAnsi"/>
          <w:b/>
          <w:iCs/>
          <w:u w:val="single"/>
          <w:bdr w:val="single" w:sz="8" w:space="0" w:color="auto"/>
        </w:rPr>
        <w:t xml:space="preserve"> </w:t>
      </w:r>
      <w:r w:rsidRPr="000E6DCF">
        <w:rPr>
          <w:rFonts w:asciiTheme="majorHAnsi" w:hAnsiTheme="majorHAnsi" w:cstheme="majorHAnsi"/>
          <w:sz w:val="16"/>
        </w:rPr>
        <w:t xml:space="preserve">Thus, </w:t>
      </w:r>
      <w:r w:rsidRPr="00063915">
        <w:rPr>
          <w:rStyle w:val="Emphasis"/>
          <w:rFonts w:asciiTheme="majorHAnsi" w:hAnsiTheme="majorHAnsi" w:cstheme="majorHAnsi"/>
          <w:highlight w:val="green"/>
        </w:rPr>
        <w:t>ethno-populist</w:t>
      </w:r>
      <w:r w:rsidRPr="009174E4">
        <w:rPr>
          <w:rStyle w:val="Emphasis"/>
          <w:rFonts w:asciiTheme="majorHAnsi" w:hAnsiTheme="majorHAnsi" w:cstheme="majorHAnsi"/>
        </w:rPr>
        <w:t xml:space="preserve"> inspired chauvinistic </w:t>
      </w:r>
      <w:r w:rsidRPr="00063915">
        <w:rPr>
          <w:rStyle w:val="Emphasis"/>
          <w:rFonts w:asciiTheme="majorHAnsi" w:hAnsiTheme="majorHAnsi" w:cstheme="majorHAnsi"/>
          <w:highlight w:val="green"/>
        </w:rPr>
        <w:t xml:space="preserve">nationalism </w:t>
      </w:r>
      <w:r w:rsidRPr="00063915">
        <w:rPr>
          <w:rStyle w:val="Emphasis"/>
          <w:rFonts w:asciiTheme="majorHAnsi" w:hAnsiTheme="majorHAnsi" w:cstheme="majorHAnsi"/>
        </w:rPr>
        <w:t xml:space="preserve">may </w:t>
      </w:r>
      <w:r w:rsidRPr="00063915">
        <w:rPr>
          <w:rStyle w:val="Emphasis"/>
          <w:rFonts w:asciiTheme="majorHAnsi" w:hAnsiTheme="majorHAnsi" w:cstheme="majorHAnsi"/>
          <w:highlight w:val="green"/>
        </w:rPr>
        <w:t>exacerbate tensions</w:t>
      </w:r>
      <w:r w:rsidRPr="000E6DCF">
        <w:rPr>
          <w:rFonts w:asciiTheme="majorHAnsi" w:hAnsiTheme="majorHAnsi" w:cstheme="majorHAnsi"/>
          <w:sz w:val="16"/>
        </w:rPr>
        <w:t xml:space="preserve">, </w:t>
      </w:r>
    </w:p>
    <w:p w14:paraId="0A944454" w14:textId="77777777" w:rsidR="007E5F0C" w:rsidRDefault="007E5F0C" w:rsidP="007E5F0C">
      <w:pPr>
        <w:pStyle w:val="Heading4"/>
      </w:pPr>
      <w:r>
        <w:t xml:space="preserve">Capitalism is </w:t>
      </w:r>
      <w:r w:rsidRPr="00B15BDD">
        <w:rPr>
          <w:u w:val="single"/>
        </w:rPr>
        <w:t>antiracist</w:t>
      </w:r>
      <w:r>
        <w:t xml:space="preserve">. </w:t>
      </w:r>
    </w:p>
    <w:p w14:paraId="750E0914" w14:textId="77777777" w:rsidR="007E5F0C" w:rsidRPr="00B15BDD" w:rsidRDefault="007E5F0C" w:rsidP="007E5F0C">
      <w:r>
        <w:t xml:space="preserve">Paul F. </w:t>
      </w:r>
      <w:proofErr w:type="spellStart"/>
      <w:r w:rsidRPr="00B15BDD">
        <w:rPr>
          <w:rStyle w:val="Style13ptBold"/>
        </w:rPr>
        <w:t>deLespinasse</w:t>
      </w:r>
      <w:proofErr w:type="spellEnd"/>
      <w:r w:rsidRPr="00B15BDD">
        <w:rPr>
          <w:rStyle w:val="Style13ptBold"/>
        </w:rPr>
        <w:t xml:space="preserve"> 20</w:t>
      </w:r>
      <w:r>
        <w:t>. Professor Emeritus of Political Science and Computer Science at Adrian College. “Capitalism no friend to racism”. https://www.gazettetimes.com/news/local/paul-f-delespinasse-capitalism-no-friend-to-racism/article_85bac3a8-805b-587d-9725-0e10f09547a8.amp.html</w:t>
      </w:r>
    </w:p>
    <w:p w14:paraId="367F37CE" w14:textId="77777777" w:rsidR="007E5F0C" w:rsidRPr="00B15BDD" w:rsidRDefault="007E5F0C" w:rsidP="007E5F0C">
      <w:pPr>
        <w:rPr>
          <w:rStyle w:val="StyleUnderline"/>
        </w:rPr>
      </w:pPr>
      <w:r w:rsidRPr="00B15BDD">
        <w:rPr>
          <w:rStyle w:val="StyleUnderline"/>
        </w:rPr>
        <w:t>Some</w:t>
      </w:r>
      <w:r w:rsidRPr="00B15BDD">
        <w:rPr>
          <w:sz w:val="16"/>
        </w:rPr>
        <w:t xml:space="preserve"> people </w:t>
      </w:r>
      <w:r w:rsidRPr="00B15BDD">
        <w:rPr>
          <w:rStyle w:val="StyleUnderline"/>
        </w:rPr>
        <w:t>argue that eliminating racism requires getting rid of capitalism</w:t>
      </w:r>
      <w:r w:rsidRPr="00B15BDD">
        <w:rPr>
          <w:sz w:val="16"/>
        </w:rPr>
        <w:t xml:space="preserve">. But </w:t>
      </w:r>
      <w:r w:rsidRPr="003D2EAB">
        <w:rPr>
          <w:rStyle w:val="Emphasis"/>
          <w:highlight w:val="cyan"/>
        </w:rPr>
        <w:t>racism existed before capitalism</w:t>
      </w:r>
      <w:r w:rsidRPr="00B15BDD">
        <w:rPr>
          <w:sz w:val="16"/>
        </w:rPr>
        <w:t xml:space="preserve"> developed. Since </w:t>
      </w:r>
      <w:r w:rsidRPr="00B15BDD">
        <w:rPr>
          <w:rStyle w:val="StyleUnderline"/>
        </w:rPr>
        <w:t xml:space="preserve">racism exists </w:t>
      </w:r>
      <w:r w:rsidRPr="003D2EAB">
        <w:rPr>
          <w:rStyle w:val="StyleUnderline"/>
          <w:highlight w:val="cyan"/>
        </w:rPr>
        <w:t>in non-capitalist societies, cap</w:t>
      </w:r>
      <w:r w:rsidRPr="00B15BDD">
        <w:rPr>
          <w:rStyle w:val="StyleUnderline"/>
        </w:rPr>
        <w:t xml:space="preserve">italism </w:t>
      </w:r>
      <w:r w:rsidRPr="003D2EAB">
        <w:rPr>
          <w:rStyle w:val="StyleUnderline"/>
          <w:highlight w:val="cyan"/>
        </w:rPr>
        <w:t>can't be blamed</w:t>
      </w:r>
      <w:r w:rsidRPr="00B15BDD">
        <w:rPr>
          <w:rStyle w:val="StyleUnderline"/>
        </w:rPr>
        <w:t xml:space="preserve"> for it.</w:t>
      </w:r>
    </w:p>
    <w:p w14:paraId="498CB745" w14:textId="77777777" w:rsidR="007E5F0C" w:rsidRPr="00B15BDD" w:rsidRDefault="007E5F0C" w:rsidP="007E5F0C">
      <w:pPr>
        <w:rPr>
          <w:sz w:val="16"/>
        </w:rPr>
      </w:pPr>
      <w:r w:rsidRPr="00B15BDD">
        <w:rPr>
          <w:sz w:val="16"/>
        </w:rPr>
        <w:t xml:space="preserve">True, </w:t>
      </w:r>
      <w:r w:rsidRPr="00B15BDD">
        <w:rPr>
          <w:rStyle w:val="StyleUnderline"/>
        </w:rPr>
        <w:t>in some ways capitalism is friendly to racism</w:t>
      </w:r>
      <w:r w:rsidRPr="00B15BDD">
        <w:rPr>
          <w:sz w:val="16"/>
        </w:rPr>
        <w:t>.</w:t>
      </w:r>
    </w:p>
    <w:p w14:paraId="365FBF50" w14:textId="77777777" w:rsidR="007E5F0C" w:rsidRPr="00B15BDD" w:rsidRDefault="007E5F0C" w:rsidP="007E5F0C">
      <w:pPr>
        <w:rPr>
          <w:sz w:val="16"/>
          <w:szCs w:val="16"/>
        </w:rPr>
      </w:pPr>
      <w:r w:rsidRPr="00B15BDD">
        <w:rPr>
          <w:sz w:val="16"/>
          <w:szCs w:val="16"/>
        </w:rPr>
        <w:t>Capitalism combines mostly free markets with predominantly private ownership of the means of production, except for land and other natural resources. (Privately owned natural resources aren't essential characteristics and must probably be abandoned if capitalism is to survive. The alternative isn't governmental ownership of natural resources, but ownership by the public, with government acting as a trustee for it.)</w:t>
      </w:r>
    </w:p>
    <w:p w14:paraId="123B3376" w14:textId="77777777" w:rsidR="007E5F0C" w:rsidRPr="00B15BDD" w:rsidRDefault="007E5F0C" w:rsidP="007E5F0C">
      <w:pPr>
        <w:rPr>
          <w:sz w:val="16"/>
        </w:rPr>
      </w:pPr>
      <w:r w:rsidRPr="00B15BDD">
        <w:rPr>
          <w:rStyle w:val="StyleUnderline"/>
        </w:rPr>
        <w:t xml:space="preserve">In a market economy people are free to </w:t>
      </w:r>
      <w:proofErr w:type="gramStart"/>
      <w:r w:rsidRPr="00B15BDD">
        <w:rPr>
          <w:rStyle w:val="StyleUnderline"/>
        </w:rPr>
        <w:t>enter into</w:t>
      </w:r>
      <w:proofErr w:type="gramEnd"/>
      <w:r w:rsidRPr="00B15BDD">
        <w:rPr>
          <w:rStyle w:val="StyleUnderline"/>
        </w:rPr>
        <w:t xml:space="preserve"> voluntary associations</w:t>
      </w:r>
      <w:r w:rsidRPr="00B15BDD">
        <w:rPr>
          <w:sz w:val="16"/>
        </w:rPr>
        <w:t xml:space="preserve">, created by mutual consent, to exchange or transfer inducements. People can hire and be hired, </w:t>
      </w:r>
      <w:proofErr w:type="gramStart"/>
      <w:r w:rsidRPr="00B15BDD">
        <w:rPr>
          <w:sz w:val="16"/>
        </w:rPr>
        <w:t>buy</w:t>
      </w:r>
      <w:proofErr w:type="gramEnd"/>
      <w:r w:rsidRPr="00B15BDD">
        <w:rPr>
          <w:sz w:val="16"/>
        </w:rPr>
        <w:t xml:space="preserve"> and sell, mostly at mutually agreed-upon prices.</w:t>
      </w:r>
    </w:p>
    <w:p w14:paraId="0431EFB7" w14:textId="77777777" w:rsidR="007E5F0C" w:rsidRPr="00B15BDD" w:rsidRDefault="007E5F0C" w:rsidP="007E5F0C">
      <w:pPr>
        <w:rPr>
          <w:sz w:val="16"/>
        </w:rPr>
      </w:pPr>
      <w:r w:rsidRPr="00B15BDD">
        <w:rPr>
          <w:sz w:val="16"/>
        </w:rPr>
        <w:t xml:space="preserve">Mutual consent being required, </w:t>
      </w:r>
      <w:r w:rsidRPr="00B15BDD">
        <w:rPr>
          <w:rStyle w:val="StyleUnderline"/>
        </w:rPr>
        <w:t>racists can refuse to enter</w:t>
      </w:r>
      <w:r w:rsidRPr="00B15BDD">
        <w:rPr>
          <w:sz w:val="16"/>
        </w:rPr>
        <w:t xml:space="preserve"> voluntary </w:t>
      </w:r>
      <w:r w:rsidRPr="00B15BDD">
        <w:rPr>
          <w:rStyle w:val="StyleUnderline"/>
        </w:rPr>
        <w:t>associations with members of the target race</w:t>
      </w:r>
      <w:r w:rsidRPr="00B15BDD">
        <w:rPr>
          <w:sz w:val="16"/>
        </w:rPr>
        <w:t xml:space="preserve">. They can refuse to hire them, sell to </w:t>
      </w:r>
      <w:proofErr w:type="gramStart"/>
      <w:r w:rsidRPr="00B15BDD">
        <w:rPr>
          <w:sz w:val="16"/>
        </w:rPr>
        <w:t>them</w:t>
      </w:r>
      <w:proofErr w:type="gramEnd"/>
      <w:r w:rsidRPr="00B15BDD">
        <w:rPr>
          <w:sz w:val="16"/>
        </w:rPr>
        <w:t xml:space="preserve"> or buy from them.</w:t>
      </w:r>
    </w:p>
    <w:p w14:paraId="0AC5FBA7" w14:textId="77777777" w:rsidR="007E5F0C" w:rsidRPr="00B15BDD" w:rsidRDefault="007E5F0C" w:rsidP="007E5F0C">
      <w:pPr>
        <w:rPr>
          <w:sz w:val="16"/>
          <w:szCs w:val="16"/>
        </w:rPr>
      </w:pPr>
      <w:r w:rsidRPr="00B15BDD">
        <w:rPr>
          <w:sz w:val="16"/>
          <w:szCs w:val="16"/>
        </w:rPr>
        <w:t>Racism is rooted in stereotyping, assuming that "when you have seen one (person of a certain race), you have seen them all." Since all individuals are unique, stereotyping is stupid, but freedom includes freedom to act stupidly.</w:t>
      </w:r>
    </w:p>
    <w:p w14:paraId="6853E3AC" w14:textId="77777777" w:rsidR="007E5F0C" w:rsidRPr="00B15BDD" w:rsidRDefault="007E5F0C" w:rsidP="007E5F0C">
      <w:pPr>
        <w:rPr>
          <w:sz w:val="16"/>
        </w:rPr>
      </w:pPr>
      <w:r w:rsidRPr="00B15BDD">
        <w:rPr>
          <w:sz w:val="16"/>
        </w:rPr>
        <w:lastRenderedPageBreak/>
        <w:t xml:space="preserve">To this extent capitalism is racism's ally. </w:t>
      </w:r>
      <w:r w:rsidRPr="00B15BDD">
        <w:rPr>
          <w:rStyle w:val="Emphasis"/>
        </w:rPr>
        <w:t>But there is another side</w:t>
      </w:r>
      <w:r w:rsidRPr="00B15BDD">
        <w:rPr>
          <w:sz w:val="16"/>
        </w:rPr>
        <w:t xml:space="preserve"> to this story.</w:t>
      </w:r>
    </w:p>
    <w:p w14:paraId="75522B8D" w14:textId="77777777" w:rsidR="007E5F0C" w:rsidRPr="00B15BDD" w:rsidRDefault="007E5F0C" w:rsidP="007E5F0C">
      <w:pPr>
        <w:rPr>
          <w:sz w:val="16"/>
        </w:rPr>
      </w:pPr>
      <w:r w:rsidRPr="00B15BDD">
        <w:rPr>
          <w:rStyle w:val="StyleUnderline"/>
        </w:rPr>
        <w:t xml:space="preserve">Although capitalism's freedom allows people to indulge their prejudices, it </w:t>
      </w:r>
      <w:r w:rsidRPr="00B15BDD">
        <w:rPr>
          <w:rStyle w:val="Emphasis"/>
        </w:rPr>
        <w:t>makes them pay for doing so</w:t>
      </w:r>
      <w:r w:rsidRPr="00B15BDD">
        <w:rPr>
          <w:sz w:val="16"/>
        </w:rPr>
        <w:t xml:space="preserve">. Their </w:t>
      </w:r>
      <w:r w:rsidRPr="00B15BDD">
        <w:rPr>
          <w:rStyle w:val="StyleUnderline"/>
        </w:rPr>
        <w:t>economic interest would be to hire the best available people without considering their race and to sell to all willing customers. Not doing this reduces their income</w:t>
      </w:r>
      <w:r w:rsidRPr="00B15BDD">
        <w:rPr>
          <w:sz w:val="16"/>
        </w:rPr>
        <w:t>.</w:t>
      </w:r>
    </w:p>
    <w:p w14:paraId="6C5DB9E7" w14:textId="77777777" w:rsidR="007E5F0C" w:rsidRPr="00B15BDD" w:rsidRDefault="007E5F0C" w:rsidP="007E5F0C">
      <w:pPr>
        <w:rPr>
          <w:sz w:val="16"/>
        </w:rPr>
      </w:pPr>
      <w:r w:rsidRPr="003D2EAB">
        <w:rPr>
          <w:rStyle w:val="StyleUnderline"/>
          <w:highlight w:val="cyan"/>
        </w:rPr>
        <w:t xml:space="preserve">Since buyers </w:t>
      </w:r>
      <w:r w:rsidRPr="00B15BDD">
        <w:rPr>
          <w:rStyle w:val="StyleUnderline"/>
        </w:rPr>
        <w:t xml:space="preserve">and sellers </w:t>
      </w:r>
      <w:r w:rsidRPr="003D2EAB">
        <w:rPr>
          <w:rStyle w:val="StyleUnderline"/>
          <w:highlight w:val="cyan"/>
        </w:rPr>
        <w:t xml:space="preserve">want </w:t>
      </w:r>
      <w:r w:rsidRPr="00B15BDD">
        <w:rPr>
          <w:rStyle w:val="StyleUnderline"/>
        </w:rPr>
        <w:t xml:space="preserve">to make </w:t>
      </w:r>
      <w:r w:rsidRPr="003D2EAB">
        <w:rPr>
          <w:rStyle w:val="StyleUnderline"/>
          <w:highlight w:val="cyan"/>
        </w:rPr>
        <w:t xml:space="preserve">the best </w:t>
      </w:r>
      <w:r w:rsidRPr="00B15BDD">
        <w:rPr>
          <w:rStyle w:val="StyleUnderline"/>
        </w:rPr>
        <w:t>deals</w:t>
      </w:r>
      <w:r w:rsidRPr="00B15BDD">
        <w:rPr>
          <w:sz w:val="16"/>
        </w:rPr>
        <w:t xml:space="preserve"> possible, </w:t>
      </w:r>
      <w:r w:rsidRPr="003D2EAB">
        <w:rPr>
          <w:rStyle w:val="StyleUnderline"/>
          <w:highlight w:val="cyan"/>
        </w:rPr>
        <w:t xml:space="preserve">capitalism pushes society </w:t>
      </w:r>
      <w:r w:rsidRPr="003D2EAB">
        <w:rPr>
          <w:rStyle w:val="Emphasis"/>
          <w:highlight w:val="cyan"/>
        </w:rPr>
        <w:t>away from racist behavior</w:t>
      </w:r>
      <w:r w:rsidRPr="003D2EAB">
        <w:rPr>
          <w:rStyle w:val="StyleUnderline"/>
          <w:highlight w:val="cyan"/>
        </w:rPr>
        <w:t xml:space="preserve"> </w:t>
      </w:r>
      <w:r w:rsidRPr="00B15BDD">
        <w:rPr>
          <w:rStyle w:val="StyleUnderline"/>
        </w:rPr>
        <w:t>even though it won't immediately eliminate racist thinking</w:t>
      </w:r>
      <w:r w:rsidRPr="00B15BDD">
        <w:rPr>
          <w:sz w:val="16"/>
        </w:rPr>
        <w:t>. A notable example was a well-known bigot who owned a sports team and hired black athletes because she wanted her team to win.</w:t>
      </w:r>
    </w:p>
    <w:p w14:paraId="62B1D285" w14:textId="77777777" w:rsidR="007E5F0C" w:rsidRPr="00B15BDD" w:rsidRDefault="007E5F0C" w:rsidP="007E5F0C">
      <w:pPr>
        <w:rPr>
          <w:sz w:val="16"/>
        </w:rPr>
      </w:pPr>
      <w:r w:rsidRPr="003D2EAB">
        <w:rPr>
          <w:rStyle w:val="StyleUnderline"/>
          <w:highlight w:val="cyan"/>
        </w:rPr>
        <w:t>Racist thinking</w:t>
      </w:r>
      <w:r w:rsidRPr="00B15BDD">
        <w:rPr>
          <w:sz w:val="16"/>
        </w:rPr>
        <w:t xml:space="preserve">, though, </w:t>
      </w:r>
      <w:r w:rsidRPr="003D2EAB">
        <w:rPr>
          <w:rStyle w:val="StyleUnderline"/>
          <w:highlight w:val="cyan"/>
        </w:rPr>
        <w:t xml:space="preserve">should be </w:t>
      </w:r>
      <w:r w:rsidRPr="003D2EAB">
        <w:rPr>
          <w:rStyle w:val="Emphasis"/>
          <w:highlight w:val="cyan"/>
        </w:rPr>
        <w:t>undermined by capitalism's encouragement</w:t>
      </w:r>
      <w:r w:rsidRPr="003D2EAB">
        <w:rPr>
          <w:rStyle w:val="StyleUnderline"/>
          <w:highlight w:val="cyan"/>
        </w:rPr>
        <w:t xml:space="preserve"> of </w:t>
      </w:r>
      <w:r w:rsidRPr="003D2EAB">
        <w:rPr>
          <w:rStyle w:val="Emphasis"/>
          <w:highlight w:val="cyan"/>
        </w:rPr>
        <w:t>voluntary associations</w:t>
      </w:r>
      <w:r w:rsidRPr="003D2EAB">
        <w:rPr>
          <w:rStyle w:val="StyleUnderline"/>
          <w:highlight w:val="cyan"/>
        </w:rPr>
        <w:t xml:space="preserve"> </w:t>
      </w:r>
      <w:r w:rsidRPr="00B15BDD">
        <w:rPr>
          <w:rStyle w:val="StyleUnderline"/>
        </w:rPr>
        <w:t xml:space="preserve">between people of different races. Personal </w:t>
      </w:r>
      <w:r w:rsidRPr="003D2EAB">
        <w:rPr>
          <w:rStyle w:val="StyleUnderline"/>
          <w:highlight w:val="cyan"/>
        </w:rPr>
        <w:t xml:space="preserve">relations </w:t>
      </w:r>
      <w:r w:rsidRPr="00B15BDD">
        <w:rPr>
          <w:rStyle w:val="StyleUnderline"/>
        </w:rPr>
        <w:t xml:space="preserve">can </w:t>
      </w:r>
      <w:r w:rsidRPr="003D2EAB">
        <w:rPr>
          <w:rStyle w:val="StyleUnderline"/>
          <w:highlight w:val="cyan"/>
        </w:rPr>
        <w:t xml:space="preserve">undermine </w:t>
      </w:r>
      <w:r w:rsidRPr="00B15BDD">
        <w:rPr>
          <w:rStyle w:val="StyleUnderline"/>
        </w:rPr>
        <w:t xml:space="preserve">people's tendency to think in terms of </w:t>
      </w:r>
      <w:r w:rsidRPr="003D2EAB">
        <w:rPr>
          <w:rStyle w:val="StyleUnderline"/>
          <w:highlight w:val="cyan"/>
        </w:rPr>
        <w:t>stereotypes</w:t>
      </w:r>
      <w:r w:rsidRPr="00B15BDD">
        <w:rPr>
          <w:sz w:val="16"/>
        </w:rPr>
        <w:t>.</w:t>
      </w:r>
    </w:p>
    <w:p w14:paraId="5AE61F0B" w14:textId="77777777" w:rsidR="007E5F0C" w:rsidRPr="00B15BDD" w:rsidRDefault="007E5F0C" w:rsidP="007E5F0C">
      <w:pPr>
        <w:rPr>
          <w:sz w:val="16"/>
        </w:rPr>
      </w:pPr>
      <w:r w:rsidRPr="003D2EAB">
        <w:rPr>
          <w:rStyle w:val="Emphasis"/>
          <w:highlight w:val="cyan"/>
        </w:rPr>
        <w:t>The</w:t>
      </w:r>
      <w:r w:rsidRPr="003D2EAB">
        <w:rPr>
          <w:sz w:val="16"/>
          <w:highlight w:val="cyan"/>
        </w:rPr>
        <w:t xml:space="preserve"> </w:t>
      </w:r>
      <w:r w:rsidRPr="00B15BDD">
        <w:rPr>
          <w:sz w:val="16"/>
        </w:rPr>
        <w:t xml:space="preserve">American </w:t>
      </w:r>
      <w:r w:rsidRPr="003D2EAB">
        <w:rPr>
          <w:rStyle w:val="Emphasis"/>
          <w:highlight w:val="cyan"/>
        </w:rPr>
        <w:t>South was not capitalistic before the Civil War</w:t>
      </w:r>
      <w:r w:rsidRPr="00B15BDD">
        <w:rPr>
          <w:sz w:val="16"/>
        </w:rPr>
        <w:t xml:space="preserve">. </w:t>
      </w:r>
      <w:r w:rsidRPr="00B15BDD">
        <w:rPr>
          <w:rStyle w:val="StyleUnderline"/>
        </w:rPr>
        <w:t>Slaves did not give</w:t>
      </w:r>
      <w:r w:rsidRPr="00B15BDD">
        <w:rPr>
          <w:sz w:val="16"/>
        </w:rPr>
        <w:t xml:space="preserve"> their </w:t>
      </w:r>
      <w:r w:rsidRPr="00B15BDD">
        <w:rPr>
          <w:rStyle w:val="StyleUnderline"/>
        </w:rPr>
        <w:t>consent</w:t>
      </w:r>
      <w:r w:rsidRPr="00B15BDD">
        <w:rPr>
          <w:sz w:val="16"/>
        </w:rPr>
        <w:t xml:space="preserve"> to be associated with their owners. Their association was involuntary, not voluntary. They were kept in bondage by sanctions —government's power of the sword.</w:t>
      </w:r>
    </w:p>
    <w:p w14:paraId="4941C3F5" w14:textId="77777777" w:rsidR="007E5F0C" w:rsidRPr="00B15BDD" w:rsidRDefault="007E5F0C" w:rsidP="007E5F0C">
      <w:pPr>
        <w:rPr>
          <w:sz w:val="16"/>
        </w:rPr>
      </w:pPr>
      <w:r w:rsidRPr="00B15BDD">
        <w:rPr>
          <w:rStyle w:val="StyleUnderline"/>
        </w:rPr>
        <w:t>Capitalism didn't come to the South even after the Civil War. Once</w:t>
      </w:r>
      <w:r w:rsidRPr="00B15BDD">
        <w:rPr>
          <w:sz w:val="16"/>
        </w:rPr>
        <w:t xml:space="preserve"> the attempted "</w:t>
      </w:r>
      <w:r w:rsidRPr="00B15BDD">
        <w:rPr>
          <w:rStyle w:val="StyleUnderline"/>
        </w:rPr>
        <w:t>reconstruction</w:t>
      </w:r>
      <w:r w:rsidRPr="00B15BDD">
        <w:rPr>
          <w:sz w:val="16"/>
        </w:rPr>
        <w:t xml:space="preserve">" reforms </w:t>
      </w:r>
      <w:r w:rsidRPr="00B15BDD">
        <w:rPr>
          <w:rStyle w:val="StyleUnderline"/>
        </w:rPr>
        <w:t xml:space="preserve">ended, state governments prevented the normal anti-racist capitalistic tendencies from working. </w:t>
      </w:r>
      <w:r w:rsidRPr="003D2EAB">
        <w:rPr>
          <w:rStyle w:val="StyleUnderline"/>
          <w:highlight w:val="cyan"/>
        </w:rPr>
        <w:t xml:space="preserve">Segregation </w:t>
      </w:r>
      <w:r w:rsidRPr="00B15BDD">
        <w:rPr>
          <w:rStyle w:val="StyleUnderline"/>
        </w:rPr>
        <w:t xml:space="preserve">made it illegal for white people and black people to </w:t>
      </w:r>
      <w:proofErr w:type="gramStart"/>
      <w:r w:rsidRPr="00B15BDD">
        <w:rPr>
          <w:rStyle w:val="StyleUnderline"/>
        </w:rPr>
        <w:t>enter into</w:t>
      </w:r>
      <w:proofErr w:type="gramEnd"/>
      <w:r w:rsidRPr="00B15BDD">
        <w:rPr>
          <w:sz w:val="16"/>
        </w:rPr>
        <w:t xml:space="preserve"> many kinds of voluntary </w:t>
      </w:r>
      <w:r w:rsidRPr="00B15BDD">
        <w:rPr>
          <w:rStyle w:val="StyleUnderline"/>
        </w:rPr>
        <w:t>associations</w:t>
      </w:r>
      <w:r w:rsidRPr="00B15BDD">
        <w:rPr>
          <w:sz w:val="16"/>
        </w:rPr>
        <w:t xml:space="preserve"> with one another, to work together, to go to school together, even to marry. The fact that governments enacted such legislation indicates their fear that people otherwise would associate with those of different races.</w:t>
      </w:r>
    </w:p>
    <w:p w14:paraId="7B077B79" w14:textId="77777777" w:rsidR="007E5F0C" w:rsidRPr="00B15BDD" w:rsidRDefault="007E5F0C" w:rsidP="007E5F0C">
      <w:pPr>
        <w:rPr>
          <w:sz w:val="16"/>
        </w:rPr>
      </w:pPr>
      <w:r w:rsidRPr="00B15BDD">
        <w:rPr>
          <w:sz w:val="16"/>
        </w:rPr>
        <w:t xml:space="preserve">These </w:t>
      </w:r>
      <w:r w:rsidRPr="00B15BDD">
        <w:rPr>
          <w:rStyle w:val="StyleUnderline"/>
        </w:rPr>
        <w:t xml:space="preserve">restrictions clearly </w:t>
      </w:r>
      <w:r w:rsidRPr="003D2EAB">
        <w:rPr>
          <w:rStyle w:val="Emphasis"/>
          <w:highlight w:val="cyan"/>
        </w:rPr>
        <w:t>violated the basic essence of capitalism</w:t>
      </w:r>
      <w:r w:rsidRPr="00B15BDD">
        <w:rPr>
          <w:sz w:val="16"/>
        </w:rPr>
        <w:t xml:space="preserve">: </w:t>
      </w:r>
      <w:r w:rsidRPr="003D2EAB">
        <w:rPr>
          <w:rStyle w:val="StyleUnderline"/>
          <w:highlight w:val="cyan"/>
        </w:rPr>
        <w:t>freedom of</w:t>
      </w:r>
      <w:r w:rsidRPr="003D2EAB">
        <w:rPr>
          <w:sz w:val="16"/>
          <w:highlight w:val="cyan"/>
        </w:rPr>
        <w:t xml:space="preserve"> </w:t>
      </w:r>
      <w:r w:rsidRPr="00B15BDD">
        <w:rPr>
          <w:sz w:val="16"/>
        </w:rPr>
        <w:t xml:space="preserve">voluntary </w:t>
      </w:r>
      <w:r w:rsidRPr="003D2EAB">
        <w:rPr>
          <w:rStyle w:val="StyleUnderline"/>
          <w:highlight w:val="cyan"/>
        </w:rPr>
        <w:t>association by</w:t>
      </w:r>
      <w:r w:rsidRPr="003D2EAB">
        <w:rPr>
          <w:sz w:val="16"/>
          <w:highlight w:val="cyan"/>
        </w:rPr>
        <w:t xml:space="preserve"> </w:t>
      </w:r>
      <w:r w:rsidRPr="00B15BDD">
        <w:rPr>
          <w:sz w:val="16"/>
        </w:rPr>
        <w:t xml:space="preserve">mutual </w:t>
      </w:r>
      <w:r w:rsidRPr="003D2EAB">
        <w:rPr>
          <w:rStyle w:val="StyleUnderline"/>
          <w:highlight w:val="cyan"/>
        </w:rPr>
        <w:t>consent</w:t>
      </w:r>
      <w:r w:rsidRPr="003D2EAB">
        <w:rPr>
          <w:sz w:val="16"/>
          <w:highlight w:val="cyan"/>
        </w:rPr>
        <w:t xml:space="preserve"> </w:t>
      </w:r>
      <w:r w:rsidRPr="00B15BDD">
        <w:rPr>
          <w:sz w:val="16"/>
        </w:rPr>
        <w:t xml:space="preserve">of the parties. </w:t>
      </w:r>
      <w:r w:rsidRPr="003D2EAB">
        <w:rPr>
          <w:rStyle w:val="Emphasis"/>
          <w:highlight w:val="cyan"/>
        </w:rPr>
        <w:t xml:space="preserve">Racist </w:t>
      </w:r>
      <w:r w:rsidRPr="00B15BDD">
        <w:rPr>
          <w:rStyle w:val="Emphasis"/>
        </w:rPr>
        <w:t>societie</w:t>
      </w:r>
      <w:r w:rsidRPr="003D2EAB">
        <w:rPr>
          <w:rStyle w:val="Emphasis"/>
          <w:highlight w:val="cyan"/>
        </w:rPr>
        <w:t>s are not expressions of capitalism, but its contradiction</w:t>
      </w:r>
      <w:r w:rsidRPr="00B15BDD">
        <w:rPr>
          <w:sz w:val="16"/>
        </w:rPr>
        <w:t>.</w:t>
      </w:r>
    </w:p>
    <w:p w14:paraId="6918B941" w14:textId="77777777" w:rsidR="007E5F0C" w:rsidRPr="00B15BDD" w:rsidRDefault="007E5F0C" w:rsidP="007E5F0C">
      <w:pPr>
        <w:rPr>
          <w:sz w:val="16"/>
          <w:szCs w:val="16"/>
        </w:rPr>
      </w:pPr>
      <w:r w:rsidRPr="00B15BDD">
        <w:rPr>
          <w:sz w:val="16"/>
          <w:szCs w:val="16"/>
        </w:rPr>
        <w:t xml:space="preserve">And they violated a fundamental requirement of good government: the rule of law. Genuine laws must be general rules of action and cannot impose sanctions on people </w:t>
      </w:r>
      <w:proofErr w:type="gramStart"/>
      <w:r w:rsidRPr="00B15BDD">
        <w:rPr>
          <w:sz w:val="16"/>
          <w:szCs w:val="16"/>
        </w:rPr>
        <w:t>on the basis of</w:t>
      </w:r>
      <w:proofErr w:type="gramEnd"/>
      <w:r w:rsidRPr="00B15BDD">
        <w:rPr>
          <w:sz w:val="16"/>
          <w:szCs w:val="16"/>
        </w:rPr>
        <w:t xml:space="preserve"> their race.</w:t>
      </w:r>
    </w:p>
    <w:p w14:paraId="7487ECD2" w14:textId="77777777" w:rsidR="007E5F0C" w:rsidRPr="00B15BDD" w:rsidRDefault="007E5F0C" w:rsidP="007E5F0C">
      <w:pPr>
        <w:rPr>
          <w:sz w:val="16"/>
          <w:szCs w:val="16"/>
        </w:rPr>
      </w:pPr>
      <w:r w:rsidRPr="00B15BDD">
        <w:rPr>
          <w:sz w:val="16"/>
          <w:szCs w:val="16"/>
        </w:rPr>
        <w:t xml:space="preserve">Some more recent legislation attempting to force bigots to stop discriminating </w:t>
      </w:r>
      <w:proofErr w:type="gramStart"/>
      <w:r w:rsidRPr="00B15BDD">
        <w:rPr>
          <w:sz w:val="16"/>
          <w:szCs w:val="16"/>
        </w:rPr>
        <w:t>on the basis of</w:t>
      </w:r>
      <w:proofErr w:type="gramEnd"/>
      <w:r w:rsidRPr="00B15BDD">
        <w:rPr>
          <w:sz w:val="16"/>
          <w:szCs w:val="16"/>
        </w:rPr>
        <w:t xml:space="preserve"> race also contradicts the basic capitalistic principle. How can people be forced to enter voluntary associations without their consent when such associations, by definition, require mutual consent?</w:t>
      </w:r>
    </w:p>
    <w:p w14:paraId="1D9517F2" w14:textId="77777777" w:rsidR="007E5F0C" w:rsidRPr="00B15BDD" w:rsidRDefault="007E5F0C" w:rsidP="007E5F0C">
      <w:pPr>
        <w:rPr>
          <w:sz w:val="16"/>
          <w:szCs w:val="16"/>
        </w:rPr>
      </w:pPr>
      <w:r w:rsidRPr="00B15BDD">
        <w:rPr>
          <w:sz w:val="16"/>
          <w:szCs w:val="16"/>
        </w:rPr>
        <w:t>It is no wonder that today's very well-intended antidiscrimination law is such a conceptual mess. (Open accommodation — first come, first served — laws, however, seem to work well.)</w:t>
      </w:r>
    </w:p>
    <w:p w14:paraId="7BC468DD" w14:textId="77777777" w:rsidR="007E5F0C" w:rsidRPr="00B15BDD" w:rsidRDefault="007E5F0C" w:rsidP="007E5F0C">
      <w:pPr>
        <w:rPr>
          <w:sz w:val="16"/>
        </w:rPr>
      </w:pPr>
      <w:r w:rsidRPr="00B15BDD">
        <w:rPr>
          <w:rStyle w:val="StyleUnderline"/>
        </w:rPr>
        <w:t>Although capitalism enables bigots to discriminate, it makes them pay an economic price in the form of lost business and lost opportunities to employ the best people. Economic interest tends to pull people together</w:t>
      </w:r>
      <w:r w:rsidRPr="00B15BDD">
        <w:rPr>
          <w:sz w:val="16"/>
        </w:rPr>
        <w:t>.</w:t>
      </w:r>
    </w:p>
    <w:p w14:paraId="38F7F134" w14:textId="77777777" w:rsidR="007E5F0C" w:rsidRPr="005A361E" w:rsidRDefault="007E5F0C" w:rsidP="007E5F0C">
      <w:pPr>
        <w:rPr>
          <w:sz w:val="16"/>
        </w:rPr>
      </w:pPr>
      <w:r w:rsidRPr="003D2EAB">
        <w:rPr>
          <w:rStyle w:val="StyleUnderline"/>
          <w:highlight w:val="cyan"/>
        </w:rPr>
        <w:t>Capitalism and racism are</w:t>
      </w:r>
      <w:r w:rsidRPr="00B15BDD">
        <w:rPr>
          <w:rStyle w:val="StyleUnderline"/>
        </w:rPr>
        <w:t xml:space="preserve"> basically </w:t>
      </w:r>
      <w:r w:rsidRPr="003D2EAB">
        <w:rPr>
          <w:rStyle w:val="Emphasis"/>
          <w:highlight w:val="cyan"/>
        </w:rPr>
        <w:t>deadly enemies</w:t>
      </w:r>
      <w:r w:rsidRPr="00B15BDD">
        <w:rPr>
          <w:sz w:val="16"/>
        </w:rPr>
        <w:t>.</w:t>
      </w:r>
    </w:p>
    <w:p w14:paraId="3B9CD496" w14:textId="77777777" w:rsidR="007E5F0C" w:rsidRPr="00C64E55" w:rsidRDefault="007E5F0C" w:rsidP="009222B7">
      <w:pPr>
        <w:rPr>
          <w:rFonts w:asciiTheme="majorHAnsi" w:hAnsiTheme="majorHAnsi" w:cstheme="majorHAnsi"/>
          <w:u w:val="single"/>
        </w:rPr>
      </w:pPr>
    </w:p>
    <w:p w14:paraId="53116A79" w14:textId="77777777" w:rsidR="004E3D80" w:rsidRPr="004E3D80" w:rsidRDefault="004E3D80" w:rsidP="004E3D80"/>
    <w:p w14:paraId="4DEA5426" w14:textId="77777777" w:rsidR="004E3D80" w:rsidRPr="004E3D80" w:rsidRDefault="004E3D80" w:rsidP="004E3D80"/>
    <w:sectPr w:rsidR="004E3D80" w:rsidRPr="004E3D8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3D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463"/>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153"/>
    <w:rsid w:val="00496BB2"/>
    <w:rsid w:val="004B37B4"/>
    <w:rsid w:val="004B72B4"/>
    <w:rsid w:val="004C0314"/>
    <w:rsid w:val="004C0D3D"/>
    <w:rsid w:val="004C213E"/>
    <w:rsid w:val="004C376C"/>
    <w:rsid w:val="004C657F"/>
    <w:rsid w:val="004D17D8"/>
    <w:rsid w:val="004D52D8"/>
    <w:rsid w:val="004E355B"/>
    <w:rsid w:val="004E3D80"/>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F0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2B7"/>
    <w:rsid w:val="00931816"/>
    <w:rsid w:val="00932C71"/>
    <w:rsid w:val="009509D5"/>
    <w:rsid w:val="0095349B"/>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7E"/>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F7058F"/>
  <w14:defaultImageDpi w14:val="300"/>
  <w15:docId w15:val="{0B33C639-C220-AD47-8DD2-23FEDE007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515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851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51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51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4851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51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5153"/>
  </w:style>
  <w:style w:type="character" w:customStyle="1" w:styleId="Heading1Char">
    <w:name w:val="Heading 1 Char"/>
    <w:aliases w:val="Pocket Char"/>
    <w:basedOn w:val="DefaultParagraphFont"/>
    <w:link w:val="Heading1"/>
    <w:uiPriority w:val="9"/>
    <w:rsid w:val="004851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515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515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4851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5153"/>
    <w:rPr>
      <w:b/>
      <w:sz w:val="26"/>
      <w:u w:val="none"/>
    </w:rPr>
  </w:style>
  <w:style w:type="character" w:customStyle="1" w:styleId="StyleUnderline">
    <w:name w:val="Style Underline"/>
    <w:aliases w:val="Underline,Style Bold Underline,Intense Emphasis11,cites Char Ch,Intense Emphasis111,Intense Emphasis1111,Bo,Intense Emphasis3,Intense Emphasis4,Bold Cite Char,c,Minimized Char,Heading 3 Char Char Char Char Char,ci,9.,Style,Bold,8.5,B"/>
    <w:basedOn w:val="DefaultParagraphFont"/>
    <w:uiPriority w:val="1"/>
    <w:qFormat/>
    <w:rsid w:val="00485153"/>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48515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8515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
    <w:basedOn w:val="DefaultParagraphFont"/>
    <w:uiPriority w:val="99"/>
    <w:unhideWhenUsed/>
    <w:rsid w:val="00485153"/>
    <w:rPr>
      <w:color w:val="auto"/>
      <w:u w:val="none"/>
    </w:rPr>
  </w:style>
  <w:style w:type="paragraph" w:styleId="DocumentMap">
    <w:name w:val="Document Map"/>
    <w:basedOn w:val="Normal"/>
    <w:link w:val="DocumentMapChar"/>
    <w:uiPriority w:val="99"/>
    <w:semiHidden/>
    <w:unhideWhenUsed/>
    <w:rsid w:val="004851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5153"/>
    <w:rPr>
      <w:rFonts w:ascii="Lucida Grande" w:hAnsi="Lucida Grande" w:cs="Lucida Grande"/>
    </w:rPr>
  </w:style>
  <w:style w:type="paragraph" w:customStyle="1" w:styleId="textbold">
    <w:name w:val="text bold"/>
    <w:basedOn w:val="Normal"/>
    <w:link w:val="Emphasis"/>
    <w:uiPriority w:val="20"/>
    <w:qFormat/>
    <w:rsid w:val="0095349B"/>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93653">
      <w:bodyDiv w:val="1"/>
      <w:marLeft w:val="0"/>
      <w:marRight w:val="0"/>
      <w:marTop w:val="0"/>
      <w:marBottom w:val="0"/>
      <w:divBdr>
        <w:top w:val="none" w:sz="0" w:space="0" w:color="auto"/>
        <w:left w:val="none" w:sz="0" w:space="0" w:color="auto"/>
        <w:bottom w:val="none" w:sz="0" w:space="0" w:color="auto"/>
        <w:right w:val="none" w:sz="0" w:space="0" w:color="auto"/>
      </w:divBdr>
    </w:div>
    <w:div w:id="14801509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psnews.net/2019/02/economic-crisis-can-trigger-world-wa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sagepub.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ovethelaw.com/2020/01/space-law-can-only-be-libertarian-mind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17</Pages>
  <Words>9681</Words>
  <Characters>55185</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64737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3</cp:revision>
  <dcterms:created xsi:type="dcterms:W3CDTF">2022-02-05T20:29:00Z</dcterms:created>
  <dcterms:modified xsi:type="dcterms:W3CDTF">2022-02-05T21:48:00Z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