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0DF0F" w14:textId="736DB90A" w:rsidR="00E42E4C" w:rsidRDefault="004E6EEF" w:rsidP="004E6EEF">
      <w:pPr>
        <w:pStyle w:val="Heading2"/>
      </w:pPr>
      <w:r>
        <w:t>1</w:t>
      </w:r>
    </w:p>
    <w:p w14:paraId="5109D7B8" w14:textId="04E7053B" w:rsidR="004E6EEF" w:rsidRDefault="004E6EEF" w:rsidP="004E6EEF">
      <w:pPr>
        <w:pStyle w:val="Heading4"/>
      </w:pPr>
      <w:r w:rsidRPr="00A353FF">
        <w:t xml:space="preserve">Interpretation: The affirmative may not specify a </w:t>
      </w:r>
      <w:r>
        <w:t>just government in which a right to strike ought to be recognized</w:t>
      </w:r>
      <w:r w:rsidR="00973F76">
        <w:t>.</w:t>
      </w:r>
    </w:p>
    <w:p w14:paraId="01A581FE" w14:textId="12E20BAF" w:rsidR="004E6EEF" w:rsidRPr="003E5015" w:rsidRDefault="004E6EEF" w:rsidP="004E6EEF">
      <w:pPr>
        <w:pStyle w:val="Heading4"/>
      </w:pPr>
      <w:r w:rsidRPr="003E5015">
        <w:t>“A” is an indefinite article that modifies “</w:t>
      </w:r>
      <w:r>
        <w:t>just governm</w:t>
      </w:r>
      <w:r w:rsidR="00973F76">
        <w:t>e</w:t>
      </w:r>
      <w:r>
        <w:t>nt</w:t>
      </w:r>
      <w:r w:rsidRPr="003E5015">
        <w:t>” in the res</w:t>
      </w:r>
      <w:r>
        <w:t xml:space="preserve"> –</w:t>
      </w:r>
      <w:r w:rsidRPr="003E5015">
        <w:t xml:space="preserve"> means that you </w:t>
      </w:r>
      <w:proofErr w:type="gramStart"/>
      <w:r w:rsidRPr="003E5015">
        <w:t>have to</w:t>
      </w:r>
      <w:proofErr w:type="gramEnd"/>
      <w:r w:rsidRPr="003E5015">
        <w:t xml:space="preserve"> prove the resolution true in a VACCUM, not in a particular instance</w:t>
      </w:r>
    </w:p>
    <w:p w14:paraId="4578A013" w14:textId="77777777" w:rsidR="004E6EEF" w:rsidRPr="003E5015" w:rsidRDefault="004E6EEF" w:rsidP="004E6EEF">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14:paraId="3FA1D896" w14:textId="77777777" w:rsidR="004E6EEF" w:rsidRDefault="004E6EEF" w:rsidP="004E6EEF">
      <w:pPr>
        <w:rPr>
          <w:rStyle w:val="Emphasis"/>
        </w:rPr>
      </w:pPr>
      <w:r w:rsidRPr="0017609E">
        <w:rPr>
          <w:rStyle w:val="StyleUnderline"/>
        </w:rPr>
        <w:t>The</w:t>
      </w:r>
      <w:r w:rsidRPr="0017609E">
        <w:rPr>
          <w:sz w:val="16"/>
        </w:rPr>
        <w:t xml:space="preserve"> three </w:t>
      </w:r>
      <w:r w:rsidRPr="0017609E">
        <w:rPr>
          <w:rStyle w:val="StyleUnderline"/>
        </w:rPr>
        <w:t>article</w:t>
      </w:r>
      <w:r w:rsidRPr="0017609E">
        <w:rPr>
          <w:sz w:val="16"/>
        </w:rPr>
        <w:t xml:space="preserve">s — </w:t>
      </w:r>
      <w:r w:rsidRPr="0017609E">
        <w:rPr>
          <w:rStyle w:val="StyleUnderline"/>
        </w:rPr>
        <w:t>a</w:t>
      </w:r>
      <w:r w:rsidRPr="0017609E">
        <w:rPr>
          <w:sz w:val="16"/>
        </w:rPr>
        <w:t xml:space="preserve">, an, the — </w:t>
      </w:r>
      <w:r w:rsidRPr="0017609E">
        <w:rPr>
          <w:rStyle w:val="StyleUnderline"/>
        </w:rPr>
        <w:t>are a</w:t>
      </w:r>
      <w:r w:rsidRPr="0017609E">
        <w:rPr>
          <w:sz w:val="16"/>
        </w:rPr>
        <w:t xml:space="preserve"> kind of </w:t>
      </w:r>
      <w:r w:rsidRPr="0017609E">
        <w:rPr>
          <w:rStyle w:val="StyleUnderline"/>
        </w:rPr>
        <w:t>adjective</w:t>
      </w:r>
      <w:r w:rsidRPr="0017609E">
        <w:rPr>
          <w:sz w:val="16"/>
        </w:rPr>
        <w:t>.</w:t>
      </w:r>
      <w:r w:rsidRPr="003E5015">
        <w:rPr>
          <w:sz w:val="16"/>
        </w:rPr>
        <w:t xml:space="preserve"> The is called the definite article because it usually precedes a specific or previously mentioned noun; </w:t>
      </w:r>
      <w:proofErr w:type="gramStart"/>
      <w:r w:rsidRPr="00CF0053">
        <w:rPr>
          <w:rStyle w:val="StyleUnderline"/>
          <w:highlight w:val="green"/>
        </w:rPr>
        <w:t>a and</w:t>
      </w:r>
      <w:proofErr w:type="gramEnd"/>
      <w:r w:rsidRPr="00CF0053">
        <w:rPr>
          <w:rStyle w:val="StyleUnderline"/>
          <w:highlight w:val="green"/>
        </w:rPr>
        <w:t xml:space="preserve"> an are</w:t>
      </w:r>
      <w:r w:rsidRPr="003E5015">
        <w:rPr>
          <w:sz w:val="16"/>
        </w:rPr>
        <w:t xml:space="preserve"> called </w:t>
      </w:r>
      <w:r w:rsidRPr="00CF0053">
        <w:rPr>
          <w:rStyle w:val="StyleUnderline"/>
          <w:highlight w:val="green"/>
        </w:rPr>
        <w:t>indefinite articles</w:t>
      </w:r>
      <w:r w:rsidRPr="003E5015">
        <w:rPr>
          <w:sz w:val="16"/>
        </w:rPr>
        <w:t xml:space="preserve"> because </w:t>
      </w:r>
      <w:r w:rsidRPr="00CF0053">
        <w:rPr>
          <w:rStyle w:val="StyleUnderline"/>
          <w:highlight w:val="green"/>
        </w:rPr>
        <w:t>they are used to refer to something in a less specific manner</w:t>
      </w:r>
      <w:r w:rsidRPr="003E5015">
        <w:rPr>
          <w:sz w:val="16"/>
        </w:rPr>
        <w:t xml:space="preserve"> (an unspecified count noun). These words are also listed among the noun markers or determiners because they are almost invariably followed by a noun (or something else acting as a noun). caution </w:t>
      </w:r>
      <w:proofErr w:type="spellStart"/>
      <w:r w:rsidRPr="003E5015">
        <w:rPr>
          <w:sz w:val="16"/>
        </w:rPr>
        <w:t>CAUTION</w:t>
      </w:r>
      <w:proofErr w:type="spellEnd"/>
      <w:r w:rsidRPr="003E5015">
        <w:rPr>
          <w:sz w:val="16"/>
        </w:rPr>
        <w:t xml:space="preserve">! Even after you learn all the principles behind the use of these articles, you will find an abundance of situations </w:t>
      </w:r>
      <w:proofErr w:type="gramStart"/>
      <w:r w:rsidRPr="003E5015">
        <w:rPr>
          <w:sz w:val="16"/>
        </w:rPr>
        <w:t>where</w:t>
      </w:r>
      <w:proofErr w:type="gramEnd"/>
      <w:r w:rsidRPr="003E5015">
        <w:rPr>
          <w:sz w:val="16"/>
        </w:rPr>
        <w:t xml:space="preserve"> choosing the correct article or choosing whether to use one or not will prove chancy. Icy highways are dangerous. The icy highways are dangerous. And both are correct. </w:t>
      </w:r>
      <w:r w:rsidRPr="0083771A">
        <w:rPr>
          <w:highlight w:val="green"/>
          <w:u w:val="single"/>
        </w:rPr>
        <w:t>The is used with specific nouns.</w:t>
      </w:r>
      <w:r w:rsidRPr="003E5015">
        <w:rPr>
          <w:sz w:val="16"/>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3E5015">
        <w:rPr>
          <w:sz w:val="16"/>
        </w:rPr>
        <w:t>below..</w:t>
      </w:r>
      <w:proofErr w:type="gramEnd"/>
      <w:r w:rsidRPr="003E5015">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3E5015">
        <w:rPr>
          <w:sz w:val="16"/>
        </w:rPr>
        <w:t>an</w:t>
      </w:r>
      <w:proofErr w:type="gramEnd"/>
      <w:r w:rsidRPr="003E5015">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3E5015">
        <w:rPr>
          <w:sz w:val="16"/>
        </w:rPr>
        <w:t>an</w:t>
      </w:r>
      <w:proofErr w:type="spellEnd"/>
      <w:r w:rsidRPr="003E5015">
        <w:rPr>
          <w:sz w:val="16"/>
        </w:rPr>
        <w:t xml:space="preserve"> (as in an hour, an honor). We would say a useful device and a union matter because the u of those words </w:t>
      </w:r>
      <w:proofErr w:type="gramStart"/>
      <w:r w:rsidRPr="003E5015">
        <w:rPr>
          <w:sz w:val="16"/>
        </w:rPr>
        <w:t>actually sounds</w:t>
      </w:r>
      <w:proofErr w:type="gramEnd"/>
      <w:r w:rsidRPr="003E5015">
        <w:rPr>
          <w:sz w:val="16"/>
        </w:rPr>
        <w:t xml:space="preserve"> like </w:t>
      </w:r>
      <w:proofErr w:type="spellStart"/>
      <w:r w:rsidRPr="003E5015">
        <w:rPr>
          <w:sz w:val="16"/>
        </w:rPr>
        <w:t>yoo</w:t>
      </w:r>
      <w:proofErr w:type="spellEnd"/>
      <w:r w:rsidRPr="003E5015">
        <w:rPr>
          <w:sz w:val="16"/>
        </w:rPr>
        <w:t xml:space="preserve"> (as opposed, say, to the u of an ugly incident). The same is true of a European and a Euro (because of that consonantal "</w:t>
      </w:r>
      <w:proofErr w:type="spellStart"/>
      <w:r w:rsidRPr="003E5015">
        <w:rPr>
          <w:sz w:val="16"/>
        </w:rPr>
        <w:t>Yoo</w:t>
      </w:r>
      <w:proofErr w:type="spellEnd"/>
      <w:r w:rsidRPr="003E5015">
        <w:rPr>
          <w:sz w:val="16"/>
        </w:rPr>
        <w:t xml:space="preserve">" sound). We would say a once-in-a-lifetime experience or a one-time hero because the words once and one begin with a w sound (as if they were spelled </w:t>
      </w:r>
      <w:proofErr w:type="spellStart"/>
      <w:r w:rsidRPr="003E5015">
        <w:rPr>
          <w:sz w:val="16"/>
        </w:rPr>
        <w:t>wuntz</w:t>
      </w:r>
      <w:proofErr w:type="spellEnd"/>
      <w:r w:rsidRPr="003E5015">
        <w:rPr>
          <w:sz w:val="16"/>
        </w:rPr>
        <w:t xml:space="preserve"> and won). Merriam-Webster's Dictionary says that we can use </w:t>
      </w:r>
      <w:proofErr w:type="gramStart"/>
      <w:r w:rsidRPr="003E5015">
        <w:rPr>
          <w:sz w:val="16"/>
        </w:rPr>
        <w:t>an</w:t>
      </w:r>
      <w:proofErr w:type="gramEnd"/>
      <w:r w:rsidRPr="003E5015">
        <w:rPr>
          <w:sz w:val="16"/>
        </w:rPr>
        <w:t xml:space="preserve"> before an h- word that begins with an unstressed syllable. Thus, we might say an </w:t>
      </w:r>
      <w:proofErr w:type="spellStart"/>
      <w:r w:rsidRPr="003E5015">
        <w:rPr>
          <w:sz w:val="16"/>
        </w:rPr>
        <w:t>hisTORical</w:t>
      </w:r>
      <w:proofErr w:type="spellEnd"/>
      <w:r w:rsidRPr="003E5015">
        <w:rPr>
          <w:sz w:val="16"/>
        </w:rPr>
        <w:t xml:space="preserve"> moment, but we would say a </w:t>
      </w:r>
      <w:proofErr w:type="spellStart"/>
      <w:r w:rsidRPr="003E5015">
        <w:rPr>
          <w:sz w:val="16"/>
        </w:rPr>
        <w:t>HIStory</w:t>
      </w:r>
      <w:proofErr w:type="spellEnd"/>
      <w:r w:rsidRPr="003E5015">
        <w:rPr>
          <w:sz w:val="16"/>
        </w:rPr>
        <w:t xml:space="preserve"> book. Many writers would call that an affectation and prefer that we say a historical, but apparently, this choice is a matter of personal taste. For help on using articles with abbreviations and acronyms (</w:t>
      </w:r>
      <w:proofErr w:type="gramStart"/>
      <w:r w:rsidRPr="003E5015">
        <w:rPr>
          <w:sz w:val="16"/>
        </w:rPr>
        <w:t>a or</w:t>
      </w:r>
      <w:proofErr w:type="gramEnd"/>
      <w:r w:rsidRPr="003E5015">
        <w:rPr>
          <w:sz w:val="16"/>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CF0053">
        <w:rPr>
          <w:rStyle w:val="StyleUnderline"/>
          <w:highlight w:val="green"/>
        </w:rPr>
        <w:t>We</w:t>
      </w:r>
      <w:r w:rsidRPr="003E5015">
        <w:rPr>
          <w:sz w:val="16"/>
        </w:rPr>
        <w:t xml:space="preserve"> can </w:t>
      </w:r>
      <w:r w:rsidRPr="00CF0053">
        <w:rPr>
          <w:rStyle w:val="StyleUnderline"/>
          <w:highlight w:val="green"/>
        </w:rPr>
        <w:t>refer to something in a generic way</w:t>
      </w:r>
      <w:r w:rsidRPr="00CF0053">
        <w:rPr>
          <w:sz w:val="16"/>
          <w:highlight w:val="green"/>
        </w:rPr>
        <w:t xml:space="preserve"> </w:t>
      </w:r>
      <w:r w:rsidRPr="00CF0053">
        <w:rPr>
          <w:rStyle w:val="StyleUnderline"/>
          <w:highlight w:val="green"/>
        </w:rPr>
        <w:t>by</w:t>
      </w:r>
      <w:r w:rsidRPr="00CF0053">
        <w:rPr>
          <w:sz w:val="16"/>
          <w:highlight w:val="green"/>
        </w:rPr>
        <w:t xml:space="preserve"> </w:t>
      </w:r>
      <w:r w:rsidRPr="00CF0053">
        <w:rPr>
          <w:rStyle w:val="StyleUnderline"/>
          <w:highlight w:val="green"/>
        </w:rPr>
        <w:t>using any of the</w:t>
      </w:r>
      <w:r w:rsidRPr="003E5015">
        <w:rPr>
          <w:sz w:val="16"/>
        </w:rPr>
        <w:t xml:space="preserve"> three </w:t>
      </w:r>
      <w:r w:rsidRPr="00CF0053">
        <w:rPr>
          <w:rStyle w:val="StyleUnderline"/>
          <w:highlight w:val="green"/>
        </w:rPr>
        <w:t>articles</w:t>
      </w:r>
      <w:r w:rsidRPr="003E5015">
        <w:rPr>
          <w:sz w:val="16"/>
        </w:rPr>
        <w:t xml:space="preserve">. We can do the same thing by omitting the article altogether. </w:t>
      </w:r>
      <w:r w:rsidRPr="00A353FF">
        <w:rPr>
          <w:rStyle w:val="Emphasis"/>
          <w:highlight w:val="green"/>
        </w:rPr>
        <w:t>A beagle</w:t>
      </w:r>
      <w:r w:rsidRPr="00A353FF">
        <w:rPr>
          <w:rStyle w:val="StyleUnderline"/>
          <w:highlight w:val="green"/>
        </w:rPr>
        <w:t xml:space="preserve"> makes a great hunting dog</w:t>
      </w:r>
      <w:r w:rsidRPr="003E5015">
        <w:rPr>
          <w:sz w:val="16"/>
        </w:rPr>
        <w:t xml:space="preserve"> and family companion. An </w:t>
      </w:r>
      <w:proofErr w:type="spellStart"/>
      <w:r w:rsidRPr="003E5015">
        <w:rPr>
          <w:sz w:val="16"/>
        </w:rPr>
        <w:t>airedale</w:t>
      </w:r>
      <w:proofErr w:type="spellEnd"/>
      <w:r w:rsidRPr="003E5015">
        <w:rPr>
          <w:sz w:val="16"/>
        </w:rPr>
        <w:t xml:space="preserve"> is sometimes a rather skittish animal. The golden retriever is a marvelous pet for children. Irish setters are not the highly intelligent animals they used to be. </w:t>
      </w:r>
      <w:r w:rsidRPr="00A353FF">
        <w:rPr>
          <w:rStyle w:val="StyleUnderline"/>
          <w:highlight w:val="green"/>
        </w:rPr>
        <w:t>The</w:t>
      </w:r>
      <w:r w:rsidRPr="003E5015">
        <w:rPr>
          <w:sz w:val="16"/>
        </w:rPr>
        <w:t xml:space="preserve"> difference between the generic indefinite pronoun and the normal </w:t>
      </w:r>
      <w:r w:rsidRPr="00A353FF">
        <w:rPr>
          <w:rStyle w:val="StyleUnderline"/>
          <w:highlight w:val="green"/>
        </w:rPr>
        <w:t>indefinite pronoun</w:t>
      </w:r>
      <w:r w:rsidRPr="003E5015">
        <w:rPr>
          <w:sz w:val="16"/>
        </w:rPr>
        <w:t xml:space="preserve"> is that the latter refers to any of that class ("I want to buy a beagle, and any old beagle will do.") whereas the former (see beagle sentence) </w:t>
      </w:r>
      <w:r w:rsidRPr="00A353FF">
        <w:rPr>
          <w:rStyle w:val="Emphasis"/>
          <w:highlight w:val="green"/>
        </w:rPr>
        <w:t>refers to all members of that class</w:t>
      </w:r>
    </w:p>
    <w:p w14:paraId="3EFED613" w14:textId="5DEE1D2C" w:rsidR="004E6EEF" w:rsidRDefault="004E6EEF" w:rsidP="004E6EEF">
      <w:pPr>
        <w:pStyle w:val="Heading4"/>
      </w:pPr>
      <w:r w:rsidRPr="00A353FF">
        <w:lastRenderedPageBreak/>
        <w:t>Violation: they spec</w:t>
      </w:r>
      <w:r>
        <w:t xml:space="preserve"> [</w:t>
      </w:r>
      <w:r w:rsidR="00973F76">
        <w:t>the People’s Republic of China</w:t>
      </w:r>
      <w:r>
        <w:t>]</w:t>
      </w:r>
    </w:p>
    <w:p w14:paraId="516759BD" w14:textId="77777777" w:rsidR="004E6EEF" w:rsidRPr="00A353FF" w:rsidRDefault="004E6EEF" w:rsidP="004E6EEF">
      <w:pPr>
        <w:pStyle w:val="Heading4"/>
      </w:pPr>
      <w:r w:rsidRPr="00A353FF">
        <w:t>Standards:</w:t>
      </w:r>
    </w:p>
    <w:p w14:paraId="04EA8267" w14:textId="77777777" w:rsidR="004E6EEF" w:rsidRDefault="004E6EEF" w:rsidP="004E6EEF">
      <w:pPr>
        <w:pStyle w:val="Heading4"/>
      </w:pPr>
      <w:r>
        <w:t>[1] precision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33995B9F" w14:textId="3A4A2FB3" w:rsidR="004E6EEF" w:rsidRDefault="004E6EEF" w:rsidP="004E6EEF">
      <w:pPr>
        <w:pStyle w:val="Heading4"/>
      </w:pPr>
      <w:r>
        <w:t xml:space="preserve">[2] limits – the UN says there are 195 national governments but even that’s not an agreed upon </w:t>
      </w:r>
      <w:proofErr w:type="spellStart"/>
      <w:r>
        <w:t>brightline</w:t>
      </w:r>
      <w:proofErr w:type="spellEnd"/>
      <w:r>
        <w:t xml:space="preserve"> – explodes limits since there are tons of independent </w:t>
      </w:r>
      <w:proofErr w:type="spellStart"/>
      <w:r>
        <w:t>affs</w:t>
      </w:r>
      <w:proofErr w:type="spellEnd"/>
      <w:r>
        <w:t xml:space="preserve"> plus functionally infinite combinations, all with different advantages in different political situations. Kills neg prep and </w:t>
      </w:r>
      <w:proofErr w:type="spellStart"/>
      <w:r>
        <w:t>debatability</w:t>
      </w:r>
      <w:proofErr w:type="spellEnd"/>
      <w:r>
        <w:t xml:space="preserve"> since there are no DAs that apply to every </w:t>
      </w:r>
      <w:proofErr w:type="spellStart"/>
      <w:r>
        <w:t>aff</w:t>
      </w:r>
      <w:proofErr w:type="spellEnd"/>
      <w:r>
        <w:t xml:space="preserve"> – </w:t>
      </w:r>
      <w:proofErr w:type="gramStart"/>
      <w:r>
        <w:t>i.e.</w:t>
      </w:r>
      <w:proofErr w:type="gramEnd"/>
      <w:r>
        <w:t xml:space="preserve"> factors that affect labor shortages or unions in the US are different than in China – means the </w:t>
      </w:r>
      <w:proofErr w:type="spellStart"/>
      <w:r>
        <w:t>aff</w:t>
      </w:r>
      <w:proofErr w:type="spellEnd"/>
      <w:r>
        <w:t xml:space="preserve"> is always more prepared and wins just for </w:t>
      </w:r>
      <w:proofErr w:type="spellStart"/>
      <w:r>
        <w:t>speccing</w:t>
      </w:r>
      <w:proofErr w:type="spellEnd"/>
      <w:r>
        <w:t>. There’s been China, Hungary, EU, Kazakhstan, US, India, UK, Egypt</w:t>
      </w:r>
      <w:r w:rsidR="00973F76">
        <w:t xml:space="preserve">, </w:t>
      </w:r>
      <w:proofErr w:type="gramStart"/>
      <w:r w:rsidR="00973F76">
        <w:t>Brazil</w:t>
      </w:r>
      <w:proofErr w:type="gramEnd"/>
      <w:r w:rsidR="00973F76">
        <w:t xml:space="preserve"> and this is only the second tournament of the topic.</w:t>
      </w:r>
    </w:p>
    <w:p w14:paraId="1D5CB110" w14:textId="77777777" w:rsidR="004E6EEF" w:rsidRDefault="004E6EEF" w:rsidP="004E6EEF">
      <w:pPr>
        <w:pStyle w:val="Heading4"/>
      </w:pPr>
      <w:r>
        <w:t xml:space="preserve">[3] </w:t>
      </w:r>
      <w:proofErr w:type="spellStart"/>
      <w:r>
        <w:t>tva</w:t>
      </w:r>
      <w:proofErr w:type="spellEnd"/>
      <w:r>
        <w:t xml:space="preserve"> – just read your </w:t>
      </w:r>
      <w:proofErr w:type="spellStart"/>
      <w:r>
        <w:t>aff</w:t>
      </w:r>
      <w:proofErr w:type="spellEnd"/>
      <w:r>
        <w:t xml:space="preserve"> as an advantage under a whole res advocacy, solves all </w:t>
      </w:r>
      <w:proofErr w:type="spellStart"/>
      <w:r>
        <w:t>ur</w:t>
      </w:r>
      <w:proofErr w:type="spellEnd"/>
      <w:r>
        <w:t xml:space="preserve"> offense- </w:t>
      </w:r>
      <w:r w:rsidRPr="002312CB">
        <w:rPr>
          <w:rFonts w:cs="Calibri"/>
        </w:rPr>
        <w:t>Potential abuse doesn’t permit 1AC abuse – allows you to be infinitely abusive in the 1AC</w:t>
      </w:r>
      <w:r>
        <w:rPr>
          <w:rFonts w:cs="Calibri"/>
        </w:rPr>
        <w:t>-</w:t>
      </w:r>
      <w:r w:rsidRPr="002312CB">
        <w:rPr>
          <w:rFonts w:cs="Calibri"/>
        </w:rPr>
        <w:t xml:space="preserve">– if the neg doesn’t have specific prep, they’ll resort to </w:t>
      </w:r>
      <w:proofErr w:type="spellStart"/>
      <w:r w:rsidRPr="002312CB">
        <w:rPr>
          <w:rFonts w:cs="Calibri"/>
        </w:rPr>
        <w:t>cheaty</w:t>
      </w:r>
      <w:proofErr w:type="spellEnd"/>
      <w:r w:rsidRPr="002312CB">
        <w:rPr>
          <w:rFonts w:cs="Calibri"/>
        </w:rPr>
        <w:t xml:space="preserve"> word PICs which are net worse</w:t>
      </w:r>
    </w:p>
    <w:p w14:paraId="08018589" w14:textId="77777777" w:rsidR="004E6EEF" w:rsidRDefault="004E6EEF" w:rsidP="004E6EEF">
      <w:pPr>
        <w:pStyle w:val="Heading4"/>
      </w:pPr>
      <w:r>
        <w:t>Fairness – debate is a competitive activity that requires fairness for objective evaluation. Outweighs because it’s the only intrinsic part of debate – all other rules can be debated over but rely on some conception of fairness to be justified.</w:t>
      </w:r>
    </w:p>
    <w:p w14:paraId="3D6CA0A0" w14:textId="77777777" w:rsidR="004E6EEF" w:rsidRDefault="004E6EEF" w:rsidP="004E6EEF">
      <w:pPr>
        <w:pStyle w:val="Heading4"/>
      </w:pPr>
      <w:r>
        <w:t>Drop the debater – a] deter future abuse and b] set better norms for debate.</w:t>
      </w:r>
    </w:p>
    <w:p w14:paraId="0B5AFB63" w14:textId="77777777" w:rsidR="004E6EEF" w:rsidRDefault="004E6EEF" w:rsidP="004E6EEF">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3C6AAF99" w14:textId="77777777" w:rsidR="004E6EEF" w:rsidRDefault="004E6EEF" w:rsidP="004E6EEF">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5A46DAA8" w14:textId="75E278BF" w:rsidR="004E6EEF" w:rsidRDefault="004E6EEF" w:rsidP="004E6EEF">
      <w:pPr>
        <w:pStyle w:val="Heading2"/>
      </w:pPr>
      <w:r>
        <w:lastRenderedPageBreak/>
        <w:t>2</w:t>
      </w:r>
    </w:p>
    <w:p w14:paraId="1F3BE930" w14:textId="77777777" w:rsidR="004E6EEF" w:rsidRPr="00010B7D" w:rsidRDefault="004E6EEF" w:rsidP="004E6EEF">
      <w:pPr>
        <w:pStyle w:val="Heading4"/>
      </w:pPr>
      <w:r>
        <w:t xml:space="preserve">Ethics must begin </w:t>
      </w:r>
      <w:proofErr w:type="gramStart"/>
      <w:r>
        <w:t>a priori</w:t>
      </w:r>
      <w:proofErr w:type="gramEnd"/>
      <w:r>
        <w:t xml:space="preserve"> and the meta-ethic is bindingness.</w:t>
      </w:r>
    </w:p>
    <w:p w14:paraId="586DA317" w14:textId="77777777" w:rsidR="004E6EEF" w:rsidRDefault="004E6EEF" w:rsidP="004E6EEF">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01167C3B" w14:textId="77777777" w:rsidR="004E6EEF" w:rsidRDefault="004E6EEF" w:rsidP="004E6EEF">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56A892DD" w14:textId="77777777" w:rsidR="004E6EEF" w:rsidRDefault="004E6EEF" w:rsidP="004E6EEF">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1C17014E" w14:textId="77777777" w:rsidR="004E6EEF" w:rsidRDefault="004E6EEF" w:rsidP="004E6EEF">
      <w:pPr>
        <w:pStyle w:val="Heading4"/>
      </w:pPr>
      <w:r w:rsidRPr="000A5608">
        <w:t xml:space="preserve">Thus, the standard is consistency with the categorical imperative. </w:t>
      </w:r>
    </w:p>
    <w:p w14:paraId="3999C42F" w14:textId="77777777" w:rsidR="004E6EEF" w:rsidRDefault="004E6EEF" w:rsidP="004E6EEF">
      <w:pPr>
        <w:pStyle w:val="Heading4"/>
      </w:pPr>
      <w:r>
        <w:t xml:space="preserve">Prefer – </w:t>
      </w:r>
    </w:p>
    <w:p w14:paraId="5B08176A" w14:textId="77777777" w:rsidR="004E6EEF" w:rsidRDefault="004E6EEF" w:rsidP="004E6EEF">
      <w:pPr>
        <w:pStyle w:val="Heading4"/>
      </w:pPr>
      <w:r w:rsidRPr="00A30317">
        <w:rPr>
          <w:u w:val="single"/>
        </w:rPr>
        <w:t>[1] All other frameworks collapse</w:t>
      </w:r>
      <w:r w:rsidRPr="000A5608">
        <w:t xml:space="preserve">—non-Kantian theories source obligations in extrinsically good objects, but that presupposes the goodness of the rational will. </w:t>
      </w:r>
    </w:p>
    <w:p w14:paraId="60771D44" w14:textId="77777777" w:rsidR="004E6EEF" w:rsidRDefault="004E6EEF" w:rsidP="004E6EEF">
      <w:pPr>
        <w:pStyle w:val="Heading4"/>
      </w:pPr>
      <w:r w:rsidRPr="00A30317">
        <w:rPr>
          <w:u w:val="single"/>
        </w:rPr>
        <w:t>[</w:t>
      </w:r>
      <w:r>
        <w:rPr>
          <w:u w:val="single"/>
        </w:rPr>
        <w:t>2</w:t>
      </w:r>
      <w:r w:rsidRPr="00A30317">
        <w:rPr>
          <w:u w:val="single"/>
        </w:rPr>
        <w:t>] Theory</w:t>
      </w:r>
      <w:r>
        <w:t xml:space="preserve"> – </w:t>
      </w:r>
      <w:r w:rsidRPr="0023127E">
        <w:t xml:space="preserve">Frameworks are topicality </w:t>
      </w:r>
      <w:proofErr w:type="spellStart"/>
      <w:r w:rsidRPr="0023127E">
        <w:t>interps</w:t>
      </w:r>
      <w:proofErr w:type="spellEnd"/>
      <w:r w:rsidRPr="0023127E">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r>
        <w:t>.</w:t>
      </w:r>
    </w:p>
    <w:p w14:paraId="54AA98C9" w14:textId="77777777" w:rsidR="004E6EEF" w:rsidRDefault="004E6EEF" w:rsidP="004E6EEF">
      <w:pPr>
        <w:pStyle w:val="Heading4"/>
      </w:pPr>
      <w:r w:rsidRPr="00783A19">
        <w:rPr>
          <w:u w:val="single"/>
        </w:rPr>
        <w:t>[</w:t>
      </w:r>
      <w:r>
        <w:rPr>
          <w:u w:val="single"/>
        </w:rPr>
        <w:t>3</w:t>
      </w:r>
      <w:r w:rsidRPr="00783A19">
        <w:rPr>
          <w:u w:val="single"/>
        </w:rPr>
        <w:t xml:space="preserve">] </w:t>
      </w:r>
      <w:r>
        <w:rPr>
          <w:u w:val="single"/>
        </w:rPr>
        <w:t>No 1AR Framework</w:t>
      </w:r>
      <w:r w:rsidRPr="00783A19">
        <w:rPr>
          <w:u w:val="single"/>
        </w:rPr>
        <w:t>:</w:t>
      </w:r>
      <w:r>
        <w:t xml:space="preserve"> It</w:t>
      </w:r>
      <w:r w:rsidRPr="00941301">
        <w:t xml:space="preserve"> moots 7 minutes of the 1NC and exacerbates the</w:t>
      </w:r>
      <w:r>
        <w:t xml:space="preserve"> AFF </w:t>
      </w:r>
      <w:r w:rsidRPr="00941301">
        <w:t xml:space="preserve">infinite prep time </w:t>
      </w:r>
      <w:r>
        <w:t>so</w:t>
      </w:r>
      <w:r w:rsidRPr="00941301">
        <w:t xml:space="preserve"> I should be able to compensate by choosing</w:t>
      </w:r>
      <w:r>
        <w:t xml:space="preserve">. They justify </w:t>
      </w:r>
      <w:r w:rsidRPr="00635763">
        <w:rPr>
          <w:u w:val="single"/>
        </w:rPr>
        <w:t>substantive skews</w:t>
      </w:r>
      <w:r>
        <w:t xml:space="preserve"> by shifting frame of offense. </w:t>
      </w:r>
    </w:p>
    <w:p w14:paraId="2FB4441E" w14:textId="77777777" w:rsidR="004E6EEF" w:rsidRDefault="004E6EEF" w:rsidP="004E6EEF">
      <w:pPr>
        <w:pStyle w:val="Heading4"/>
      </w:pPr>
      <w:r>
        <w:t>Negate:</w:t>
      </w:r>
    </w:p>
    <w:p w14:paraId="31A5F85C" w14:textId="77777777" w:rsidR="004E6EEF" w:rsidRDefault="004E6EEF" w:rsidP="004E6EEF">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4735A382" w14:textId="77777777" w:rsidR="004E6EEF" w:rsidRDefault="004E6EEF" w:rsidP="004E6EEF">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9" w:history="1">
        <w:r w:rsidRPr="00540FF3">
          <w:rPr>
            <w:rStyle w:val="Hyperlink"/>
          </w:rPr>
          <w:t>https://sci-hub.se/10.1017/s0003055418000321]</w:t>
        </w:r>
      </w:hyperlink>
      <w:r>
        <w:t xml:space="preserve"> Justin</w:t>
      </w:r>
    </w:p>
    <w:p w14:paraId="6FCE9401" w14:textId="77777777" w:rsidR="004E6EEF" w:rsidRPr="00B7182E" w:rsidRDefault="004E6EEF" w:rsidP="004E6EEF">
      <w:r>
        <w:t>**Edited for ableist language</w:t>
      </w:r>
    </w:p>
    <w:p w14:paraId="6310EC23" w14:textId="77777777" w:rsidR="004E6EEF" w:rsidRPr="00491885" w:rsidRDefault="004E6EEF" w:rsidP="004E6EEF">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w:t>
      </w:r>
      <w:r w:rsidRPr="00B7182E">
        <w:rPr>
          <w:u w:val="single"/>
        </w:rPr>
        <w:lastRenderedPageBreak/>
        <w:t xml:space="preserve">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1B3FEBA2" w14:textId="77777777" w:rsidR="004E6EEF" w:rsidRPr="00491885" w:rsidRDefault="004E6EEF" w:rsidP="004E6EEF">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w:t>
      </w:r>
      <w:proofErr w:type="gramStart"/>
      <w:r w:rsidRPr="00B7182E">
        <w:rPr>
          <w:u w:val="single"/>
        </w:rPr>
        <w:t>have to</w:t>
      </w:r>
      <w:proofErr w:type="gramEnd"/>
      <w:r w:rsidRPr="00B7182E">
        <w:rPr>
          <w:u w:val="single"/>
        </w:rPr>
        <w:t xml:space="preserve">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7E3F756C" w14:textId="77777777" w:rsidR="004E6EEF" w:rsidRDefault="004E6EEF" w:rsidP="004E6EEF">
      <w:pPr>
        <w:pStyle w:val="Heading4"/>
      </w:pPr>
      <w:r>
        <w:t xml:space="preserve">2] </w:t>
      </w:r>
      <w:r w:rsidRPr="00CE7C9E">
        <w:rPr>
          <w:u w:val="single"/>
        </w:rPr>
        <w:t>Means to an end</w:t>
      </w:r>
      <w:r>
        <w:t xml:space="preserve">: employees ignore their duty to help their patients in favor of higher wages which treats them </w:t>
      </w:r>
      <w:proofErr w:type="gramStart"/>
      <w:r>
        <w:t>as a means to</w:t>
      </w:r>
      <w:proofErr w:type="gramEnd"/>
      <w:r>
        <w:t xml:space="preserve"> an end.</w:t>
      </w:r>
      <w:bookmarkEnd w:id="0"/>
    </w:p>
    <w:p w14:paraId="6388ACB0" w14:textId="77777777" w:rsidR="004E6EEF" w:rsidRDefault="004E6EEF" w:rsidP="004E6EEF">
      <w:pPr>
        <w:pStyle w:val="Heading4"/>
      </w:pPr>
      <w:r>
        <w:t xml:space="preserve">3] </w:t>
      </w:r>
      <w:r w:rsidRPr="002D7BF0">
        <w:rPr>
          <w:u w:val="single"/>
        </w:rPr>
        <w:t>Free-riding</w:t>
      </w:r>
      <w:r>
        <w:t>: strikes are a form of free-riding since those who don’t participate still reap the benefits.</w:t>
      </w:r>
    </w:p>
    <w:p w14:paraId="0D55D0E7" w14:textId="77777777" w:rsidR="004E6EEF" w:rsidRPr="00AB7671" w:rsidRDefault="004E6EEF" w:rsidP="004E6EEF">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0" w:history="1">
        <w:r w:rsidRPr="00AF436A">
          <w:rPr>
            <w:rStyle w:val="Hyperlink"/>
          </w:rPr>
          <w:t>https://www.forbes.com/sites/prakashdolsak/2019/09/14/climate-strikes-what-they-accomplish-and-how-they-could-have-more-impact/?sh=2244a9bd5eed</w:t>
        </w:r>
      </w:hyperlink>
      <w:r>
        <w:t>] Justin</w:t>
      </w:r>
    </w:p>
    <w:p w14:paraId="303BF626" w14:textId="77777777" w:rsidR="004E6EEF" w:rsidRDefault="004E6EEF" w:rsidP="004E6EEF">
      <w:pPr>
        <w:rPr>
          <w:u w:val="single"/>
        </w:rPr>
      </w:pPr>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w:t>
      </w:r>
      <w:proofErr w:type="gramStart"/>
      <w:r w:rsidRPr="00AB7671">
        <w:rPr>
          <w:u w:val="single"/>
        </w:rPr>
        <w:t>in spite of</w:t>
      </w:r>
      <w:proofErr w:type="gramEnd"/>
      <w:r w:rsidRPr="00AB7671">
        <w:rPr>
          <w:u w:val="single"/>
        </w:rPr>
        <w:t xml:space="preserve"> </w:t>
      </w:r>
      <w:r w:rsidRPr="00A45562">
        <w:rPr>
          <w:rStyle w:val="Emphasis"/>
          <w:highlight w:val="green"/>
        </w:rPr>
        <w:t>free-riding problems</w:t>
      </w:r>
      <w:r w:rsidRPr="00AB7671">
        <w:rPr>
          <w:u w:val="single"/>
        </w:rPr>
        <w:t>, a large number of people have a strong preference for climate action.</w:t>
      </w:r>
    </w:p>
    <w:p w14:paraId="075EED8B" w14:textId="77777777" w:rsidR="004E6EEF" w:rsidRDefault="004E6EEF" w:rsidP="004E6EEF">
      <w:pPr>
        <w:pStyle w:val="Heading4"/>
      </w:pPr>
      <w:r>
        <w:t xml:space="preserve">4] The </w:t>
      </w:r>
      <w:proofErr w:type="spellStart"/>
      <w:r>
        <w:t>aff</w:t>
      </w:r>
      <w:proofErr w:type="spellEnd"/>
      <w:r>
        <w:t xml:space="preserve"> homogenizes all strikes as an unconditional right which is </w:t>
      </w:r>
      <w:r w:rsidRPr="00CE7C9E">
        <w:rPr>
          <w:u w:val="single"/>
        </w:rPr>
        <w:t>unethical</w:t>
      </w:r>
      <w:r>
        <w:t>.</w:t>
      </w:r>
    </w:p>
    <w:p w14:paraId="5FCBA9E3" w14:textId="77777777" w:rsidR="004E6EEF" w:rsidRPr="00384BFB" w:rsidRDefault="004E6EEF" w:rsidP="004E6EEF">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234152BE" w14:textId="3452E072" w:rsidR="004E6EEF" w:rsidRDefault="004E6EEF" w:rsidP="004E6EEF">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w:t>
      </w:r>
      <w:r w:rsidRPr="00CE7C9E">
        <w:rPr>
          <w:u w:val="single"/>
        </w:rPr>
        <w:lastRenderedPageBreak/>
        <w:t xml:space="preserve">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p w14:paraId="49DF8DED" w14:textId="77777777" w:rsidR="004E6EEF" w:rsidRPr="004D0ABE" w:rsidRDefault="004E6EEF" w:rsidP="004E6EEF">
      <w:pPr>
        <w:pStyle w:val="Heading4"/>
      </w:pPr>
      <w:r w:rsidRPr="004D0ABE">
        <w:t xml:space="preserve">Interpretation: </w:t>
      </w:r>
      <w:proofErr w:type="spellStart"/>
      <w:r w:rsidRPr="004D0ABE">
        <w:t>affs</w:t>
      </w:r>
      <w:proofErr w:type="spellEnd"/>
      <w:r w:rsidRPr="004D0ABE">
        <w:t xml:space="preserve"> must not read new offense in the 1AR related to a new FW, recontextualize or weigh </w:t>
      </w:r>
      <w:proofErr w:type="spellStart"/>
      <w:r w:rsidRPr="004D0ABE">
        <w:t>aff</w:t>
      </w:r>
      <w:proofErr w:type="spellEnd"/>
      <w:r w:rsidRPr="004D0ABE">
        <w:t xml:space="preserve"> arguments under a different FW, or turn the 1nc FW. </w:t>
      </w:r>
    </w:p>
    <w:p w14:paraId="205489C0" w14:textId="77777777" w:rsidR="004E6EEF" w:rsidRPr="004D0ABE" w:rsidRDefault="004E6EEF" w:rsidP="004E6EEF">
      <w:pPr>
        <w:pStyle w:val="Heading4"/>
      </w:pPr>
      <w:r w:rsidRPr="004D0ABE">
        <w:t xml:space="preserve">1] Phil Clash and Time Skew- anything else allows them to concede our framework and go for 4 minutes of turns which o/w since </w:t>
      </w:r>
      <w:proofErr w:type="spellStart"/>
      <w:r w:rsidRPr="004D0ABE">
        <w:t>phil</w:t>
      </w:r>
      <w:proofErr w:type="spellEnd"/>
      <w:r w:rsidRPr="004D0ABE">
        <w:t xml:space="preserve"> is unique to LD and time is the only quantifiable metric </w:t>
      </w:r>
    </w:p>
    <w:p w14:paraId="66355D9E" w14:textId="77777777" w:rsidR="004E6EEF" w:rsidRPr="004D0ABE" w:rsidRDefault="004E6EEF" w:rsidP="004E6EEF">
      <w:pPr>
        <w:pStyle w:val="Heading4"/>
      </w:pPr>
      <w:r w:rsidRPr="004D0ABE">
        <w:t>2] Skew- They have an advantage on the contention since they get 2ar spin so they can sway judge psychology.</w:t>
      </w:r>
    </w:p>
    <w:p w14:paraId="6A794882" w14:textId="77777777" w:rsidR="004E6EEF" w:rsidRPr="00CE7C9E" w:rsidRDefault="004E6EEF" w:rsidP="004E6EEF">
      <w:pPr>
        <w:rPr>
          <w:u w:val="single"/>
        </w:rPr>
      </w:pPr>
    </w:p>
    <w:p w14:paraId="0C3F2F80" w14:textId="2C9E3098" w:rsidR="004E6EEF" w:rsidRDefault="004E6EEF" w:rsidP="004E6EEF">
      <w:pPr>
        <w:pStyle w:val="Heading2"/>
      </w:pPr>
      <w:r>
        <w:lastRenderedPageBreak/>
        <w:t>3</w:t>
      </w:r>
    </w:p>
    <w:p w14:paraId="4D3F8AB4" w14:textId="7B296743" w:rsidR="004E6EEF" w:rsidRDefault="004E6EEF" w:rsidP="004E6EEF">
      <w:pPr>
        <w:pStyle w:val="Heading4"/>
      </w:pPr>
      <w:bookmarkStart w:id="1" w:name="OLE_LINK1"/>
      <w:bookmarkStart w:id="2" w:name="OLE_LINK2"/>
      <w:r w:rsidRPr="006109AD">
        <w:t>Counterplan text –</w:t>
      </w:r>
      <w:r>
        <w:t xml:space="preserve"> </w:t>
      </w:r>
      <w:r w:rsidR="00973F76">
        <w:t>the People’s Republic of China</w:t>
      </w:r>
      <w:r>
        <w:t xml:space="preserve"> ought to </w:t>
      </w:r>
    </w:p>
    <w:p w14:paraId="19B8E9C5" w14:textId="77777777" w:rsidR="004E6EEF" w:rsidRDefault="004E6EEF" w:rsidP="004E6EEF">
      <w:pPr>
        <w:pStyle w:val="Heading4"/>
      </w:pPr>
      <w:r>
        <w:t xml:space="preserve">---enter a prior, binding, and genuine consultation with the International Court of Justice to issue a binding ruling to </w:t>
      </w:r>
      <w:r w:rsidRPr="006B3298">
        <w:rPr>
          <w:highlight w:val="red"/>
        </w:rPr>
        <w:t>[recognize an unconditional right</w:t>
      </w:r>
      <w:r>
        <w:rPr>
          <w:highlight w:val="red"/>
        </w:rPr>
        <w:t xml:space="preserve"> of workers</w:t>
      </w:r>
      <w:r w:rsidRPr="006B3298">
        <w:rPr>
          <w:highlight w:val="red"/>
        </w:rPr>
        <w:t xml:space="preserve"> to strike]</w:t>
      </w:r>
      <w:r>
        <w:t xml:space="preserve"> </w:t>
      </w:r>
    </w:p>
    <w:p w14:paraId="65ECDDE4" w14:textId="77777777" w:rsidR="004E6EEF" w:rsidRDefault="004E6EEF" w:rsidP="004E6EEF">
      <w:pPr>
        <w:pStyle w:val="Heading4"/>
      </w:pPr>
      <w:r>
        <w:t>---pass a concurrent resolution that non-compliance with the International Court of Justice’s ruling constitutes an enforceable violation of Charter obligations.</w:t>
      </w:r>
    </w:p>
    <w:p w14:paraId="4B095DED" w14:textId="77777777" w:rsidR="004E6EEF" w:rsidRPr="00B002D7" w:rsidRDefault="004E6EEF" w:rsidP="004E6EEF"/>
    <w:p w14:paraId="41652EBB" w14:textId="77777777" w:rsidR="004E6EEF" w:rsidRDefault="004E6EEF" w:rsidP="004E6EEF">
      <w:pPr>
        <w:pStyle w:val="Heading4"/>
      </w:pPr>
      <w:r>
        <w:t xml:space="preserve">ICJ says </w:t>
      </w:r>
      <w:r w:rsidRPr="00C855A4">
        <w:rPr>
          <w:u w:val="single"/>
        </w:rPr>
        <w:t>yes</w:t>
      </w:r>
      <w:r>
        <w:t xml:space="preserve"> and creates a culture of </w:t>
      </w:r>
      <w:r w:rsidRPr="00C855A4">
        <w:rPr>
          <w:i/>
        </w:rPr>
        <w:t>acculturation</w:t>
      </w:r>
      <w:r>
        <w:t xml:space="preserve"> that </w:t>
      </w:r>
      <w:r w:rsidRPr="00C855A4">
        <w:rPr>
          <w:u w:val="single"/>
        </w:rPr>
        <w:t>socializes acceptance of international law</w:t>
      </w:r>
      <w:r>
        <w:t xml:space="preserve"> – the </w:t>
      </w:r>
      <w:proofErr w:type="spellStart"/>
      <w:r>
        <w:t>aff</w:t>
      </w:r>
      <w:proofErr w:type="spellEnd"/>
      <w:r>
        <w:t xml:space="preserve"> </w:t>
      </w:r>
      <w:r w:rsidRPr="00C855A4">
        <w:rPr>
          <w:u w:val="single"/>
        </w:rPr>
        <w:t>shreds that</w:t>
      </w:r>
      <w:r>
        <w:t>.</w:t>
      </w:r>
    </w:p>
    <w:p w14:paraId="61BE8968" w14:textId="77777777" w:rsidR="004E6EEF" w:rsidRPr="00D2046C" w:rsidRDefault="004E6EEF" w:rsidP="004E6EEF">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Justin ** Brackets in original</w:t>
      </w:r>
    </w:p>
    <w:p w14:paraId="65AA53F0" w14:textId="77777777" w:rsidR="004E6EEF" w:rsidRPr="00C855A4" w:rsidRDefault="004E6EEF" w:rsidP="004E6EEF">
      <w:pPr>
        <w:rPr>
          <w:sz w:val="16"/>
        </w:rPr>
      </w:pPr>
      <w:r w:rsidRPr="00C855A4">
        <w:rPr>
          <w:sz w:val="16"/>
        </w:rPr>
        <w:t xml:space="preserve">C. FOA and the Right to Strike as </w:t>
      </w:r>
      <w:proofErr w:type="spellStart"/>
      <w:r w:rsidRPr="00C855A4">
        <w:rPr>
          <w:sz w:val="16"/>
        </w:rPr>
        <w:t>Opinio</w:t>
      </w:r>
      <w:proofErr w:type="spellEnd"/>
      <w:r w:rsidRPr="00C855A4">
        <w:rPr>
          <w:sz w:val="16"/>
        </w:rPr>
        <w:t xml:space="preserve"> Juris There is also considerable support for the proposition that the general practice of states on FOA and the right to strike stems from acceptance as a matter of legal obligation. Admittedly, while the existence of </w:t>
      </w:r>
      <w:proofErr w:type="spellStart"/>
      <w:r w:rsidRPr="00C855A4">
        <w:rPr>
          <w:sz w:val="16"/>
        </w:rPr>
        <w:t>opinio</w:t>
      </w:r>
      <w:proofErr w:type="spellEnd"/>
      <w:r w:rsidRPr="00C855A4">
        <w:rPr>
          <w:sz w:val="16"/>
        </w:rPr>
        <w:t xml:space="preserve"> juris may be inferred from a general practice, the International Court of Justice (ICJ) has at times noted the insufficiency or inconclusiveness of such practice, instead seeking confirmation that "[states'] conduct is 'evidence of a belief that this practice is rendered obligatory by the existence of a rule of law requiring it. ",149 Trade agreements, for instance, may represent treaty law and may qualify as evidence of general practice, but they are typically entered into by States that have specific economic or political objectives rather than from a desire to embrace obligations arising under international law.15° Further, it is possible that even with respect to ILO conventions, </w:t>
      </w:r>
      <w:r w:rsidRPr="00C855A4">
        <w:rPr>
          <w:highlight w:val="green"/>
          <w:u w:val="single"/>
        </w:rPr>
        <w:t>widespread ratification is</w:t>
      </w:r>
      <w:r w:rsidRPr="00C855A4">
        <w:rPr>
          <w:u w:val="single"/>
        </w:rPr>
        <w:t xml:space="preserve"> in part </w:t>
      </w:r>
      <w:r w:rsidRPr="00C855A4">
        <w:rPr>
          <w:highlight w:val="green"/>
          <w:u w:val="single"/>
        </w:rPr>
        <w:t xml:space="preserve">a function of </w:t>
      </w:r>
      <w:r w:rsidRPr="00C855A4">
        <w:rPr>
          <w:rStyle w:val="Emphasis"/>
          <w:highlight w:val="green"/>
        </w:rPr>
        <w:t>acculturation</w:t>
      </w:r>
      <w:r w:rsidRPr="00C855A4">
        <w:rPr>
          <w:u w:val="single"/>
        </w:rPr>
        <w:t xml:space="preserve">, insofar as </w:t>
      </w:r>
      <w:r w:rsidRPr="00C855A4">
        <w:rPr>
          <w:rStyle w:val="Emphasis"/>
          <w:highlight w:val="green"/>
        </w:rPr>
        <w:t>endorsements</w:t>
      </w:r>
      <w:r w:rsidRPr="00C855A4">
        <w:rPr>
          <w:u w:val="single"/>
        </w:rPr>
        <w:t xml:space="preserve"> across a region </w:t>
      </w:r>
      <w:r w:rsidRPr="00C855A4">
        <w:rPr>
          <w:highlight w:val="green"/>
          <w:u w:val="single"/>
        </w:rPr>
        <w:t xml:space="preserve">contribute to </w:t>
      </w:r>
      <w:r w:rsidRPr="00C855A4">
        <w:rPr>
          <w:rStyle w:val="Emphasis"/>
          <w:highlight w:val="green"/>
        </w:rPr>
        <w:t>socialized acceptance of</w:t>
      </w:r>
      <w:r w:rsidRPr="00C855A4">
        <w:rPr>
          <w:rStyle w:val="Emphasis"/>
        </w:rPr>
        <w:t xml:space="preserve"> norms on </w:t>
      </w:r>
      <w:r w:rsidRPr="00C855A4">
        <w:rPr>
          <w:rStyle w:val="Emphasis"/>
          <w:highlight w:val="green"/>
        </w:rPr>
        <w:t>FOA</w:t>
      </w:r>
      <w:r w:rsidRPr="00C855A4">
        <w:rPr>
          <w:sz w:val="16"/>
        </w:rPr>
        <w:t xml:space="preserve">, </w:t>
      </w:r>
      <w:r w:rsidRPr="00C855A4">
        <w:rPr>
          <w:highlight w:val="green"/>
          <w:u w:val="single"/>
        </w:rPr>
        <w:t>reassuring</w:t>
      </w:r>
      <w:r w:rsidRPr="00C855A4">
        <w:rPr>
          <w:u w:val="single"/>
        </w:rPr>
        <w:t xml:space="preserve"> </w:t>
      </w:r>
      <w:r w:rsidRPr="00C855A4">
        <w:rPr>
          <w:rStyle w:val="Emphasis"/>
        </w:rPr>
        <w:t xml:space="preserve">peer </w:t>
      </w:r>
      <w:r w:rsidRPr="00C855A4">
        <w:rPr>
          <w:rStyle w:val="Emphasis"/>
          <w:highlight w:val="green"/>
        </w:rPr>
        <w:t>countries that protecting</w:t>
      </w:r>
      <w:r w:rsidRPr="00C855A4">
        <w:rPr>
          <w:u w:val="single"/>
        </w:rPr>
        <w:t xml:space="preserve"> rights to association including </w:t>
      </w:r>
      <w:r w:rsidRPr="00C855A4">
        <w:rPr>
          <w:highlight w:val="green"/>
          <w:u w:val="single"/>
        </w:rPr>
        <w:t>the right to strike will not place them in</w:t>
      </w:r>
      <w:r w:rsidRPr="00C855A4">
        <w:rPr>
          <w:u w:val="single"/>
        </w:rPr>
        <w:t xml:space="preserve"> an </w:t>
      </w:r>
      <w:r w:rsidRPr="00C855A4">
        <w:rPr>
          <w:rStyle w:val="Emphasis"/>
          <w:highlight w:val="green"/>
        </w:rPr>
        <w:t>inferior</w:t>
      </w:r>
      <w:r w:rsidRPr="00C855A4">
        <w:rPr>
          <w:rStyle w:val="Emphasis"/>
        </w:rPr>
        <w:t xml:space="preserve"> competitive </w:t>
      </w:r>
      <w:r w:rsidRPr="00C855A4">
        <w:rPr>
          <w:rStyle w:val="Emphasis"/>
          <w:highlight w:val="green"/>
        </w:rPr>
        <w:t>position</w:t>
      </w:r>
      <w:r w:rsidRPr="00C855A4">
        <w:rPr>
          <w:sz w:val="16"/>
        </w:rPr>
        <w:t xml:space="preserve">. 151 That said, </w:t>
      </w:r>
      <w:r w:rsidRPr="00C855A4">
        <w:rPr>
          <w:highlight w:val="green"/>
          <w:u w:val="single"/>
        </w:rPr>
        <w:t>the ICJ</w:t>
      </w:r>
      <w:r w:rsidRPr="00C855A4">
        <w:rPr>
          <w:u w:val="single"/>
        </w:rPr>
        <w:t xml:space="preserve"> often does </w:t>
      </w:r>
      <w:r w:rsidRPr="00C855A4">
        <w:rPr>
          <w:highlight w:val="green"/>
          <w:u w:val="single"/>
        </w:rPr>
        <w:t>infer</w:t>
      </w:r>
      <w:r w:rsidRPr="00C855A4">
        <w:rPr>
          <w:u w:val="single"/>
        </w:rPr>
        <w:t xml:space="preserve"> the existence of </w:t>
      </w:r>
      <w:proofErr w:type="spellStart"/>
      <w:r w:rsidRPr="00C855A4">
        <w:rPr>
          <w:rStyle w:val="Emphasis"/>
          <w:highlight w:val="green"/>
        </w:rPr>
        <w:t>opinio</w:t>
      </w:r>
      <w:proofErr w:type="spellEnd"/>
      <w:r w:rsidRPr="00C855A4">
        <w:rPr>
          <w:rStyle w:val="Emphasis"/>
          <w:highlight w:val="green"/>
        </w:rPr>
        <w:t xml:space="preserve"> juris from</w:t>
      </w:r>
      <w:r w:rsidRPr="00C855A4">
        <w:rPr>
          <w:rStyle w:val="Emphasis"/>
        </w:rPr>
        <w:t xml:space="preserve"> a </w:t>
      </w:r>
      <w:r w:rsidRPr="00C855A4">
        <w:rPr>
          <w:rStyle w:val="Emphasis"/>
          <w:highlight w:val="green"/>
        </w:rPr>
        <w:t>general practice</w:t>
      </w:r>
      <w:r w:rsidRPr="00C855A4">
        <w:rPr>
          <w:highlight w:val="green"/>
          <w:u w:val="single"/>
        </w:rPr>
        <w:t xml:space="preserve"> and</w:t>
      </w:r>
      <w:r w:rsidRPr="00C855A4">
        <w:rPr>
          <w:u w:val="single"/>
        </w:rPr>
        <w:t xml:space="preserve">/or from </w:t>
      </w:r>
      <w:r w:rsidRPr="00C855A4">
        <w:rPr>
          <w:highlight w:val="green"/>
          <w:u w:val="single"/>
        </w:rPr>
        <w:t>determinations by</w:t>
      </w:r>
      <w:r w:rsidRPr="00C855A4">
        <w:rPr>
          <w:u w:val="single"/>
        </w:rPr>
        <w:t xml:space="preserve"> </w:t>
      </w:r>
      <w:r w:rsidRPr="00C855A4">
        <w:rPr>
          <w:rStyle w:val="Emphasis"/>
        </w:rPr>
        <w:t xml:space="preserve">national or international </w:t>
      </w:r>
      <w:r w:rsidRPr="00C855A4">
        <w:rPr>
          <w:rStyle w:val="Emphasis"/>
          <w:highlight w:val="green"/>
        </w:rPr>
        <w:t>tribunals</w:t>
      </w:r>
      <w:r w:rsidRPr="00C855A4">
        <w:rPr>
          <w:sz w:val="16"/>
        </w:rPr>
        <w:t xml:space="preserve">.152 And there are ample reasons to draw such an inference here. To start, </w:t>
      </w:r>
      <w:r w:rsidRPr="00C855A4">
        <w:rPr>
          <w:highlight w:val="green"/>
          <w:u w:val="single"/>
        </w:rPr>
        <w:t>FOA is</w:t>
      </w:r>
      <w:r w:rsidRPr="00C855A4">
        <w:rPr>
          <w:u w:val="single"/>
        </w:rPr>
        <w:t xml:space="preserve"> consciously </w:t>
      </w:r>
      <w:r w:rsidRPr="000446F0">
        <w:rPr>
          <w:highlight w:val="green"/>
          <w:u w:val="single"/>
        </w:rPr>
        <w:t xml:space="preserve">accepted </w:t>
      </w:r>
      <w:r w:rsidRPr="00C855A4">
        <w:rPr>
          <w:highlight w:val="green"/>
          <w:u w:val="single"/>
        </w:rPr>
        <w:t>as an obligation</w:t>
      </w:r>
      <w:r w:rsidRPr="00C855A4">
        <w:rPr>
          <w:u w:val="single"/>
        </w:rPr>
        <w:t xml:space="preserve"> by ILO member states</w:t>
      </w:r>
      <w:r w:rsidRPr="00C855A4">
        <w:rPr>
          <w:sz w:val="16"/>
        </w:rPr>
        <w:t xml:space="preserve"> not simply through ratification of Convention 87 (covering more than 80 percent of them) but by virtue of membership itself. </w:t>
      </w:r>
      <w:r w:rsidRPr="00C855A4">
        <w:rPr>
          <w:u w:val="single"/>
        </w:rPr>
        <w:t xml:space="preserve">The </w:t>
      </w:r>
      <w:r w:rsidRPr="00C855A4">
        <w:rPr>
          <w:highlight w:val="green"/>
          <w:u w:val="single"/>
        </w:rPr>
        <w:t xml:space="preserve">ILO Constitution </w:t>
      </w:r>
      <w:r w:rsidRPr="00C855A4">
        <w:rPr>
          <w:rStyle w:val="Emphasis"/>
          <w:highlight w:val="green"/>
        </w:rPr>
        <w:t>expressly requires support</w:t>
      </w:r>
      <w:r w:rsidRPr="00C855A4">
        <w:rPr>
          <w:rStyle w:val="Emphasis"/>
        </w:rPr>
        <w:t xml:space="preserve"> for FOA</w:t>
      </w:r>
      <w:r w:rsidRPr="00C855A4">
        <w:rPr>
          <w:sz w:val="16"/>
        </w:rPr>
        <w:t xml:space="preserve"> principles, and these principles are further imbedded through a tripartite governance structure that allocates power-sharing roles to worker organizations alongside governments and employers. 153 Thus, </w:t>
      </w:r>
      <w:r w:rsidRPr="00C855A4">
        <w:rPr>
          <w:u w:val="single"/>
        </w:rPr>
        <w:t xml:space="preserve">ILO members understand there is an </w:t>
      </w:r>
      <w:r w:rsidRPr="00C855A4">
        <w:rPr>
          <w:rStyle w:val="Emphasis"/>
        </w:rPr>
        <w:t>underlying obligation to respect FOA in law and practice</w:t>
      </w:r>
      <w:r w:rsidRPr="00C855A4">
        <w:rPr>
          <w:sz w:val="16"/>
        </w:rPr>
        <w:t xml:space="preserve">.154 A second reason is that domestic law can provide relevant evidence regarding the presence of </w:t>
      </w:r>
      <w:proofErr w:type="spellStart"/>
      <w:r w:rsidRPr="00C855A4">
        <w:rPr>
          <w:sz w:val="16"/>
        </w:rPr>
        <w:t>opinio</w:t>
      </w:r>
      <w:proofErr w:type="spellEnd"/>
      <w:r w:rsidRPr="00C855A4">
        <w:rPr>
          <w:sz w:val="16"/>
        </w:rPr>
        <w:t xml:space="preserve"> juris among states. Commitments to FOA expressed in national constitutions, statutes, and court decisions are not necessarily evidence of a state's belief that the principle is international as opposed to domestic law. Nonetheless, the International Law Commission has made clear that evidence of acceptance as law (</w:t>
      </w:r>
      <w:proofErr w:type="spellStart"/>
      <w:r w:rsidRPr="00C855A4">
        <w:rPr>
          <w:sz w:val="16"/>
        </w:rPr>
        <w:t>opinio</w:t>
      </w:r>
      <w:proofErr w:type="spellEnd"/>
      <w:r w:rsidRPr="00C855A4">
        <w:rPr>
          <w:sz w:val="16"/>
        </w:rPr>
        <w:t xml:space="preserve"> juris) "may take a wide range of forms," including but not limited to "official publications; government legal opinions; [and] decisions of national courts." 155 In this regard, the CEACR in 2012 identified 92 countries where "the right to strike is explicitly recognized, including at the constitutional level"; the list includes six countries that have not ratified Convention 87.156 Recognition in domestic law of a right to strike alongside a conscious decision not to ratify Convention 87 could give rise to an inference that these six countries are rejecting the right as a principle of international law. However, as explained earlier, national courts for two of the six non-ratifying countries (Brazil and Kenya) expressly invoke ILO membership and/or principles as guidance in their domestic law decisions.157 In addition, Canada—a country not listed among the 92 endorsing the right to strike in the 2012 General Survey—has since recognized a constitutional right to strike under national law, relying in part on international law principles including CEACR and CFA </w:t>
      </w:r>
      <w:r w:rsidRPr="00C855A4">
        <w:rPr>
          <w:sz w:val="16"/>
        </w:rPr>
        <w:lastRenderedPageBreak/>
        <w:t>determinations.158 The Canadian Supreme Court had previously been explicit in invoking Convention 87, ICESCR, and ICCPR as "documents [that] reflect not only international consensus but also principles that Canada has committed itself to uphold." 159 Further, a third country in the group of six—South Korea—has affirmed in its trade agreements with the United States and the EU its obligation to "adopt and maintain in its statutes and regulations, and practices" FOA in accordance with the ILO Declaration.16° And in various CFA complaints against South Korea for violating FOA principles, including the right to strike, the Government has disputed the facts of the complaints while at the same time recognizing that such rights are embedded in international law.161 Accordingly, a more relevant reference point in this setting may be that "when States act in conformity with a treaty provision by which they are not bound . . . this may evidence the existence of acceptance as law (</w:t>
      </w:r>
      <w:proofErr w:type="spellStart"/>
      <w:r w:rsidRPr="00C855A4">
        <w:rPr>
          <w:sz w:val="16"/>
        </w:rPr>
        <w:t>opinio</w:t>
      </w:r>
      <w:proofErr w:type="spellEnd"/>
      <w:r w:rsidRPr="00C855A4">
        <w:rPr>
          <w:sz w:val="16"/>
        </w:rPr>
        <w:t xml:space="preserve"> juris) in the absence of any explanation to the contrary.3 3162 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w:t>
      </w:r>
      <w:r w:rsidRPr="00C855A4">
        <w:rPr>
          <w:u w:val="single"/>
        </w:rPr>
        <w:t xml:space="preserve">evidence of practice and obligation in the domestic law sphere—especially when informed by regard for international instruments—seems </w:t>
      </w:r>
      <w:r w:rsidRPr="00C855A4">
        <w:rPr>
          <w:rStyle w:val="Emphasis"/>
        </w:rPr>
        <w:t>almost by definition to be a function of acceptance as la</w:t>
      </w:r>
      <w:r w:rsidRPr="00C855A4">
        <w:rPr>
          <w:u w:val="single"/>
        </w:rPr>
        <w:t>w</w:t>
      </w:r>
      <w:r w:rsidRPr="00C855A4">
        <w:rPr>
          <w:sz w:val="16"/>
        </w:rPr>
        <w:t xml:space="preserve">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 164 Of </w:t>
      </w:r>
      <w:proofErr w:type="gramStart"/>
      <w:r w:rsidRPr="00C855A4">
        <w:rPr>
          <w:sz w:val="16"/>
        </w:rPr>
        <w:t>particular relevance</w:t>
      </w:r>
      <w:proofErr w:type="gramEnd"/>
      <w:r w:rsidRPr="00C855A4">
        <w:rPr>
          <w:sz w:val="16"/>
        </w:rPr>
        <w:t xml:space="preserve"> to the U.S. setting, these expansions have included assuring the right to strike for public sector employees and prohibiting the hiring of replacements for strikers. 165 A third reason to infer </w:t>
      </w:r>
      <w:proofErr w:type="spellStart"/>
      <w:r w:rsidRPr="00C855A4">
        <w:rPr>
          <w:sz w:val="16"/>
        </w:rPr>
        <w:t>opinio</w:t>
      </w:r>
      <w:proofErr w:type="spellEnd"/>
      <w:r w:rsidRPr="00C855A4">
        <w:rPr>
          <w:sz w:val="16"/>
        </w:rPr>
        <w:t xml:space="preserve"> juris (in addition to the centrality of FOA principles within the ILO Constitution and the strong evidence of FOA and right-to-strike practice and obligation under domestic law) involves </w:t>
      </w:r>
      <w:r w:rsidRPr="00C855A4">
        <w:rPr>
          <w:highlight w:val="green"/>
          <w:u w:val="single"/>
        </w:rPr>
        <w:t>recent statements from</w:t>
      </w:r>
      <w:r w:rsidRPr="00C855A4">
        <w:rPr>
          <w:u w:val="single"/>
        </w:rPr>
        <w:t xml:space="preserve"> high officials in </w:t>
      </w:r>
      <w:r w:rsidRPr="00C855A4">
        <w:rPr>
          <w:highlight w:val="green"/>
          <w:u w:val="single"/>
        </w:rPr>
        <w:t>the U</w:t>
      </w:r>
      <w:r w:rsidRPr="00C855A4">
        <w:rPr>
          <w:u w:val="single"/>
        </w:rPr>
        <w:t xml:space="preserve">nited </w:t>
      </w:r>
      <w:r w:rsidRPr="00C855A4">
        <w:rPr>
          <w:highlight w:val="green"/>
          <w:u w:val="single"/>
        </w:rPr>
        <w:t>N</w:t>
      </w:r>
      <w:r w:rsidRPr="00C855A4">
        <w:rPr>
          <w:u w:val="single"/>
        </w:rPr>
        <w:t xml:space="preserve">ations </w:t>
      </w:r>
      <w:r w:rsidRPr="00C855A4">
        <w:rPr>
          <w:highlight w:val="green"/>
          <w:u w:val="single"/>
        </w:rPr>
        <w:t>indicating</w:t>
      </w:r>
      <w:r w:rsidRPr="00C855A4">
        <w:rPr>
          <w:u w:val="single"/>
        </w:rPr>
        <w:t xml:space="preserve"> that </w:t>
      </w:r>
      <w:r w:rsidRPr="00C855A4">
        <w:rPr>
          <w:highlight w:val="green"/>
          <w:u w:val="single"/>
        </w:rPr>
        <w:t>the right to strike is understood</w:t>
      </w:r>
      <w:r w:rsidRPr="00C855A4">
        <w:rPr>
          <w:u w:val="single"/>
        </w:rPr>
        <w:t xml:space="preserve"> by its leaders </w:t>
      </w:r>
      <w:r w:rsidRPr="00C855A4">
        <w:rPr>
          <w:highlight w:val="green"/>
          <w:u w:val="single"/>
        </w:rPr>
        <w:t xml:space="preserve">as </w:t>
      </w:r>
      <w:r w:rsidRPr="00C855A4">
        <w:rPr>
          <w:rStyle w:val="Emphasis"/>
          <w:highlight w:val="green"/>
        </w:rPr>
        <w:t>CIL</w:t>
      </w:r>
      <w:r w:rsidRPr="00C855A4">
        <w:rPr>
          <w:sz w:val="16"/>
        </w:rPr>
        <w:t xml:space="preserve">. In his </w:t>
      </w:r>
      <w:r w:rsidRPr="00C855A4">
        <w:rPr>
          <w:u w:val="single"/>
        </w:rPr>
        <w:t>2016 report to the U.N. General Assembly</w:t>
      </w:r>
      <w:r w:rsidRPr="00C855A4">
        <w:rPr>
          <w:sz w:val="16"/>
        </w:rPr>
        <w:t xml:space="preserve">,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law.'5166 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 Question: Does the Secretary-General believe that U.N. staff have a right to take part in industrial action? Deputy Spokesman: We believe the right to strike is part of customary international law. 167 These statements did not simply materialize in recent times. Two major U.N. Human Rights treaties—the ICESCR and the ICCPR—have been interpreted by their relevant treaty bodies to include a right to strike; these bodies have reaffirmed their joint commitment to the right to strike as part of FOA, and they regularly monitor governments' record of compliance with this right. 168 And as noted earlier, the two treaties—each ratified by over 80 percent of U.N members—include a clause explicitly identifying respect for ILO Convention 87. In sum, </w:t>
      </w:r>
      <w:r w:rsidRPr="00C855A4">
        <w:rPr>
          <w:u w:val="single"/>
        </w:rPr>
        <w:t xml:space="preserve">the principles of FOA including the </w:t>
      </w:r>
      <w:r w:rsidRPr="00C855A4">
        <w:rPr>
          <w:rStyle w:val="Emphasis"/>
        </w:rPr>
        <w:t>right to strike would appear to satisfy both prongs of the CIL test</w:t>
      </w:r>
      <w:r w:rsidRPr="00C855A4">
        <w:rPr>
          <w:sz w:val="16"/>
        </w:rPr>
        <w:t xml:space="preserve">. The widely recognized general practice on strikes has sufficient shape and contours: a basic right, three substantive exceptions (public servants involved in administration of the state, essential services in the strict sense of the term, and acute national emergencies), a recognition that strikers retain their employment relationship during the strike itself, and certain procedural prerequisites or attached conditions.169 There are variations in national practice and also disagreements at the margins about what the right to strike protects, but these aspects are not different in kind from diversity and contests regarding international rights prohibiting child labor, or for that matter domestic constitutional rights involving freedom of expression or the right to bear arms. As for </w:t>
      </w:r>
      <w:proofErr w:type="spellStart"/>
      <w:r w:rsidRPr="00C855A4">
        <w:rPr>
          <w:sz w:val="16"/>
        </w:rPr>
        <w:t>opinio</w:t>
      </w:r>
      <w:proofErr w:type="spellEnd"/>
      <w:r w:rsidRPr="00C855A4">
        <w:rPr>
          <w:sz w:val="16"/>
        </w:rPr>
        <w:t xml:space="preserve">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52631360" w14:textId="77777777" w:rsidR="004E6EEF" w:rsidRDefault="004E6EEF" w:rsidP="004E6EEF"/>
    <w:p w14:paraId="3DEB2703" w14:textId="77777777" w:rsidR="004E6EEF" w:rsidRDefault="004E6EEF" w:rsidP="004E6EEF">
      <w:pPr>
        <w:pStyle w:val="Heading4"/>
      </w:pPr>
      <w:r>
        <w:t xml:space="preserve">Ruling on the right to strike </w:t>
      </w:r>
      <w:r w:rsidRPr="00B002D7">
        <w:rPr>
          <w:u w:val="single"/>
        </w:rPr>
        <w:t>secures the legitimacy</w:t>
      </w:r>
      <w:r>
        <w:t xml:space="preserve"> of the ICJ as an </w:t>
      </w:r>
      <w:r w:rsidRPr="00B002D7">
        <w:rPr>
          <w:u w:val="single"/>
        </w:rPr>
        <w:t>international mediation body</w:t>
      </w:r>
      <w:r>
        <w:t>.</w:t>
      </w:r>
    </w:p>
    <w:p w14:paraId="01446F77" w14:textId="77777777" w:rsidR="004E6EEF" w:rsidRPr="00B002D7" w:rsidRDefault="004E6EEF" w:rsidP="004E6EEF">
      <w:r w:rsidRPr="00B002D7">
        <w:rPr>
          <w:rStyle w:val="Style13ptBold"/>
        </w:rPr>
        <w:t>Hofmann and Schuster 16</w:t>
      </w:r>
      <w:r>
        <w:t xml:space="preserve"> [Claudia and Norbert; February 2016; </w:t>
      </w:r>
      <w:r w:rsidRPr="00B002D7">
        <w:t>Dr. Claudia Hofmann works as a research associate at the Chair for Public Law and Policy at the University of Regensburg. She specializes in public international law (</w:t>
      </w:r>
      <w:proofErr w:type="gramStart"/>
      <w:r w:rsidRPr="00B002D7">
        <w:t>in particular the</w:t>
      </w:r>
      <w:proofErr w:type="gramEnd"/>
      <w:r w:rsidRPr="00B002D7">
        <w:t xml:space="preserve"> field of socio-economic human rights and equality-oriented policies), social law, constitutional and administrative law. Norbert Schuster works as a lawyer in Berlin and teaches at the University of Bremen. He </w:t>
      </w:r>
      <w:proofErr w:type="spellStart"/>
      <w:r w:rsidRPr="00B002D7">
        <w:t>specialises</w:t>
      </w:r>
      <w:proofErr w:type="spellEnd"/>
      <w:r w:rsidRPr="00B002D7">
        <w:t xml:space="preserve"> in </w:t>
      </w:r>
      <w:proofErr w:type="spellStart"/>
      <w:r w:rsidRPr="00B002D7">
        <w:t>labour</w:t>
      </w:r>
      <w:proofErr w:type="spellEnd"/>
      <w:r w:rsidRPr="00B002D7">
        <w:t xml:space="preserve"> law</w:t>
      </w:r>
      <w:r>
        <w:t>; “</w:t>
      </w:r>
      <w:r w:rsidRPr="00B002D7">
        <w:t xml:space="preserve">It </w:t>
      </w:r>
      <w:proofErr w:type="spellStart"/>
      <w:r w:rsidRPr="00B002D7">
        <w:t>ain’t</w:t>
      </w:r>
      <w:proofErr w:type="spellEnd"/>
      <w:r w:rsidRPr="00B002D7">
        <w:t xml:space="preserve"> over ‘til it’s over: the right to strike and the mandate of the ILO </w:t>
      </w:r>
      <w:r w:rsidRPr="00B002D7">
        <w:lastRenderedPageBreak/>
        <w:t>Committee of Experts revisited</w:t>
      </w:r>
      <w:r>
        <w:t xml:space="preserve">,” </w:t>
      </w:r>
      <w:hyperlink r:id="rId12" w:history="1">
        <w:r w:rsidRPr="00270F2A">
          <w:rPr>
            <w:rStyle w:val="Hyperlink"/>
          </w:rPr>
          <w:t>https://global-labour-university.org/fileadmin/GLU_Working_Papers/GLU_WP_No.40.pdf</w:t>
        </w:r>
      </w:hyperlink>
      <w:r>
        <w:t xml:space="preserve">] Justin </w:t>
      </w:r>
    </w:p>
    <w:p w14:paraId="080D3C10" w14:textId="74D5B1FD" w:rsidR="004E6EEF" w:rsidRDefault="004E6EEF" w:rsidP="004E6EEF">
      <w:r>
        <w:t xml:space="preserve">BASES FOR A POTENTIAL RULING BY THE INTERNATIONAL COURT OF JUSTICE </w:t>
      </w:r>
      <w:r w:rsidRPr="00B002D7">
        <w:rPr>
          <w:u w:val="single"/>
        </w:rPr>
        <w:t xml:space="preserve">The question of whether the Committee has left the area of interpretation and entered the sphere of standard-setting can only be answered on a </w:t>
      </w:r>
      <w:proofErr w:type="gramStart"/>
      <w:r w:rsidRPr="00B002D7">
        <w:rPr>
          <w:u w:val="single"/>
        </w:rPr>
        <w:t>case by case</w:t>
      </w:r>
      <w:proofErr w:type="gramEnd"/>
      <w:r w:rsidRPr="00B002D7">
        <w:rPr>
          <w:u w:val="single"/>
        </w:rPr>
        <w:t xml:space="preserve"> basis</w:t>
      </w:r>
      <w:r>
        <w:t xml:space="preserve">. As has been indicated before, </w:t>
      </w:r>
      <w:r w:rsidRPr="00B002D7">
        <w:rPr>
          <w:highlight w:val="green"/>
          <w:u w:val="single"/>
        </w:rPr>
        <w:t>the</w:t>
      </w:r>
      <w:r w:rsidRPr="00B002D7">
        <w:rPr>
          <w:u w:val="single"/>
        </w:rPr>
        <w:t xml:space="preserve"> primary </w:t>
      </w:r>
      <w:r w:rsidRPr="00B002D7">
        <w:rPr>
          <w:highlight w:val="green"/>
          <w:u w:val="single"/>
        </w:rPr>
        <w:t xml:space="preserve">question for an </w:t>
      </w:r>
      <w:r w:rsidRPr="00B002D7">
        <w:rPr>
          <w:rStyle w:val="Emphasis"/>
          <w:highlight w:val="green"/>
        </w:rPr>
        <w:t>advisory opinion</w:t>
      </w:r>
      <w:r w:rsidRPr="00B002D7">
        <w:rPr>
          <w:highlight w:val="green"/>
          <w:u w:val="single"/>
        </w:rPr>
        <w:t xml:space="preserve"> of the ICJ is whether Convention</w:t>
      </w:r>
      <w:r w:rsidRPr="00B002D7">
        <w:rPr>
          <w:u w:val="single"/>
        </w:rPr>
        <w:t xml:space="preserve"> No. </w:t>
      </w:r>
      <w:r w:rsidRPr="00B002D7">
        <w:rPr>
          <w:highlight w:val="green"/>
          <w:u w:val="single"/>
        </w:rPr>
        <w:t xml:space="preserve">87 contains a </w:t>
      </w:r>
      <w:r w:rsidRPr="00B002D7">
        <w:rPr>
          <w:rStyle w:val="Emphasis"/>
          <w:highlight w:val="green"/>
        </w:rPr>
        <w:t>right to strike</w:t>
      </w:r>
      <w:r>
        <w:t xml:space="preserve"> (see Section IV). </w:t>
      </w:r>
      <w:r w:rsidRPr="00B002D7">
        <w:rPr>
          <w:u w:val="single"/>
        </w:rPr>
        <w:t xml:space="preserve">What follows is, therefore, a cursory </w:t>
      </w:r>
      <w:r w:rsidRPr="00B002D7">
        <w:rPr>
          <w:highlight w:val="green"/>
          <w:u w:val="single"/>
        </w:rPr>
        <w:t>glance at</w:t>
      </w:r>
      <w:r w:rsidRPr="00B002D7">
        <w:rPr>
          <w:u w:val="single"/>
        </w:rPr>
        <w:t xml:space="preserve"> the </w:t>
      </w:r>
      <w:r w:rsidRPr="00B002D7">
        <w:rPr>
          <w:highlight w:val="green"/>
          <w:u w:val="single"/>
        </w:rPr>
        <w:t>legal bases for</w:t>
      </w:r>
      <w:r w:rsidRPr="00B002D7">
        <w:rPr>
          <w:u w:val="single"/>
        </w:rPr>
        <w:t xml:space="preserve"> an </w:t>
      </w:r>
      <w:r w:rsidRPr="00B002D7">
        <w:rPr>
          <w:highlight w:val="green"/>
          <w:u w:val="single"/>
        </w:rPr>
        <w:t>ICJ opinion</w:t>
      </w:r>
      <w:r w:rsidRPr="00B002D7">
        <w:rPr>
          <w:u w:val="single"/>
        </w:rPr>
        <w:t xml:space="preserve">, </w:t>
      </w:r>
      <w:proofErr w:type="gramStart"/>
      <w:r w:rsidRPr="00B002D7">
        <w:rPr>
          <w:u w:val="single"/>
        </w:rPr>
        <w:t>so as to</w:t>
      </w:r>
      <w:proofErr w:type="gramEnd"/>
      <w:r w:rsidRPr="00B002D7">
        <w:rPr>
          <w:u w:val="single"/>
        </w:rPr>
        <w:t xml:space="preserve"> sketch the broad outlines of a possible decision. Under Art 37.1 of the ILO Constitution, taken together with Art 36 of the ICJ Statute, </w:t>
      </w:r>
      <w:r w:rsidRPr="00B002D7">
        <w:rPr>
          <w:highlight w:val="green"/>
          <w:u w:val="single"/>
        </w:rPr>
        <w:t>the I</w:t>
      </w:r>
      <w:r w:rsidRPr="00B002D7">
        <w:rPr>
          <w:u w:val="single"/>
        </w:rPr>
        <w:t xml:space="preserve">nternational </w:t>
      </w:r>
      <w:r w:rsidRPr="00B002D7">
        <w:rPr>
          <w:highlight w:val="green"/>
          <w:u w:val="single"/>
        </w:rPr>
        <w:t>C</w:t>
      </w:r>
      <w:r w:rsidRPr="00B002D7">
        <w:rPr>
          <w:u w:val="single"/>
        </w:rPr>
        <w:t xml:space="preserve">ourt of </w:t>
      </w:r>
      <w:r w:rsidRPr="00B002D7">
        <w:rPr>
          <w:highlight w:val="green"/>
          <w:u w:val="single"/>
        </w:rPr>
        <w:t>J</w:t>
      </w:r>
      <w:r w:rsidRPr="00B002D7">
        <w:rPr>
          <w:u w:val="single"/>
        </w:rPr>
        <w:t xml:space="preserve">ustice </w:t>
      </w:r>
      <w:r w:rsidRPr="00B002D7">
        <w:rPr>
          <w:highlight w:val="green"/>
          <w:u w:val="single"/>
        </w:rPr>
        <w:t xml:space="preserve">is responsible for </w:t>
      </w:r>
      <w:r w:rsidRPr="00B002D7">
        <w:rPr>
          <w:rStyle w:val="Emphasis"/>
          <w:highlight w:val="green"/>
        </w:rPr>
        <w:t>questions or differences of opinion about</w:t>
      </w:r>
      <w:r w:rsidRPr="00B002D7">
        <w:rPr>
          <w:rStyle w:val="Emphasis"/>
        </w:rPr>
        <w:t xml:space="preserve"> the </w:t>
      </w:r>
      <w:r w:rsidRPr="00B002D7">
        <w:rPr>
          <w:rStyle w:val="Emphasis"/>
          <w:highlight w:val="green"/>
        </w:rPr>
        <w:t>interpretation</w:t>
      </w:r>
      <w:r w:rsidRPr="00B002D7">
        <w:rPr>
          <w:rStyle w:val="Emphasis"/>
        </w:rPr>
        <w:t xml:space="preserve"> of the ILO Constitution</w:t>
      </w:r>
      <w:r w:rsidRPr="00B002D7">
        <w:rPr>
          <w:u w:val="single"/>
        </w:rPr>
        <w:t xml:space="preserve"> and the </w:t>
      </w:r>
      <w:r w:rsidRPr="00B002D7">
        <w:rPr>
          <w:rStyle w:val="Emphasis"/>
        </w:rPr>
        <w:t>ILO Conventions</w:t>
      </w:r>
      <w:r w:rsidRPr="00B002D7">
        <w:rPr>
          <w:u w:val="single"/>
        </w:rPr>
        <w:t xml:space="preserve">. </w:t>
      </w:r>
      <w:r w:rsidRPr="00B002D7">
        <w:rPr>
          <w:highlight w:val="green"/>
          <w:u w:val="single"/>
        </w:rPr>
        <w:t xml:space="preserve">This reflects the function of the ICJ as an </w:t>
      </w:r>
      <w:r w:rsidRPr="00B002D7">
        <w:rPr>
          <w:rStyle w:val="Emphasis"/>
          <w:highlight w:val="green"/>
        </w:rPr>
        <w:t>international mediation body</w:t>
      </w:r>
      <w:r w:rsidRPr="00B002D7">
        <w:rPr>
          <w:highlight w:val="green"/>
          <w:u w:val="single"/>
        </w:rPr>
        <w:t xml:space="preserve"> </w:t>
      </w:r>
      <w:proofErr w:type="gramStart"/>
      <w:r w:rsidRPr="00B002D7">
        <w:rPr>
          <w:highlight w:val="green"/>
          <w:u w:val="single"/>
        </w:rPr>
        <w:t>inasmuch as</w:t>
      </w:r>
      <w:proofErr w:type="gramEnd"/>
      <w:r w:rsidRPr="00B002D7">
        <w:rPr>
          <w:highlight w:val="green"/>
          <w:u w:val="single"/>
        </w:rPr>
        <w:t xml:space="preserve"> cases are</w:t>
      </w:r>
      <w:r w:rsidRPr="00B002D7">
        <w:rPr>
          <w:u w:val="single"/>
        </w:rPr>
        <w:t xml:space="preserve"> to be </w:t>
      </w:r>
      <w:r w:rsidRPr="00B002D7">
        <w:rPr>
          <w:rStyle w:val="Emphasis"/>
          <w:highlight w:val="green"/>
        </w:rPr>
        <w:t>referred to the ICJ when</w:t>
      </w:r>
      <w:r w:rsidRPr="00B002D7">
        <w:rPr>
          <w:rStyle w:val="Emphasis"/>
        </w:rPr>
        <w:t xml:space="preserve"> the </w:t>
      </w:r>
      <w:r w:rsidRPr="00B002D7">
        <w:rPr>
          <w:rStyle w:val="Emphasis"/>
          <w:highlight w:val="green"/>
        </w:rPr>
        <w:t>parties</w:t>
      </w:r>
      <w:r w:rsidRPr="00B002D7">
        <w:rPr>
          <w:rStyle w:val="Emphasis"/>
        </w:rPr>
        <w:t xml:space="preserve"> to a treaty </w:t>
      </w:r>
      <w:r w:rsidRPr="00B002D7">
        <w:rPr>
          <w:rStyle w:val="Emphasis"/>
          <w:highlight w:val="green"/>
        </w:rPr>
        <w:t>disagree</w:t>
      </w:r>
      <w:r w:rsidRPr="00B002D7">
        <w:rPr>
          <w:u w:val="single"/>
        </w:rPr>
        <w:t xml:space="preserve"> about the interpretation of a norm within the treaty</w:t>
      </w:r>
      <w:r>
        <w:t>. Let us assume that such a disagreement exists here as to whether</w:t>
      </w:r>
      <w:proofErr w:type="gramStart"/>
      <w:r>
        <w:t>, in particular, Art</w:t>
      </w:r>
      <w:proofErr w:type="gramEnd"/>
      <w:r>
        <w:t xml:space="preserve"> 3 of ILO Convention No. 87 also accords trade unions a right to strike.85 The Committee of Experts and the Committee on Freedom of Association have expressed a legal opinion on this. In the current legal situation, </w:t>
      </w:r>
      <w:proofErr w:type="gramStart"/>
      <w:r>
        <w:t>i.e.</w:t>
      </w:r>
      <w:proofErr w:type="gramEnd"/>
      <w:r>
        <w:t xml:space="preserve"> in the absence of concrete rules explicitly granting the Committee of Experts a corresponding interpretative competence, </w:t>
      </w:r>
      <w:r w:rsidRPr="00B002D7">
        <w:rPr>
          <w:highlight w:val="green"/>
          <w:u w:val="single"/>
        </w:rPr>
        <w:t xml:space="preserve">the </w:t>
      </w:r>
      <w:r w:rsidRPr="00B002D7">
        <w:rPr>
          <w:rStyle w:val="Emphasis"/>
          <w:highlight w:val="green"/>
        </w:rPr>
        <w:t>competence to decide</w:t>
      </w:r>
      <w:r w:rsidRPr="00B002D7">
        <w:rPr>
          <w:rStyle w:val="Emphasis"/>
        </w:rPr>
        <w:t xml:space="preserve"> on </w:t>
      </w:r>
      <w:r w:rsidRPr="00B002D7">
        <w:rPr>
          <w:rStyle w:val="Emphasis"/>
          <w:highlight w:val="green"/>
        </w:rPr>
        <w:t>this issue rests with the ICJ</w:t>
      </w:r>
      <w:r>
        <w:t xml:space="preserve">. Upon what sources of law and which principles will the ICJ base its decision? Two provisions are particularly relevant here. One is Art 38 of the ICJ Statute and the other is Art 31 of the Vienna Convention on the Law of Treaties (VCLT). </w:t>
      </w:r>
    </w:p>
    <w:p w14:paraId="7EC5D912" w14:textId="77777777" w:rsidR="004E6EEF" w:rsidRPr="006109AD" w:rsidRDefault="004E6EEF" w:rsidP="004E6EEF">
      <w:pPr>
        <w:pStyle w:val="Heading4"/>
      </w:pPr>
      <w:r w:rsidRPr="006109AD">
        <w:t>ICJ legitimacy is key to global multilateralism and crisis stability – it’s declining now.</w:t>
      </w:r>
    </w:p>
    <w:p w14:paraId="07258EA3" w14:textId="77777777" w:rsidR="004E6EEF" w:rsidRPr="006109AD" w:rsidRDefault="004E6EEF" w:rsidP="004E6EEF">
      <w:proofErr w:type="spellStart"/>
      <w:r w:rsidRPr="006109AD">
        <w:t>Kornelios</w:t>
      </w:r>
      <w:proofErr w:type="spellEnd"/>
      <w:r w:rsidRPr="006109AD">
        <w:t xml:space="preserve"> </w:t>
      </w:r>
      <w:proofErr w:type="spellStart"/>
      <w:r w:rsidRPr="006109AD">
        <w:rPr>
          <w:rStyle w:val="Style13ptBold"/>
        </w:rPr>
        <w:t>Korneliou</w:t>
      </w:r>
      <w:proofErr w:type="spellEnd"/>
      <w:r w:rsidRPr="006109AD">
        <w:rPr>
          <w:rStyle w:val="Style13ptBold"/>
        </w:rPr>
        <w:t xml:space="preserve"> 18</w:t>
      </w:r>
      <w:r w:rsidRPr="006109AD">
        <w:t xml:space="preserve"> [Permanent Representative of Cyprus and Vice-President of the 73rd Session of the UN General assembly, "Report of the International Court of Justice," United Nations, 10-25-2018 </w:t>
      </w:r>
      <w:hyperlink r:id="rId13" w:history="1">
        <w:r w:rsidRPr="00270F2A">
          <w:rPr>
            <w:rStyle w:val="Hyperlink"/>
          </w:rPr>
          <w:t>https://www.un.org/pga/73/2018/10/25/report-of-the-international-court-of-justice/</w:t>
        </w:r>
      </w:hyperlink>
      <w:r>
        <w:t>] Recut Justin</w:t>
      </w:r>
    </w:p>
    <w:p w14:paraId="46DDC9DF" w14:textId="77777777" w:rsidR="004E6EEF" w:rsidRDefault="004E6EEF" w:rsidP="004E6EEF">
      <w:r w:rsidRPr="008173BF">
        <w:rPr>
          <w:rStyle w:val="StyleUnderline"/>
          <w:highlight w:val="green"/>
        </w:rPr>
        <w:t>In the face of</w:t>
      </w:r>
      <w:r w:rsidRPr="006109AD">
        <w:rPr>
          <w:rStyle w:val="StyleUnderline"/>
        </w:rPr>
        <w:t xml:space="preserve"> the </w:t>
      </w:r>
      <w:r w:rsidRPr="008173BF">
        <w:rPr>
          <w:rStyle w:val="StyleUnderline"/>
          <w:highlight w:val="green"/>
        </w:rPr>
        <w:t xml:space="preserve">headwinds against </w:t>
      </w:r>
      <w:r w:rsidRPr="00C855A4">
        <w:rPr>
          <w:rStyle w:val="StyleUnderline"/>
        </w:rPr>
        <w:t xml:space="preserve">the </w:t>
      </w:r>
      <w:r w:rsidRPr="008173BF">
        <w:rPr>
          <w:rStyle w:val="StyleUnderline"/>
          <w:highlight w:val="green"/>
        </w:rPr>
        <w:t>multilateral system</w:t>
      </w:r>
      <w:r w:rsidRPr="006109AD">
        <w:rPr>
          <w:rStyle w:val="StyleUnderline"/>
        </w:rPr>
        <w:t xml:space="preserve"> and global institutions, </w:t>
      </w:r>
      <w:r w:rsidRPr="008173BF">
        <w:rPr>
          <w:rStyle w:val="StyleUnderline"/>
          <w:highlight w:val="green"/>
        </w:rPr>
        <w:t>including direct attacks</w:t>
      </w:r>
      <w:r w:rsidRPr="006109AD">
        <w:rPr>
          <w:rStyle w:val="StyleUnderline"/>
        </w:rPr>
        <w:t xml:space="preserve"> on their legitimacy, </w:t>
      </w:r>
      <w:r w:rsidRPr="00C855A4">
        <w:rPr>
          <w:rStyle w:val="StyleUnderline"/>
          <w:highlight w:val="green"/>
        </w:rPr>
        <w:t>the I</w:t>
      </w:r>
      <w:r w:rsidRPr="006109AD">
        <w:t xml:space="preserve">nternational </w:t>
      </w:r>
      <w:r w:rsidRPr="00C855A4">
        <w:rPr>
          <w:rStyle w:val="StyleUnderline"/>
          <w:highlight w:val="green"/>
        </w:rPr>
        <w:t>C</w:t>
      </w:r>
      <w:r w:rsidRPr="006109AD">
        <w:t xml:space="preserve">ourt of </w:t>
      </w:r>
      <w:r w:rsidRPr="00C855A4">
        <w:rPr>
          <w:rStyle w:val="StyleUnderline"/>
          <w:highlight w:val="green"/>
        </w:rPr>
        <w:t>J</w:t>
      </w:r>
      <w:r w:rsidRPr="006109AD">
        <w:t xml:space="preserve">ustice </w:t>
      </w:r>
      <w:r w:rsidRPr="006109AD">
        <w:rPr>
          <w:rStyle w:val="StyleUnderline"/>
        </w:rPr>
        <w:t>stands as testament to the principles of peace and justice in a multilateral world</w:t>
      </w:r>
      <w:r w:rsidRPr="006109AD">
        <w:t xml:space="preserve">. Today’s debate builds on fifty years of exchange between the Court and the General Assembly, allowing Member States the opportunity to debate the work of the Court. This historic exchange is particularly pertinent to the 73rd Session of the General Assembly, which aims to ‘make the UN relevant to all’. </w:t>
      </w:r>
      <w:r w:rsidRPr="00C855A4">
        <w:rPr>
          <w:rStyle w:val="StyleUnderline"/>
        </w:rPr>
        <w:t xml:space="preserve">The court system </w:t>
      </w:r>
      <w:r w:rsidRPr="00C855A4">
        <w:rPr>
          <w:rStyle w:val="StyleUnderline"/>
          <w:highlight w:val="green"/>
        </w:rPr>
        <w:t xml:space="preserve">serves as a bulwark </w:t>
      </w:r>
      <w:r w:rsidRPr="008173BF">
        <w:rPr>
          <w:rStyle w:val="StyleUnderline"/>
          <w:highlight w:val="green"/>
        </w:rPr>
        <w:t>against arbitrariness and provides</w:t>
      </w:r>
      <w:r w:rsidRPr="006109AD">
        <w:rPr>
          <w:rStyle w:val="StyleUnderline"/>
        </w:rPr>
        <w:t xml:space="preserve"> the mechanism for </w:t>
      </w:r>
      <w:r w:rsidRPr="008173BF">
        <w:rPr>
          <w:rStyle w:val="StyleUnderline"/>
          <w:highlight w:val="green"/>
        </w:rPr>
        <w:t>peaceful settlement of disputes</w:t>
      </w:r>
      <w:r w:rsidRPr="006109AD">
        <w:rPr>
          <w:rStyle w:val="StyleUnderline"/>
        </w:rPr>
        <w:t xml:space="preserve">, </w:t>
      </w:r>
      <w:r w:rsidRPr="008173BF">
        <w:rPr>
          <w:rStyle w:val="StyleUnderline"/>
          <w:highlight w:val="green"/>
        </w:rPr>
        <w:t>guaranteeing</w:t>
      </w:r>
      <w:r w:rsidRPr="006109AD">
        <w:rPr>
          <w:rStyle w:val="StyleUnderline"/>
        </w:rPr>
        <w:t xml:space="preserve"> the </w:t>
      </w:r>
      <w:r w:rsidRPr="008173BF">
        <w:rPr>
          <w:rStyle w:val="StyleUnderline"/>
          <w:highlight w:val="green"/>
        </w:rPr>
        <w:t>stability</w:t>
      </w:r>
      <w:r w:rsidRPr="006109AD">
        <w:t xml:space="preserve"> so </w:t>
      </w:r>
      <w:r w:rsidRPr="00C855A4">
        <w:rPr>
          <w:rStyle w:val="StyleUnderline"/>
        </w:rPr>
        <w:t xml:space="preserve">necessary </w:t>
      </w:r>
      <w:r w:rsidRPr="008173BF">
        <w:rPr>
          <w:rStyle w:val="StyleUnderline"/>
          <w:highlight w:val="green"/>
        </w:rPr>
        <w:t>for international cooperation</w:t>
      </w:r>
      <w:r w:rsidRPr="006109AD">
        <w:t xml:space="preserve">. For the peoples of the world, the court may be far </w:t>
      </w:r>
      <w:proofErr w:type="gramStart"/>
      <w:r w:rsidRPr="006109AD">
        <w:t>away</w:t>
      </w:r>
      <w:proofErr w:type="gramEnd"/>
      <w:r w:rsidRPr="006109AD">
        <w:t xml:space="preserve"> but its impact is real. Excellencies, I am encouraged by the continued and enhanced confidence in the International Court of Justice. Not only has the Court’s workload increased over the last 20-years but this trend has continued into the period under review, demonstrating unequivocally that </w:t>
      </w:r>
      <w:r w:rsidRPr="006109AD">
        <w:rPr>
          <w:rStyle w:val="StyleUnderline"/>
        </w:rPr>
        <w:t>there remains a need and desire for a multilateral mechanism to address legal challenges of international concern</w:t>
      </w:r>
      <w:r w:rsidRPr="006109AD">
        <w:t xml:space="preserve">. The variety of cases addressed by the court, and the fact that these cases stem from four continents, is also testament to the universality of the Court. In fact, as of today a total of 73 Member States have </w:t>
      </w:r>
      <w:r w:rsidRPr="006109AD">
        <w:lastRenderedPageBreak/>
        <w:t xml:space="preserve">accepted, as compulsory, the jurisdiction of the Court. In addition to the Court’s role in advancing multilateralism, </w:t>
      </w:r>
      <w:r w:rsidRPr="008173BF">
        <w:rPr>
          <w:rStyle w:val="StyleUnderline"/>
          <w:highlight w:val="green"/>
        </w:rPr>
        <w:t>its</w:t>
      </w:r>
      <w:r w:rsidRPr="006109AD">
        <w:t xml:space="preserve"> judgements and </w:t>
      </w:r>
      <w:r w:rsidRPr="00C855A4">
        <w:rPr>
          <w:rStyle w:val="StyleUnderline"/>
        </w:rPr>
        <w:t xml:space="preserve">advisory </w:t>
      </w:r>
      <w:r w:rsidRPr="008173BF">
        <w:rPr>
          <w:rStyle w:val="StyleUnderline"/>
          <w:highlight w:val="green"/>
        </w:rPr>
        <w:t xml:space="preserve">opinion </w:t>
      </w:r>
      <w:r w:rsidRPr="00C855A4">
        <w:rPr>
          <w:rStyle w:val="StyleUnderline"/>
        </w:rPr>
        <w:t xml:space="preserve">directly </w:t>
      </w:r>
      <w:r w:rsidRPr="008173BF">
        <w:rPr>
          <w:rStyle w:val="StyleUnderline"/>
          <w:highlight w:val="green"/>
        </w:rPr>
        <w:t>influence the</w:t>
      </w:r>
      <w:r w:rsidRPr="006109AD">
        <w:rPr>
          <w:rStyle w:val="StyleUnderline"/>
        </w:rPr>
        <w:t xml:space="preserve"> development and strengthening of the </w:t>
      </w:r>
      <w:r w:rsidRPr="008173BF">
        <w:rPr>
          <w:rStyle w:val="StyleUnderline"/>
          <w:highlight w:val="green"/>
        </w:rPr>
        <w:t xml:space="preserve">rule of law </w:t>
      </w:r>
      <w:r w:rsidRPr="00C855A4">
        <w:rPr>
          <w:rStyle w:val="StyleUnderline"/>
        </w:rPr>
        <w:t>in countries the world over</w:t>
      </w:r>
      <w:r w:rsidRPr="00C855A4">
        <w:t>. As stated</w:t>
      </w:r>
      <w:r w:rsidRPr="006109AD">
        <w:t xml:space="preserve"> by the report: “everything the court does is aimed at promoting and reinforcing the rule of law, through its judgement and advisory opinions, it contributes to developing and clarifying international law.” Finally, </w:t>
      </w:r>
      <w:r w:rsidRPr="006109AD">
        <w:rPr>
          <w:rStyle w:val="StyleUnderline"/>
        </w:rPr>
        <w:t>at a time when human rights abuses and conflict devastate the lives of millions</w:t>
      </w:r>
      <w:r w:rsidRPr="006109AD">
        <w:t xml:space="preserve">, and </w:t>
      </w:r>
      <w:r w:rsidRPr="006109AD">
        <w:rPr>
          <w:rStyle w:val="StyleUnderline"/>
        </w:rPr>
        <w:t xml:space="preserve">when tensions simmer in regions throughout the world, </w:t>
      </w:r>
      <w:r w:rsidRPr="00C855A4">
        <w:rPr>
          <w:rStyle w:val="StyleUnderline"/>
        </w:rPr>
        <w:t xml:space="preserve">the </w:t>
      </w:r>
      <w:r w:rsidRPr="008173BF">
        <w:rPr>
          <w:rStyle w:val="StyleUnderline"/>
          <w:highlight w:val="green"/>
        </w:rPr>
        <w:t xml:space="preserve">adjudication of disputes </w:t>
      </w:r>
      <w:r w:rsidRPr="006109AD">
        <w:rPr>
          <w:rStyle w:val="StyleUnderline"/>
        </w:rPr>
        <w:t xml:space="preserve">between states </w:t>
      </w:r>
      <w:r w:rsidRPr="008173BF">
        <w:rPr>
          <w:rStyle w:val="StyleUnderline"/>
          <w:highlight w:val="green"/>
        </w:rPr>
        <w:t xml:space="preserve">remains </w:t>
      </w:r>
      <w:r w:rsidRPr="00C855A4">
        <w:rPr>
          <w:rStyle w:val="StyleUnderline"/>
        </w:rPr>
        <w:t xml:space="preserve">an </w:t>
      </w:r>
      <w:r w:rsidRPr="008173BF">
        <w:rPr>
          <w:rStyle w:val="StyleUnderline"/>
          <w:highlight w:val="green"/>
        </w:rPr>
        <w:t xml:space="preserve">essential </w:t>
      </w:r>
      <w:r w:rsidRPr="00C855A4">
        <w:rPr>
          <w:rStyle w:val="StyleUnderline"/>
        </w:rPr>
        <w:t xml:space="preserve">role of the Court </w:t>
      </w:r>
      <w:r w:rsidRPr="00C855A4">
        <w:rPr>
          <w:rStyle w:val="StyleUnderline"/>
          <w:highlight w:val="green"/>
        </w:rPr>
        <w:t xml:space="preserve">in preserving peace </w:t>
      </w:r>
      <w:r w:rsidRPr="008173BF">
        <w:rPr>
          <w:rStyle w:val="StyleUnderline"/>
          <w:highlight w:val="green"/>
        </w:rPr>
        <w:t>and security</w:t>
      </w:r>
      <w:r w:rsidRPr="006109AD">
        <w:t xml:space="preserve">. </w:t>
      </w:r>
      <w:r w:rsidRPr="00C855A4">
        <w:rPr>
          <w:rStyle w:val="StyleUnderline"/>
        </w:rPr>
        <w:t>We welcome the continued readiness by the Court to intervene</w:t>
      </w:r>
      <w:r w:rsidRPr="00C855A4">
        <w:t xml:space="preserve"> when</w:t>
      </w:r>
      <w:r w:rsidRPr="006109AD">
        <w:t xml:space="preserve"> other diplomatic or political means have proven unsuccessful. For Member States, respect for the decisions, judgements, advice, and orders </w:t>
      </w:r>
      <w:r w:rsidRPr="00C855A4">
        <w:t xml:space="preserve">of </w:t>
      </w:r>
      <w:r w:rsidRPr="00C855A4">
        <w:rPr>
          <w:rStyle w:val="StyleUnderline"/>
        </w:rPr>
        <w:t>the Court remains critical for</w:t>
      </w:r>
      <w:r w:rsidRPr="006109AD">
        <w:rPr>
          <w:rStyle w:val="StyleUnderline"/>
        </w:rPr>
        <w:t xml:space="preserve"> the efficacy and longevity of the international Justice System</w:t>
      </w:r>
      <w:r w:rsidRPr="006109AD">
        <w:t xml:space="preserve">. The General Assembly has thus called upon States that have not yet done so to consider accepting the jurisdiction of the Court in accordance with its Statute. In closing, allow me to reiterate: </w:t>
      </w:r>
      <w:r w:rsidRPr="008173BF">
        <w:rPr>
          <w:rStyle w:val="StyleUnderline"/>
          <w:highlight w:val="green"/>
        </w:rPr>
        <w:t xml:space="preserve">if we </w:t>
      </w:r>
      <w:r w:rsidRPr="00C855A4">
        <w:rPr>
          <w:rStyle w:val="StyleUnderline"/>
        </w:rPr>
        <w:t xml:space="preserve">are to </w:t>
      </w:r>
      <w:r w:rsidRPr="008173BF">
        <w:rPr>
          <w:rStyle w:val="StyleUnderline"/>
          <w:highlight w:val="green"/>
        </w:rPr>
        <w:t xml:space="preserve">preserve </w:t>
      </w:r>
      <w:r w:rsidRPr="00C855A4">
        <w:rPr>
          <w:rStyle w:val="StyleUnderline"/>
        </w:rPr>
        <w:t xml:space="preserve">the international </w:t>
      </w:r>
      <w:r w:rsidRPr="008173BF">
        <w:rPr>
          <w:rStyle w:val="StyleUnderline"/>
          <w:highlight w:val="green"/>
        </w:rPr>
        <w:t>multilateral system</w:t>
      </w:r>
      <w:r w:rsidRPr="00C855A4">
        <w:rPr>
          <w:rStyle w:val="StyleUnderline"/>
        </w:rPr>
        <w:t xml:space="preserve">, then </w:t>
      </w:r>
      <w:r w:rsidRPr="008173BF">
        <w:rPr>
          <w:rStyle w:val="StyleUnderline"/>
          <w:highlight w:val="green"/>
        </w:rPr>
        <w:t>adherence</w:t>
      </w:r>
      <w:r w:rsidRPr="006109AD">
        <w:rPr>
          <w:rStyle w:val="StyleUnderline"/>
        </w:rPr>
        <w:t xml:space="preserve"> and respect </w:t>
      </w:r>
      <w:r w:rsidRPr="008173BF">
        <w:rPr>
          <w:rStyle w:val="StyleUnderline"/>
          <w:highlight w:val="green"/>
        </w:rPr>
        <w:t>for international law remains key</w:t>
      </w:r>
      <w:r w:rsidRPr="006109AD">
        <w:t>.</w:t>
      </w:r>
    </w:p>
    <w:p w14:paraId="459654DD" w14:textId="77777777" w:rsidR="004E6EEF" w:rsidRPr="006109AD" w:rsidRDefault="004E6EEF" w:rsidP="004E6EEF"/>
    <w:p w14:paraId="33428EDB" w14:textId="77777777" w:rsidR="004E6EEF" w:rsidRPr="006109AD" w:rsidRDefault="004E6EEF" w:rsidP="004E6EEF">
      <w:pPr>
        <w:pStyle w:val="Heading4"/>
      </w:pPr>
      <w:r w:rsidRPr="006109AD">
        <w:t xml:space="preserve">Multilateralism solves </w:t>
      </w:r>
      <w:r>
        <w:t>a bunch of impacts – even a tiny net benefit is enough to o/w the AFF</w:t>
      </w:r>
    </w:p>
    <w:p w14:paraId="1B6F48F8" w14:textId="77777777" w:rsidR="004E6EEF" w:rsidRPr="006109AD" w:rsidRDefault="004E6EEF" w:rsidP="004E6EEF">
      <w:pPr>
        <w:rPr>
          <w:rFonts w:eastAsia="Calibri"/>
        </w:rPr>
      </w:pPr>
      <w:r w:rsidRPr="006109AD">
        <w:rPr>
          <w:rFonts w:eastAsia="Calibri"/>
        </w:rPr>
        <w:t xml:space="preserve">Esther </w:t>
      </w:r>
      <w:r w:rsidRPr="006109AD">
        <w:rPr>
          <w:rStyle w:val="Style13ptBold"/>
        </w:rPr>
        <w:t>Brimmer 14</w:t>
      </w:r>
      <w:r w:rsidRPr="006109AD">
        <w:rPr>
          <w:rFonts w:eastAsia="Calibri"/>
        </w:rPr>
        <w:t xml:space="preserve"> </w:t>
      </w:r>
      <w:r>
        <w:rPr>
          <w:rFonts w:eastAsia="Calibri"/>
        </w:rPr>
        <w:t>[</w:t>
      </w:r>
      <w:r w:rsidRPr="006109AD">
        <w:rPr>
          <w:rFonts w:eastAsia="Calibri"/>
        </w:rPr>
        <w:t xml:space="preserve">Assistant Secretary for the Bureau of International Organization </w:t>
      </w:r>
      <w:r w:rsidRPr="006109AD">
        <w:rPr>
          <w:rFonts w:eastAsia="Calibri"/>
          <w:sz w:val="12"/>
        </w:rPr>
        <w:t xml:space="preserve"> </w:t>
      </w:r>
      <w:r w:rsidRPr="006109AD">
        <w:rPr>
          <w:rFonts w:eastAsia="Calibri"/>
        </w:rPr>
        <w:t xml:space="preserve">Affairs at the United States Department of State from April 2009 to June 2013, “Smart Power” and Multilateral Diplomacy, June, </w:t>
      </w:r>
      <w:hyperlink r:id="rId14" w:history="1">
        <w:r w:rsidRPr="00270F2A">
          <w:rPr>
            <w:rStyle w:val="Hyperlink"/>
            <w:rFonts w:eastAsia="Calibri"/>
          </w:rPr>
          <w:t>http://transatlantic.sais-jhu.edu/publications/books/Smarter%20Power/Chapter%204%20brimmer.pdf</w:t>
        </w:r>
      </w:hyperlink>
      <w:r>
        <w:rPr>
          <w:rFonts w:eastAsia="Calibri"/>
        </w:rPr>
        <w:t>] Recut Justin</w:t>
      </w:r>
    </w:p>
    <w:p w14:paraId="174F0AAB" w14:textId="77777777" w:rsidR="004E6EEF" w:rsidRDefault="004E6EEF" w:rsidP="004E6EEF">
      <w:pPr>
        <w:rPr>
          <w:rFonts w:eastAsia="Calibri"/>
          <w:sz w:val="14"/>
        </w:rPr>
      </w:pPr>
      <w:r w:rsidRPr="006109AD">
        <w:rPr>
          <w:rFonts w:eastAsia="Calibri"/>
          <w:sz w:val="14"/>
        </w:rPr>
        <w:t xml:space="preserve">Over the subsequent decade, the variable definitions of </w:t>
      </w:r>
      <w:r w:rsidRPr="006109AD">
        <w:rPr>
          <w:rFonts w:eastAsia="Calibri"/>
          <w:u w:val="single"/>
        </w:rPr>
        <w:t>Smart Power</w:t>
      </w:r>
      <w:r w:rsidRPr="006109AD">
        <w:rPr>
          <w:rFonts w:eastAsia="Calibri"/>
          <w:sz w:val="14"/>
        </w:rPr>
        <w:t xml:space="preserve"> have evolved to </w:t>
      </w:r>
      <w:r w:rsidRPr="006109AD">
        <w:rPr>
          <w:rFonts w:eastAsia="Calibri"/>
          <w:u w:val="single"/>
        </w:rPr>
        <w:t>reflect a rapidly changing foreign affairs landscape</w:t>
      </w:r>
      <w:r w:rsidRPr="006109AD">
        <w:rPr>
          <w:rFonts w:eastAsia="Calibri"/>
          <w:sz w:val="14"/>
        </w:rPr>
        <w:t xml:space="preserve"> – a landscape </w:t>
      </w:r>
      <w:r w:rsidRPr="006109AD">
        <w:rPr>
          <w:rFonts w:eastAsia="Calibri"/>
          <w:u w:val="single"/>
        </w:rPr>
        <w:t>shaped increasingly by transnational issues</w:t>
      </w:r>
      <w:r w:rsidRPr="006109AD">
        <w:rPr>
          <w:rFonts w:eastAsia="Calibri"/>
          <w:sz w:val="14"/>
        </w:rPr>
        <w:t xml:space="preserve"> and what can only be described as truly global challenges. Nations of the world must now calibrate their foreign policy investments to try to leverage new opportunities while protecting their interests from emerging vulnerabilities. </w:t>
      </w:r>
      <w:r w:rsidRPr="006109AD">
        <w:rPr>
          <w:rFonts w:eastAsia="Calibri"/>
          <w:u w:val="single"/>
        </w:rPr>
        <w:t>Smart Power is no longer an alternative path; it is</w:t>
      </w:r>
      <w:r w:rsidRPr="006109AD">
        <w:rPr>
          <w:rFonts w:eastAsia="Calibri"/>
          <w:sz w:val="14"/>
        </w:rPr>
        <w:t xml:space="preserve"> a four-lane </w:t>
      </w:r>
      <w:r w:rsidRPr="006109AD">
        <w:rPr>
          <w:rFonts w:eastAsia="Calibri"/>
          <w:iCs/>
          <w:u w:val="single"/>
          <w:bdr w:val="single" w:sz="8" w:space="0" w:color="auto"/>
        </w:rPr>
        <w:t>imperative</w:t>
      </w:r>
      <w:r w:rsidRPr="006109AD">
        <w:rPr>
          <w:rFonts w:eastAsia="Calibri"/>
          <w:sz w:val="14"/>
        </w:rPr>
        <w:t xml:space="preserve">. </w:t>
      </w:r>
      <w:proofErr w:type="gramStart"/>
      <w:r w:rsidRPr="006109AD">
        <w:rPr>
          <w:rFonts w:eastAsia="Calibri"/>
          <w:sz w:val="12"/>
        </w:rPr>
        <w:t>¶</w:t>
      </w:r>
      <w:r w:rsidRPr="006109AD">
        <w:rPr>
          <w:rFonts w:eastAsia="Calibri"/>
          <w:sz w:val="14"/>
        </w:rPr>
        <w:t xml:space="preserve">  </w:t>
      </w:r>
      <w:r w:rsidRPr="008173BF">
        <w:rPr>
          <w:rFonts w:eastAsia="Calibri"/>
          <w:highlight w:val="green"/>
          <w:u w:val="single"/>
        </w:rPr>
        <w:t>The</w:t>
      </w:r>
      <w:proofErr w:type="gramEnd"/>
      <w:r w:rsidRPr="008173BF">
        <w:rPr>
          <w:rFonts w:eastAsia="Calibri"/>
          <w:highlight w:val="green"/>
          <w:u w:val="single"/>
        </w:rPr>
        <w:t xml:space="preserve"> world</w:t>
      </w:r>
      <w:r w:rsidRPr="006109AD">
        <w:rPr>
          <w:rFonts w:eastAsia="Calibri"/>
          <w:u w:val="single"/>
        </w:rPr>
        <w:t xml:space="preserve"> </w:t>
      </w:r>
      <w:r w:rsidRPr="006109AD">
        <w:rPr>
          <w:rFonts w:eastAsia="Calibri"/>
          <w:sz w:val="14"/>
        </w:rPr>
        <w:t xml:space="preserve">in 2014 </w:t>
      </w:r>
      <w:r w:rsidRPr="008173BF">
        <w:rPr>
          <w:rFonts w:eastAsia="Calibri"/>
          <w:highlight w:val="green"/>
          <w:u w:val="single"/>
        </w:rPr>
        <w:t>is</w:t>
      </w:r>
      <w:r w:rsidRPr="006109AD">
        <w:rPr>
          <w:rFonts w:eastAsia="Calibri"/>
          <w:u w:val="single"/>
        </w:rPr>
        <w:t xml:space="preserve"> fundamentally different</w:t>
      </w:r>
      <w:r w:rsidRPr="006109AD">
        <w:rPr>
          <w:rFonts w:eastAsia="Calibri"/>
          <w:sz w:val="14"/>
        </w:rPr>
        <w:t xml:space="preserve"> from previous periods, growing </w:t>
      </w:r>
      <w:r w:rsidRPr="00C855A4">
        <w:rPr>
          <w:rFonts w:eastAsia="Calibri"/>
          <w:u w:val="single"/>
        </w:rPr>
        <w:t xml:space="preserve">vastly more </w:t>
      </w:r>
      <w:r w:rsidRPr="008173BF">
        <w:rPr>
          <w:rFonts w:eastAsia="Calibri"/>
          <w:highlight w:val="green"/>
          <w:u w:val="single"/>
        </w:rPr>
        <w:t>interconnected</w:t>
      </w:r>
      <w:r w:rsidRPr="006109AD">
        <w:rPr>
          <w:rFonts w:eastAsia="Calibri"/>
          <w:u w:val="single"/>
        </w:rPr>
        <w:t>,</w:t>
      </w:r>
      <w:r w:rsidRPr="006109AD">
        <w:rPr>
          <w:rFonts w:eastAsia="Calibri"/>
          <w:sz w:val="14"/>
        </w:rPr>
        <w:t xml:space="preserve"> </w:t>
      </w:r>
      <w:r w:rsidRPr="006109AD">
        <w:rPr>
          <w:rFonts w:eastAsia="Calibri"/>
          <w:u w:val="single"/>
        </w:rPr>
        <w:t xml:space="preserve">interdependent, networked, </w:t>
      </w:r>
      <w:r w:rsidRPr="008173BF">
        <w:rPr>
          <w:rFonts w:eastAsia="Calibri"/>
          <w:highlight w:val="green"/>
          <w:u w:val="single"/>
        </w:rPr>
        <w:t>and complex</w:t>
      </w:r>
      <w:r w:rsidRPr="006109AD">
        <w:rPr>
          <w:rFonts w:eastAsia="Calibri"/>
          <w:sz w:val="14"/>
        </w:rPr>
        <w:t xml:space="preserve">. </w:t>
      </w:r>
      <w:r w:rsidRPr="006109AD">
        <w:rPr>
          <w:rFonts w:eastAsia="Calibri"/>
          <w:u w:val="single"/>
        </w:rPr>
        <w:t xml:space="preserve">National </w:t>
      </w:r>
      <w:r w:rsidRPr="008173BF">
        <w:rPr>
          <w:rFonts w:eastAsia="Calibri"/>
          <w:highlight w:val="green"/>
          <w:u w:val="single"/>
        </w:rPr>
        <w:t>economies are</w:t>
      </w:r>
      <w:r w:rsidRPr="006109AD">
        <w:rPr>
          <w:rFonts w:eastAsia="Calibri"/>
          <w:sz w:val="14"/>
        </w:rPr>
        <w:t xml:space="preserve"> in many cases </w:t>
      </w:r>
      <w:r w:rsidRPr="006109AD">
        <w:rPr>
          <w:rFonts w:eastAsia="Calibri"/>
          <w:u w:val="single"/>
        </w:rPr>
        <w:t xml:space="preserve">inextricably </w:t>
      </w:r>
      <w:r w:rsidRPr="008173BF">
        <w:rPr>
          <w:rFonts w:eastAsia="Calibri"/>
          <w:highlight w:val="green"/>
          <w:u w:val="single"/>
        </w:rPr>
        <w:t>intertwined</w:t>
      </w:r>
      <w:r w:rsidRPr="006109AD">
        <w:rPr>
          <w:rFonts w:eastAsia="Calibri"/>
          <w:sz w:val="14"/>
        </w:rPr>
        <w:t xml:space="preserve">, with cross-border imports and exports increasing nearly tenfold over the past forty years, and more than doubling over just the past decade. At the same time, </w:t>
      </w:r>
      <w:r w:rsidRPr="006109AD">
        <w:rPr>
          <w:rFonts w:eastAsia="Calibri"/>
          <w:u w:val="single"/>
        </w:rPr>
        <w:t xml:space="preserve">we are all </w:t>
      </w:r>
      <w:r w:rsidRPr="006109AD">
        <w:rPr>
          <w:rFonts w:eastAsia="Calibri"/>
          <w:sz w:val="14"/>
        </w:rPr>
        <w:t xml:space="preserve">connected – and </w:t>
      </w:r>
      <w:r w:rsidRPr="006109AD">
        <w:rPr>
          <w:rFonts w:eastAsia="Calibri"/>
          <w:u w:val="single"/>
        </w:rPr>
        <w:t>connected immediately</w:t>
      </w:r>
      <w:r w:rsidRPr="006109AD">
        <w:rPr>
          <w:rFonts w:eastAsia="Calibri"/>
          <w:sz w:val="14"/>
        </w:rPr>
        <w:t xml:space="preserve"> – </w:t>
      </w:r>
      <w:r w:rsidRPr="006109AD">
        <w:rPr>
          <w:rFonts w:eastAsia="Calibri"/>
          <w:u w:val="single"/>
        </w:rPr>
        <w:t>to news and events</w:t>
      </w:r>
      <w:r w:rsidRPr="006109AD">
        <w:rPr>
          <w:rFonts w:eastAsia="Calibri"/>
          <w:sz w:val="14"/>
        </w:rPr>
        <w:t xml:space="preserve"> that in past generations would have been restricted to their local </w:t>
      </w:r>
      <w:proofErr w:type="gramStart"/>
      <w:r w:rsidRPr="006109AD">
        <w:rPr>
          <w:rFonts w:eastAsia="Calibri"/>
          <w:sz w:val="14"/>
        </w:rPr>
        <w:t>vicinities.</w:t>
      </w:r>
      <w:r w:rsidRPr="006109AD">
        <w:rPr>
          <w:rFonts w:eastAsia="Calibri"/>
          <w:sz w:val="12"/>
        </w:rPr>
        <w:t>¶</w:t>
      </w:r>
      <w:proofErr w:type="gramEnd"/>
      <w:r w:rsidRPr="006109AD">
        <w:rPr>
          <w:rFonts w:eastAsia="Calibri"/>
          <w:sz w:val="14"/>
        </w:rPr>
        <w:t xml:space="preserve">  Consider, for example, the 2011 tsunami that devastated parts of Japan. Not only did we know in real time of the earthquake that triggered the tsunami, </w:t>
      </w:r>
      <w:proofErr w:type="gramStart"/>
      <w:r w:rsidRPr="006109AD">
        <w:rPr>
          <w:rFonts w:eastAsia="Calibri"/>
          <w:sz w:val="14"/>
        </w:rPr>
        <w:t>we</w:t>
      </w:r>
      <w:proofErr w:type="gramEnd"/>
      <w:r w:rsidRPr="006109AD">
        <w:rPr>
          <w:rFonts w:eastAsia="Calibri"/>
          <w:sz w:val="14"/>
        </w:rPr>
        <w:t xml:space="preserv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w:t>
      </w:r>
      <w:r w:rsidRPr="006109AD">
        <w:rPr>
          <w:rFonts w:eastAsia="Calibri"/>
          <w:sz w:val="12"/>
        </w:rPr>
        <w:t>¶</w:t>
      </w:r>
      <w:r w:rsidRPr="006109AD">
        <w:rPr>
          <w:rFonts w:eastAsia="Calibri"/>
          <w:sz w:val="14"/>
        </w:rPr>
        <w:t xml:space="preserve"> </w:t>
      </w:r>
      <w:r w:rsidRPr="006109AD">
        <w:rPr>
          <w:rFonts w:eastAsia="Calibri"/>
          <w:u w:val="single"/>
        </w:rPr>
        <w:t xml:space="preserve">At the same time, </w:t>
      </w:r>
      <w:r w:rsidRPr="00C855A4">
        <w:rPr>
          <w:rFonts w:eastAsia="Calibri"/>
          <w:u w:val="single"/>
        </w:rPr>
        <w:t xml:space="preserve">global </w:t>
      </w:r>
      <w:r w:rsidRPr="008173BF">
        <w:rPr>
          <w:rFonts w:eastAsia="Calibri"/>
          <w:highlight w:val="green"/>
          <w:u w:val="single"/>
        </w:rPr>
        <w:t xml:space="preserve">power </w:t>
      </w:r>
      <w:r w:rsidRPr="00C855A4">
        <w:rPr>
          <w:rFonts w:eastAsia="Calibri"/>
          <w:u w:val="single"/>
        </w:rPr>
        <w:t xml:space="preserve">is </w:t>
      </w:r>
      <w:r w:rsidRPr="008173BF">
        <w:rPr>
          <w:rFonts w:eastAsia="Calibri"/>
          <w:highlight w:val="green"/>
          <w:u w:val="single"/>
        </w:rPr>
        <w:t>more diffuse today than in centuries</w:t>
      </w:r>
      <w:r w:rsidRPr="006109AD">
        <w:rPr>
          <w:rFonts w:eastAsia="Calibri"/>
          <w:sz w:val="14"/>
        </w:rPr>
        <w:t xml:space="preserve">. </w:t>
      </w:r>
      <w:r w:rsidRPr="006109AD">
        <w:rPr>
          <w:rFonts w:eastAsia="Calibri"/>
          <w:u w:val="single"/>
        </w:rPr>
        <w:t xml:space="preserve">Although predictions of the nation-state’s demise have gone unrealized, </w:t>
      </w:r>
      <w:r w:rsidRPr="008173BF">
        <w:rPr>
          <w:rFonts w:eastAsia="Calibri"/>
          <w:highlight w:val="green"/>
          <w:u w:val="single"/>
        </w:rPr>
        <w:t>non-state actors</w:t>
      </w:r>
      <w:r w:rsidRPr="006109AD">
        <w:rPr>
          <w:rFonts w:eastAsia="Calibri"/>
          <w:sz w:val="14"/>
        </w:rPr>
        <w:t xml:space="preserve"> – including NGOs, corporations, and international organizations - </w:t>
      </w:r>
      <w:r w:rsidRPr="008173BF">
        <w:rPr>
          <w:rFonts w:eastAsia="Calibri"/>
          <w:highlight w:val="green"/>
          <w:u w:val="single"/>
        </w:rPr>
        <w:t xml:space="preserve">are more influential </w:t>
      </w:r>
      <w:r w:rsidRPr="006109AD">
        <w:rPr>
          <w:rFonts w:eastAsia="Calibri"/>
          <w:u w:val="single"/>
        </w:rPr>
        <w:t>today than</w:t>
      </w:r>
      <w:r w:rsidRPr="006109AD">
        <w:rPr>
          <w:rFonts w:eastAsia="Calibri"/>
          <w:sz w:val="14"/>
        </w:rPr>
        <w:t xml:space="preserve"> perhaps </w:t>
      </w:r>
      <w:r w:rsidRPr="006109AD">
        <w:rPr>
          <w:rFonts w:eastAsia="Calibri"/>
          <w:u w:val="single"/>
        </w:rPr>
        <w:t>at any point in human history. The same might be said for transnational criminal networks and other harmful actors.</w:t>
      </w:r>
      <w:r w:rsidRPr="006109AD">
        <w:rPr>
          <w:rFonts w:eastAsia="Calibri"/>
          <w:sz w:val="14"/>
        </w:rPr>
        <w:t xml:space="preserve"> Concurrently, we are witnessing the rise of new centers of influence – the so-called “</w:t>
      </w:r>
      <w:r w:rsidRPr="00C855A4">
        <w:rPr>
          <w:rFonts w:eastAsia="Calibri"/>
          <w:sz w:val="14"/>
        </w:rPr>
        <w:t>emerging</w:t>
      </w:r>
      <w:r w:rsidRPr="006109AD">
        <w:rPr>
          <w:rFonts w:eastAsia="Calibri"/>
          <w:sz w:val="14"/>
        </w:rPr>
        <w:t xml:space="preserve">”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w:t>
      </w:r>
      <w:r w:rsidRPr="006109AD">
        <w:rPr>
          <w:rFonts w:eastAsia="Calibri"/>
          <w:sz w:val="12"/>
        </w:rPr>
        <w:t>¶</w:t>
      </w:r>
      <w:r w:rsidRPr="006109AD">
        <w:rPr>
          <w:rFonts w:eastAsia="Calibri"/>
          <w:sz w:val="14"/>
        </w:rPr>
        <w:t xml:space="preserve"> </w:t>
      </w:r>
      <w:r w:rsidRPr="006109AD">
        <w:rPr>
          <w:rFonts w:eastAsia="Calibri"/>
          <w:u w:val="single"/>
        </w:rPr>
        <w:t>It is this new, more diffused global system that must now find means of addressing today’s pressing global challenges – challenges that in many cases demand Smart Power ingenuity.</w:t>
      </w:r>
      <w:r w:rsidRPr="006109AD">
        <w:rPr>
          <w:rFonts w:eastAsia="Calibri"/>
          <w:sz w:val="14"/>
        </w:rPr>
        <w:t xml:space="preserve"> </w:t>
      </w:r>
      <w:r w:rsidRPr="008173BF">
        <w:rPr>
          <w:rFonts w:eastAsia="Calibri"/>
          <w:highlight w:val="green"/>
          <w:u w:val="single"/>
        </w:rPr>
        <w:t xml:space="preserve">From </w:t>
      </w:r>
      <w:r w:rsidRPr="008173BF">
        <w:rPr>
          <w:rFonts w:eastAsia="Calibri"/>
          <w:iCs/>
          <w:highlight w:val="green"/>
          <w:u w:val="single"/>
          <w:bdr w:val="single" w:sz="8" w:space="0" w:color="auto"/>
        </w:rPr>
        <w:lastRenderedPageBreak/>
        <w:t>terrorism to</w:t>
      </w:r>
      <w:r w:rsidRPr="006109AD">
        <w:rPr>
          <w:rFonts w:eastAsia="Calibri"/>
        </w:rPr>
        <w:t xml:space="preserve"> </w:t>
      </w:r>
      <w:r w:rsidRPr="006109AD">
        <w:rPr>
          <w:rFonts w:eastAsia="Calibri"/>
          <w:sz w:val="14"/>
        </w:rPr>
        <w:t xml:space="preserve">nuclear </w:t>
      </w:r>
      <w:r w:rsidRPr="006109AD">
        <w:rPr>
          <w:rFonts w:eastAsia="Calibri"/>
          <w:sz w:val="14"/>
          <w:szCs w:val="14"/>
        </w:rPr>
        <w:t>proliferation</w:t>
      </w:r>
      <w:r w:rsidRPr="006109AD">
        <w:rPr>
          <w:rFonts w:eastAsia="Calibri"/>
        </w:rPr>
        <w:t xml:space="preserve">, </w:t>
      </w:r>
      <w:r w:rsidRPr="008173BF">
        <w:rPr>
          <w:rFonts w:eastAsia="Calibri"/>
          <w:iCs/>
          <w:highlight w:val="green"/>
          <w:u w:val="single"/>
          <w:bdr w:val="single" w:sz="8" w:space="0" w:color="auto"/>
        </w:rPr>
        <w:t>climate</w:t>
      </w:r>
      <w:r w:rsidRPr="006109AD">
        <w:rPr>
          <w:rFonts w:eastAsia="Calibri"/>
          <w:iCs/>
          <w:u w:val="single"/>
          <w:bdr w:val="single" w:sz="8" w:space="0" w:color="auto"/>
        </w:rPr>
        <w:t xml:space="preserve"> change </w:t>
      </w:r>
      <w:r w:rsidRPr="008173BF">
        <w:rPr>
          <w:rFonts w:eastAsia="Calibri"/>
          <w:iCs/>
          <w:highlight w:val="green"/>
          <w:u w:val="single"/>
          <w:bdr w:val="single" w:sz="8" w:space="0" w:color="auto"/>
        </w:rPr>
        <w:t>to pandemic disease</w:t>
      </w:r>
      <w:r w:rsidRPr="006109AD">
        <w:rPr>
          <w:rFonts w:eastAsia="Calibri"/>
          <w:iCs/>
          <w:u w:val="single"/>
          <w:bdr w:val="single" w:sz="8" w:space="0" w:color="auto"/>
        </w:rPr>
        <w:t xml:space="preserve">, transnational </w:t>
      </w:r>
      <w:r w:rsidRPr="008173BF">
        <w:rPr>
          <w:rFonts w:eastAsia="Calibri"/>
          <w:iCs/>
          <w:highlight w:val="green"/>
          <w:u w:val="single"/>
          <w:bdr w:val="single" w:sz="8" w:space="0" w:color="auto"/>
        </w:rPr>
        <w:t xml:space="preserve">crime to </w:t>
      </w:r>
      <w:proofErr w:type="spellStart"/>
      <w:r w:rsidRPr="008173BF">
        <w:rPr>
          <w:rFonts w:eastAsia="Calibri"/>
          <w:iCs/>
          <w:highlight w:val="green"/>
          <w:u w:val="single"/>
          <w:bdr w:val="single" w:sz="8" w:space="0" w:color="auto"/>
        </w:rPr>
        <w:t>cyber</w:t>
      </w:r>
      <w:r w:rsidRPr="006109AD">
        <w:rPr>
          <w:rFonts w:eastAsia="Calibri"/>
          <w:iCs/>
          <w:u w:val="single"/>
          <w:bdr w:val="single" w:sz="8" w:space="0" w:color="auto"/>
        </w:rPr>
        <w:t xml:space="preserve"> attacks</w:t>
      </w:r>
      <w:proofErr w:type="spellEnd"/>
      <w:r w:rsidRPr="006109AD">
        <w:rPr>
          <w:rFonts w:eastAsia="Calibri"/>
          <w:iCs/>
          <w:u w:val="single"/>
          <w:bdr w:val="single" w:sz="8" w:space="0" w:color="auto"/>
        </w:rPr>
        <w:t>,</w:t>
      </w:r>
      <w:r w:rsidRPr="006109AD">
        <w:rPr>
          <w:rFonts w:eastAsia="Calibri"/>
          <w:u w:val="single"/>
        </w:rPr>
        <w:t xml:space="preserve"> violations of fundamental </w:t>
      </w:r>
      <w:r w:rsidRPr="008173BF">
        <w:rPr>
          <w:rFonts w:eastAsia="Calibri"/>
          <w:highlight w:val="green"/>
          <w:u w:val="single"/>
        </w:rPr>
        <w:t>human rights to natural disasters</w:t>
      </w:r>
      <w:r w:rsidRPr="006109AD">
        <w:rPr>
          <w:rFonts w:eastAsia="Calibri"/>
          <w:u w:val="single"/>
        </w:rPr>
        <w:t xml:space="preserve">, </w:t>
      </w:r>
      <w:r w:rsidRPr="008173BF">
        <w:rPr>
          <w:rFonts w:eastAsia="Calibri"/>
          <w:highlight w:val="green"/>
          <w:u w:val="single"/>
        </w:rPr>
        <w:t xml:space="preserve">today’s </w:t>
      </w:r>
      <w:r w:rsidRPr="00C855A4">
        <w:rPr>
          <w:rFonts w:eastAsia="Calibri"/>
          <w:iCs/>
          <w:u w:val="single"/>
          <w:bdr w:val="single" w:sz="8" w:space="0" w:color="auto"/>
        </w:rPr>
        <w:t xml:space="preserve">most </w:t>
      </w:r>
      <w:r w:rsidRPr="008173BF">
        <w:rPr>
          <w:rFonts w:eastAsia="Calibri"/>
          <w:iCs/>
          <w:highlight w:val="green"/>
          <w:u w:val="single"/>
          <w:bdr w:val="single" w:sz="8" w:space="0" w:color="auto"/>
        </w:rPr>
        <w:t>urgent security challenges</w:t>
      </w:r>
      <w:r w:rsidRPr="008173BF">
        <w:rPr>
          <w:rFonts w:eastAsia="Calibri"/>
          <w:highlight w:val="green"/>
          <w:u w:val="single"/>
        </w:rPr>
        <w:t xml:space="preserve"> pay no heed to state borders</w:t>
      </w:r>
      <w:r w:rsidRPr="006109AD">
        <w:rPr>
          <w:rFonts w:eastAsia="Calibri"/>
          <w:u w:val="single"/>
        </w:rPr>
        <w:t xml:space="preserve">. </w:t>
      </w:r>
      <w:r w:rsidRPr="006109AD">
        <w:rPr>
          <w:rFonts w:eastAsia="Calibri"/>
          <w:sz w:val="12"/>
        </w:rPr>
        <w:t>¶</w:t>
      </w:r>
      <w:r w:rsidRPr="006109AD">
        <w:rPr>
          <w:rFonts w:eastAsia="Calibri"/>
          <w:sz w:val="14"/>
        </w:rPr>
        <w:t xml:space="preserve"> So, just as global power is more diffuse, so too are the opposing threats and challenges, and </w:t>
      </w:r>
      <w:r w:rsidRPr="006109AD">
        <w:rPr>
          <w:rFonts w:eastAsia="Calibri"/>
          <w:u w:val="single"/>
        </w:rPr>
        <w:t xml:space="preserve">it is in this new reality that </w:t>
      </w:r>
      <w:r w:rsidRPr="006109AD">
        <w:rPr>
          <w:rFonts w:eastAsia="Calibri"/>
          <w:iCs/>
          <w:u w:val="single"/>
          <w:bdr w:val="single" w:sz="8" w:space="0" w:color="auto"/>
        </w:rPr>
        <w:t>the United States must define and employ its Smart Power resources.</w:t>
      </w:r>
      <w:r w:rsidRPr="006109AD">
        <w:rPr>
          <w:rFonts w:eastAsia="Calibri"/>
          <w:sz w:val="14"/>
        </w:rPr>
        <w:t xml:space="preserve"> </w:t>
      </w:r>
      <w:r w:rsidRPr="006109AD">
        <w:rPr>
          <w:rFonts w:eastAsia="Calibri"/>
          <w:u w:val="single"/>
        </w:rPr>
        <w:t xml:space="preserve">That reality demands a definition that must now far </w:t>
      </w:r>
      <w:r w:rsidRPr="006109AD">
        <w:rPr>
          <w:rFonts w:eastAsia="Calibri"/>
          <w:iCs/>
          <w:u w:val="single"/>
          <w:bdr w:val="single" w:sz="8" w:space="0" w:color="auto"/>
        </w:rPr>
        <w:t xml:space="preserve">exceed the origin parameters of hard and soft. </w:t>
      </w:r>
      <w:r w:rsidRPr="006109AD">
        <w:rPr>
          <w:rFonts w:eastAsia="Calibri"/>
          <w:u w:val="single"/>
        </w:rPr>
        <w:t>Many of these challenges would be unresponsive to traditional Hard tools (coercion, economic sanctions, military force</w:t>
      </w:r>
      <w:r w:rsidRPr="006109AD">
        <w:rPr>
          <w:rFonts w:eastAsia="Calibri"/>
          <w:sz w:val="14"/>
        </w:rPr>
        <w:t xml:space="preserve">), </w:t>
      </w:r>
      <w:r w:rsidRPr="006109AD">
        <w:rPr>
          <w:rFonts w:eastAsia="Calibri"/>
          <w:u w:val="single"/>
        </w:rPr>
        <w:t xml:space="preserve">while the application of </w:t>
      </w:r>
      <w:proofErr w:type="gramStart"/>
      <w:r w:rsidRPr="006109AD">
        <w:rPr>
          <w:rFonts w:eastAsia="Calibri"/>
          <w:u w:val="single"/>
        </w:rPr>
        <w:t>Soft</w:t>
      </w:r>
      <w:proofErr w:type="gramEnd"/>
      <w:r w:rsidRPr="006109AD">
        <w:rPr>
          <w:rFonts w:eastAsia="Calibri"/>
          <w:u w:val="single"/>
        </w:rPr>
        <w:t xml:space="preserve"> tools (norm advancement, cultural influence, public diplomacy) in customary channels is likely to provide unsatisfactory impact. </w:t>
      </w:r>
      <w:r w:rsidRPr="006109AD">
        <w:rPr>
          <w:rFonts w:eastAsia="Calibri"/>
          <w:sz w:val="12"/>
        </w:rPr>
        <w:t>¶</w:t>
      </w:r>
      <w:r w:rsidRPr="006109AD">
        <w:rPr>
          <w:rFonts w:eastAsia="Calibri"/>
          <w:sz w:val="14"/>
        </w:rPr>
        <w:t xml:space="preserve"> </w:t>
      </w:r>
      <w:r w:rsidRPr="006109AD">
        <w:rPr>
          <w:rFonts w:eastAsia="Calibri"/>
          <w:u w:val="single"/>
        </w:rPr>
        <w:t xml:space="preserve">Ultimately, </w:t>
      </w:r>
      <w:r w:rsidRPr="008173BF">
        <w:rPr>
          <w:rFonts w:eastAsia="Calibri"/>
          <w:highlight w:val="green"/>
          <w:u w:val="single"/>
        </w:rPr>
        <w:t xml:space="preserve">the </w:t>
      </w:r>
      <w:r w:rsidRPr="008173BF">
        <w:rPr>
          <w:rFonts w:eastAsia="Calibri"/>
          <w:iCs/>
          <w:highlight w:val="green"/>
          <w:u w:val="single"/>
          <w:bdr w:val="single" w:sz="8" w:space="0" w:color="auto"/>
        </w:rPr>
        <w:t xml:space="preserve">other component </w:t>
      </w:r>
      <w:r w:rsidRPr="00C855A4">
        <w:rPr>
          <w:rFonts w:eastAsia="Calibri"/>
          <w:iCs/>
          <w:u w:val="single"/>
          <w:bdr w:val="single" w:sz="8" w:space="0" w:color="auto"/>
        </w:rPr>
        <w:t>necessary</w:t>
      </w:r>
      <w:r w:rsidRPr="006109AD">
        <w:rPr>
          <w:rFonts w:eastAsia="Calibri"/>
          <w:u w:val="single"/>
        </w:rPr>
        <w:t xml:space="preserve"> in today’s Smart Power</w:t>
      </w:r>
      <w:r w:rsidRPr="006109AD">
        <w:rPr>
          <w:rFonts w:eastAsia="Calibri"/>
          <w:sz w:val="14"/>
        </w:rPr>
        <w:t xml:space="preserve"> alchemy </w:t>
      </w:r>
      <w:r w:rsidRPr="008173BF">
        <w:rPr>
          <w:rFonts w:eastAsia="Calibri"/>
          <w:highlight w:val="green"/>
          <w:u w:val="single"/>
        </w:rPr>
        <w:t>is</w:t>
      </w:r>
      <w:r w:rsidRPr="006109AD">
        <w:rPr>
          <w:rFonts w:eastAsia="Calibri"/>
          <w:u w:val="single"/>
        </w:rPr>
        <w:t xml:space="preserve"> </w:t>
      </w:r>
      <w:r w:rsidRPr="006109AD">
        <w:rPr>
          <w:rFonts w:eastAsia="Calibri"/>
          <w:sz w:val="14"/>
        </w:rPr>
        <w:t xml:space="preserve">robust, focused, and </w:t>
      </w:r>
      <w:r w:rsidRPr="00C855A4">
        <w:rPr>
          <w:rFonts w:eastAsia="Calibri"/>
          <w:iCs/>
          <w:u w:val="single"/>
          <w:bdr w:val="single" w:sz="8" w:space="0" w:color="auto"/>
        </w:rPr>
        <w:t xml:space="preserve">sustained </w:t>
      </w:r>
      <w:r w:rsidRPr="008173BF">
        <w:rPr>
          <w:rFonts w:eastAsia="Calibri"/>
          <w:iCs/>
          <w:highlight w:val="green"/>
          <w:u w:val="single"/>
          <w:bdr w:val="single" w:sz="8" w:space="0" w:color="auto"/>
        </w:rPr>
        <w:t>international cooperation</w:t>
      </w:r>
      <w:r w:rsidRPr="006109AD">
        <w:rPr>
          <w:rFonts w:eastAsia="Calibri"/>
          <w:sz w:val="14"/>
        </w:rPr>
        <w:t xml:space="preserve">. In effect, </w:t>
      </w:r>
      <w:r w:rsidRPr="006109AD">
        <w:rPr>
          <w:rFonts w:eastAsia="Calibri"/>
          <w:u w:val="single"/>
        </w:rPr>
        <w:t>in an increasing number of instances, Smart Power must now feature shared power</w:t>
      </w:r>
      <w:r w:rsidRPr="006109AD">
        <w:rPr>
          <w:rFonts w:eastAsia="Calibri"/>
          <w:sz w:val="14"/>
        </w:rPr>
        <w:t xml:space="preserve">, and in that context foreign policy choices must follow two related but distinct axes. </w:t>
      </w:r>
      <w:r w:rsidRPr="006109AD">
        <w:rPr>
          <w:rFonts w:eastAsia="Calibri"/>
          <w:sz w:val="12"/>
        </w:rPr>
        <w:t>¶</w:t>
      </w:r>
      <w:r w:rsidRPr="006109AD">
        <w:rPr>
          <w:rFonts w:eastAsia="Calibri"/>
          <w:sz w:val="14"/>
        </w:rPr>
        <w:t xml:space="preserve"> First, those policy choices must strengthen a state’s overall stature and influence (rather than diminish it), leaving the state undertaking the action in a position of equal or greater global standing. This is easier said than done. </w:t>
      </w:r>
      <w:r w:rsidRPr="006109AD">
        <w:rPr>
          <w:rFonts w:eastAsia="Calibri"/>
          <w:u w:val="single"/>
        </w:rPr>
        <w:t xml:space="preserve">The proliferation in </w:t>
      </w:r>
      <w:r w:rsidRPr="008173BF">
        <w:rPr>
          <w:rFonts w:eastAsia="Calibri"/>
          <w:highlight w:val="green"/>
          <w:u w:val="single"/>
        </w:rPr>
        <w:t>challenges</w:t>
      </w:r>
      <w:r w:rsidRPr="006109AD">
        <w:rPr>
          <w:rFonts w:eastAsia="Calibri"/>
          <w:u w:val="single"/>
        </w:rPr>
        <w:t xml:space="preserve"> facing all states </w:t>
      </w:r>
      <w:r w:rsidRPr="00C855A4">
        <w:rPr>
          <w:rFonts w:eastAsia="Calibri"/>
          <w:u w:val="single"/>
        </w:rPr>
        <w:t xml:space="preserve">has </w:t>
      </w:r>
      <w:r w:rsidRPr="008173BF">
        <w:rPr>
          <w:rFonts w:eastAsia="Calibri"/>
          <w:highlight w:val="green"/>
          <w:u w:val="single"/>
        </w:rPr>
        <w:t>created a need for multiple, simultaneous diplomatic transactions</w:t>
      </w:r>
      <w:r w:rsidRPr="006109AD">
        <w:rPr>
          <w:rFonts w:eastAsia="Calibri"/>
          <w:u w:val="single"/>
        </w:rPr>
        <w:t xml:space="preserve"> among a broadening cast of actors. Given</w:t>
      </w:r>
      <w:r w:rsidRPr="006109AD">
        <w:rPr>
          <w:rFonts w:eastAsia="Calibri"/>
          <w:sz w:val="14"/>
        </w:rPr>
        <w:t xml:space="preserve"> the nature of today’s threats facing states both large and small, those transactions have never been more frequent and at times overlapping – a reality that requires new agility and synchronization within foreign policy hierarchies. </w:t>
      </w:r>
      <w:r w:rsidRPr="006109AD">
        <w:rPr>
          <w:rFonts w:eastAsia="Calibri"/>
          <w:u w:val="single"/>
        </w:rPr>
        <w:t>States that are less capable of responding to this new reality may experience diminished political capital and international standing by acting on contemporary threats in isolation or without a full appreciation of the reigning international sentiment</w:t>
      </w:r>
      <w:r w:rsidRPr="006109AD">
        <w:rPr>
          <w:rFonts w:eastAsia="Calibri"/>
          <w:sz w:val="14"/>
        </w:rPr>
        <w:t xml:space="preserve">. Many </w:t>
      </w:r>
      <w:r w:rsidRPr="006109AD">
        <w:rPr>
          <w:rFonts w:eastAsia="Calibri"/>
          <w:u w:val="single"/>
        </w:rPr>
        <w:t>observers have highlighted U.S. decision-making in</w:t>
      </w:r>
      <w:r w:rsidRPr="006109AD">
        <w:rPr>
          <w:rFonts w:eastAsia="Calibri"/>
          <w:sz w:val="14"/>
        </w:rPr>
        <w:t xml:space="preserve"> advance of the 2003 </w:t>
      </w:r>
      <w:r w:rsidRPr="006109AD">
        <w:rPr>
          <w:rFonts w:eastAsia="Calibri"/>
          <w:u w:val="single"/>
        </w:rPr>
        <w:t>Iraq</w:t>
      </w:r>
      <w:r w:rsidRPr="006109AD">
        <w:rPr>
          <w:rFonts w:eastAsia="Calibri"/>
          <w:sz w:val="14"/>
        </w:rPr>
        <w:t xml:space="preserve"> invasion </w:t>
      </w:r>
      <w:r w:rsidRPr="006109AD">
        <w:rPr>
          <w:rFonts w:eastAsia="Calibri"/>
          <w:u w:val="single"/>
        </w:rPr>
        <w:t>as indicative of just this phenomenon</w:t>
      </w:r>
      <w:r w:rsidRPr="006109AD">
        <w:rPr>
          <w:rFonts w:eastAsia="Calibri"/>
          <w:sz w:val="14"/>
        </w:rPr>
        <w:t xml:space="preserve">. </w:t>
      </w:r>
      <w:r w:rsidRPr="006109AD">
        <w:rPr>
          <w:rFonts w:eastAsia="Calibri"/>
          <w:sz w:val="12"/>
        </w:rPr>
        <w:t>¶</w:t>
      </w:r>
      <w:r w:rsidRPr="006109AD">
        <w:rPr>
          <w:rFonts w:eastAsia="Calibri"/>
          <w:sz w:val="14"/>
        </w:rPr>
        <w:t xml:space="preserve">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w:t>
      </w:r>
      <w:r w:rsidRPr="006109AD">
        <w:rPr>
          <w:rFonts w:eastAsia="Calibri"/>
          <w:sz w:val="12"/>
        </w:rPr>
        <w:t>¶</w:t>
      </w:r>
      <w:r w:rsidRPr="006109AD">
        <w:rPr>
          <w:rFonts w:eastAsia="Calibri"/>
          <w:sz w:val="14"/>
        </w:rPr>
        <w:t xml:space="preserve"> Second, </w:t>
      </w:r>
      <w:r w:rsidRPr="006109AD">
        <w:rPr>
          <w:rFonts w:eastAsia="Calibri"/>
          <w:u w:val="single"/>
        </w:rPr>
        <w:t xml:space="preserve">Smart Power policy choices must contribute to the </w:t>
      </w:r>
      <w:r w:rsidRPr="006109AD">
        <w:rPr>
          <w:rFonts w:eastAsia="Calibri"/>
          <w:iCs/>
          <w:u w:val="single"/>
          <w:bdr w:val="single" w:sz="8" w:space="0" w:color="auto"/>
        </w:rPr>
        <w:t>strength and resilience of the international system.</w:t>
      </w:r>
      <w:r w:rsidRPr="006109AD">
        <w:rPr>
          <w:rFonts w:eastAsia="Calibri"/>
          <w:u w:val="single"/>
        </w:rPr>
        <w:t xml:space="preserve"> </w:t>
      </w:r>
      <w:r w:rsidRPr="006109AD">
        <w:rPr>
          <w:rFonts w:eastAsia="Calibri"/>
          <w:sz w:val="14"/>
        </w:rPr>
        <w:t xml:space="preserve">As noted above, </w:t>
      </w:r>
      <w:r w:rsidRPr="006109AD">
        <w:rPr>
          <w:rFonts w:eastAsia="Calibri"/>
          <w:u w:val="single"/>
        </w:rPr>
        <w:t xml:space="preserve">the globalization of contemporary challenges and security threats has augmented the need for </w:t>
      </w:r>
      <w:r w:rsidRPr="006109AD">
        <w:rPr>
          <w:rFonts w:eastAsia="Calibri"/>
          <w:iCs/>
          <w:u w:val="single"/>
          <w:bdr w:val="single" w:sz="8" w:space="0" w:color="auto"/>
        </w:rPr>
        <w:t xml:space="preserve">effective cooperation among states and other international </w:t>
      </w:r>
      <w:proofErr w:type="gramStart"/>
      <w:r w:rsidRPr="006109AD">
        <w:rPr>
          <w:rFonts w:eastAsia="Calibri"/>
          <w:iCs/>
          <w:u w:val="single"/>
          <w:bdr w:val="single" w:sz="8" w:space="0" w:color="auto"/>
        </w:rPr>
        <w:t>actors</w:t>
      </w:r>
      <w:r w:rsidRPr="006109AD">
        <w:rPr>
          <w:rFonts w:eastAsia="Calibri"/>
          <w:sz w:val="14"/>
        </w:rPr>
        <w:t xml:space="preserve">, </w:t>
      </w:r>
      <w:r w:rsidRPr="006109AD">
        <w:rPr>
          <w:rFonts w:eastAsia="Calibri"/>
          <w:u w:val="single"/>
        </w:rPr>
        <w:t>and</w:t>
      </w:r>
      <w:proofErr w:type="gramEnd"/>
      <w:r w:rsidRPr="006109AD">
        <w:rPr>
          <w:rFonts w:eastAsia="Calibri"/>
          <w:u w:val="single"/>
        </w:rPr>
        <w:t xml:space="preserve"> placed even </w:t>
      </w:r>
      <w:r w:rsidRPr="006109AD">
        <w:rPr>
          <w:rFonts w:eastAsia="Calibri"/>
          <w:iCs/>
          <w:u w:val="single"/>
          <w:bdr w:val="single" w:sz="8" w:space="0" w:color="auto"/>
        </w:rPr>
        <w:t>greater demands</w:t>
      </w:r>
      <w:r w:rsidRPr="006109AD">
        <w:rPr>
          <w:rFonts w:eastAsia="Calibri"/>
          <w:u w:val="single"/>
        </w:rPr>
        <w:t xml:space="preserve"> on the global network of international institutions</w:t>
      </w:r>
      <w:r w:rsidRPr="006109AD">
        <w:rPr>
          <w:rFonts w:eastAsia="Calibri"/>
          <w:sz w:val="14"/>
        </w:rPr>
        <w:t xml:space="preserve">, conferences, frameworks, and groupings </w:t>
      </w:r>
      <w:r w:rsidRPr="006109AD">
        <w:rPr>
          <w:rFonts w:eastAsia="Calibri"/>
          <w:u w:val="single"/>
        </w:rPr>
        <w:t>in which these challenges are more and more frequently addressed.</w:t>
      </w:r>
      <w:r w:rsidRPr="006109AD">
        <w:rPr>
          <w:rFonts w:eastAsia="Calibri"/>
          <w:sz w:val="14"/>
        </w:rPr>
        <w:t xml:space="preserve">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 </w:t>
      </w:r>
    </w:p>
    <w:bookmarkEnd w:id="1"/>
    <w:bookmarkEnd w:id="2"/>
    <w:p w14:paraId="4E58FAEB" w14:textId="77777777" w:rsidR="004E6EEF" w:rsidRPr="00F601E6" w:rsidRDefault="004E6EEF" w:rsidP="004E6EEF"/>
    <w:p w14:paraId="469ED712" w14:textId="77777777" w:rsidR="004E6EEF" w:rsidRPr="006109AD" w:rsidRDefault="004E6EEF" w:rsidP="004E6EEF">
      <w:pPr>
        <w:pStyle w:val="Heading4"/>
        <w:rPr>
          <w:rFonts w:eastAsia="MS Gothic"/>
          <w:u w:val="single"/>
        </w:rPr>
      </w:pPr>
      <w:r w:rsidRPr="006109AD">
        <w:rPr>
          <w:rFonts w:eastAsia="MS Gothic"/>
        </w:rPr>
        <w:t xml:space="preserve">The perm </w:t>
      </w:r>
      <w:r w:rsidRPr="00B621A4">
        <w:rPr>
          <w:rFonts w:eastAsia="MS Gothic"/>
          <w:u w:val="single"/>
        </w:rPr>
        <w:t>wrecks legitimacy</w:t>
      </w:r>
      <w:r>
        <w:rPr>
          <w:rFonts w:eastAsia="MS Gothic"/>
        </w:rPr>
        <w:t>.</w:t>
      </w:r>
      <w:r w:rsidRPr="006109AD">
        <w:rPr>
          <w:rFonts w:eastAsia="MS Gothic"/>
        </w:rPr>
        <w:t xml:space="preserve"> </w:t>
      </w:r>
    </w:p>
    <w:p w14:paraId="56ADB53D" w14:textId="77777777" w:rsidR="004E6EEF" w:rsidRPr="006109AD" w:rsidRDefault="004E6EEF" w:rsidP="004E6EEF">
      <w:pPr>
        <w:rPr>
          <w:rFonts w:eastAsia="Cambria"/>
        </w:rPr>
      </w:pPr>
      <w:proofErr w:type="spellStart"/>
      <w:r w:rsidRPr="006109AD">
        <w:rPr>
          <w:rStyle w:val="Style13ptBold"/>
        </w:rPr>
        <w:t>Shany</w:t>
      </w:r>
      <w:proofErr w:type="spellEnd"/>
      <w:r w:rsidRPr="006109AD">
        <w:rPr>
          <w:rStyle w:val="Style13ptBold"/>
        </w:rPr>
        <w:t>, 14</w:t>
      </w:r>
      <w:r w:rsidRPr="006109AD">
        <w:rPr>
          <w:rFonts w:eastAsia="Cambria"/>
          <w:b/>
          <w:bCs/>
          <w:sz w:val="28"/>
        </w:rPr>
        <w:t xml:space="preserve"> </w:t>
      </w:r>
      <w:r>
        <w:rPr>
          <w:rFonts w:eastAsia="Cambria"/>
        </w:rPr>
        <w:t>–</w:t>
      </w:r>
      <w:r w:rsidRPr="006109AD">
        <w:rPr>
          <w:rFonts w:eastAsia="Cambria"/>
        </w:rPr>
        <w:t xml:space="preserve"> </w:t>
      </w:r>
      <w:r>
        <w:rPr>
          <w:rFonts w:eastAsia="Cambria"/>
        </w:rPr>
        <w:t>[</w:t>
      </w:r>
      <w:r w:rsidRPr="006109AD">
        <w:rPr>
          <w:rFonts w:eastAsia="Cambria"/>
        </w:rPr>
        <w:t xml:space="preserve">Yuval, Hersch </w:t>
      </w:r>
      <w:proofErr w:type="spellStart"/>
      <w:r w:rsidRPr="006109AD">
        <w:rPr>
          <w:rFonts w:eastAsia="Cambria"/>
        </w:rPr>
        <w:t>Lauterpacht</w:t>
      </w:r>
      <w:proofErr w:type="spellEnd"/>
      <w:r w:rsidRPr="006109AD">
        <w:rPr>
          <w:rFonts w:eastAsia="Cambria"/>
        </w:rPr>
        <w:t xml:space="preserve"> Chair in Public International Law and Dean, Hebrew U of Jerusalem, Assessing the Effectiveness of International Courts, Google Books, p. 103-109</w:t>
      </w:r>
      <w:r>
        <w:rPr>
          <w:rFonts w:eastAsia="Cambria"/>
        </w:rPr>
        <w:t>] Recut Justin</w:t>
      </w:r>
    </w:p>
    <w:p w14:paraId="610ECDFC" w14:textId="77777777" w:rsidR="004E6EEF" w:rsidRPr="006109AD" w:rsidRDefault="004E6EEF" w:rsidP="004E6EEF">
      <w:pPr>
        <w:rPr>
          <w:rFonts w:eastAsia="Cambria"/>
          <w:b/>
          <w:u w:val="single"/>
        </w:rPr>
      </w:pPr>
      <w:r w:rsidRPr="00C855A4">
        <w:rPr>
          <w:rFonts w:eastAsia="Cambria"/>
          <w:sz w:val="16"/>
        </w:rPr>
        <w:t xml:space="preserve">Outcome-related factors Judicial independence and impartiality pertain to the rules and conditions governing the judicial decision-making process and to certain practices featured in the judicial decision-making process itself. </w:t>
      </w:r>
      <w:proofErr w:type="gramStart"/>
      <w:r w:rsidRPr="00C855A4">
        <w:rPr>
          <w:rFonts w:eastAsia="Cambria"/>
          <w:sz w:val="16"/>
        </w:rPr>
        <w:t>All of</w:t>
      </w:r>
      <w:proofErr w:type="gramEnd"/>
      <w:r w:rsidRPr="00C855A4">
        <w:rPr>
          <w:rFonts w:eastAsia="Cambria"/>
          <w:sz w:val="16"/>
        </w:rPr>
        <w:t xml:space="preserve"> these notions do not cover, however, the outputs and outcomes of adjudication per se. We have no way of ascertaining merely </w:t>
      </w:r>
      <w:proofErr w:type="gramStart"/>
      <w:r w:rsidRPr="00C855A4">
        <w:rPr>
          <w:rFonts w:eastAsia="Cambria"/>
          <w:sz w:val="16"/>
        </w:rPr>
        <w:t>on the basis of</w:t>
      </w:r>
      <w:proofErr w:type="gramEnd"/>
      <w:r w:rsidRPr="00C855A4">
        <w:rPr>
          <w:rFonts w:eastAsia="Cambria"/>
          <w:sz w:val="16"/>
        </w:rPr>
        <w:t xml:space="preserve"> the contents of an international </w:t>
      </w:r>
      <w:proofErr w:type="spellStart"/>
      <w:r w:rsidRPr="00C855A4">
        <w:rPr>
          <w:rFonts w:eastAsia="Cambria"/>
          <w:sz w:val="16"/>
        </w:rPr>
        <w:t>courts</w:t>
      </w:r>
      <w:proofErr w:type="spellEnd"/>
      <w:r w:rsidRPr="00C855A4">
        <w:rPr>
          <w:rFonts w:eastAsia="Cambria"/>
          <w:sz w:val="16"/>
        </w:rPr>
        <w:t xml:space="preserve"> decision to hold in favor of one party and against the other, or to adopt a specific interpretation of a legal provision, whether the decision has been taken in a manner that is independent and impartial. Still, studying the </w:t>
      </w:r>
      <w:r w:rsidRPr="006109AD">
        <w:rPr>
          <w:rFonts w:eastAsia="Cambria"/>
          <w:b/>
          <w:iCs/>
          <w:u w:val="single"/>
        </w:rPr>
        <w:t>actual outputs and outcomes</w:t>
      </w:r>
      <w:r w:rsidRPr="006109AD">
        <w:rPr>
          <w:rFonts w:eastAsia="Cambria"/>
          <w:u w:val="single"/>
        </w:rPr>
        <w:t xml:space="preserve"> generated by international courts</w:t>
      </w:r>
      <w:r w:rsidRPr="00C855A4">
        <w:rPr>
          <w:rFonts w:eastAsia="Cambria"/>
          <w:sz w:val="16"/>
        </w:rPr>
        <w:t xml:space="preserve"> may </w:t>
      </w:r>
      <w:r w:rsidRPr="006109AD">
        <w:rPr>
          <w:rFonts w:eastAsia="Cambria"/>
          <w:u w:val="single"/>
        </w:rPr>
        <w:t>provide</w:t>
      </w:r>
      <w:r w:rsidRPr="00C855A4">
        <w:rPr>
          <w:rFonts w:eastAsia="Cambria"/>
          <w:sz w:val="16"/>
        </w:rPr>
        <w:t xml:space="preserve"> us with </w:t>
      </w:r>
      <w:r w:rsidRPr="006109AD">
        <w:rPr>
          <w:rFonts w:eastAsia="Cambria"/>
          <w:u w:val="single"/>
        </w:rPr>
        <w:t xml:space="preserve">important insights regarding judicial independence and impartiality. </w:t>
      </w:r>
      <w:r w:rsidRPr="00B621A4">
        <w:rPr>
          <w:rFonts w:eastAsia="Cambria"/>
          <w:b/>
          <w:iCs/>
          <w:u w:val="single"/>
        </w:rPr>
        <w:t>Most significantly</w:t>
      </w:r>
      <w:r w:rsidRPr="00B621A4">
        <w:rPr>
          <w:rFonts w:eastAsia="Cambria"/>
          <w:u w:val="single"/>
        </w:rPr>
        <w:t>,</w:t>
      </w:r>
      <w:r w:rsidRPr="006109AD">
        <w:rPr>
          <w:rFonts w:eastAsia="Cambria"/>
          <w:u w:val="single"/>
        </w:rPr>
        <w:t xml:space="preserve"> the </w:t>
      </w:r>
      <w:r w:rsidRPr="00B621A4">
        <w:rPr>
          <w:rFonts w:eastAsia="Cambria"/>
          <w:u w:val="single"/>
        </w:rPr>
        <w:t xml:space="preserve">courts </w:t>
      </w:r>
      <w:r w:rsidRPr="00B621A4">
        <w:rPr>
          <w:rFonts w:eastAsia="Cambria"/>
          <w:b/>
          <w:iCs/>
          <w:u w:val="single"/>
        </w:rPr>
        <w:t>ongoing record</w:t>
      </w:r>
      <w:r w:rsidRPr="00B621A4">
        <w:rPr>
          <w:rFonts w:eastAsia="Cambria"/>
          <w:u w:val="single"/>
        </w:rPr>
        <w:t xml:space="preserve"> of generating decisions running </w:t>
      </w:r>
      <w:r w:rsidRPr="00B621A4">
        <w:rPr>
          <w:rFonts w:eastAsia="Cambria"/>
          <w:b/>
          <w:iCs/>
          <w:u w:val="single"/>
        </w:rPr>
        <w:t>contrary to the interests of powerful states</w:t>
      </w:r>
      <w:r w:rsidRPr="00B621A4">
        <w:rPr>
          <w:rFonts w:eastAsia="Cambria"/>
          <w:u w:val="single"/>
        </w:rPr>
        <w:t xml:space="preserve"> </w:t>
      </w:r>
      <w:r w:rsidRPr="00B621A4">
        <w:rPr>
          <w:rFonts w:eastAsia="Cambria"/>
          <w:sz w:val="16"/>
        </w:rPr>
        <w:t xml:space="preserve">and other </w:t>
      </w:r>
      <w:r w:rsidRPr="00B621A4">
        <w:rPr>
          <w:rFonts w:eastAsia="Cambria"/>
          <w:u w:val="single"/>
        </w:rPr>
        <w:lastRenderedPageBreak/>
        <w:t xml:space="preserve">constituencies may be </w:t>
      </w:r>
      <w:r w:rsidRPr="00B621A4">
        <w:rPr>
          <w:rFonts w:eastAsia="Cambria"/>
          <w:b/>
          <w:iCs/>
          <w:u w:val="single"/>
        </w:rPr>
        <w:t>prima facie indicative of its actual independence or lack thereof</w:t>
      </w:r>
      <w:r w:rsidRPr="00B621A4">
        <w:rPr>
          <w:rFonts w:eastAsia="Cambria"/>
          <w:sz w:val="16"/>
        </w:rPr>
        <w:t xml:space="preserve"> (</w:t>
      </w:r>
      <w:proofErr w:type="spellStart"/>
      <w:r w:rsidRPr="00B621A4">
        <w:rPr>
          <w:rFonts w:eastAsia="Cambria"/>
          <w:sz w:val="16"/>
        </w:rPr>
        <w:t>ie</w:t>
      </w:r>
      <w:proofErr w:type="spellEnd"/>
      <w:r w:rsidRPr="00B621A4">
        <w:rPr>
          <w:rFonts w:eastAsia="Cambria"/>
          <w:sz w:val="16"/>
        </w:rPr>
        <w:t xml:space="preserve">, a possible proxy for judicial independence). A record of </w:t>
      </w:r>
      <w:r w:rsidRPr="00B621A4">
        <w:rPr>
          <w:rFonts w:eastAsia="Cambria"/>
          <w:u w:val="single"/>
        </w:rPr>
        <w:t xml:space="preserve">court judgments manifesting a </w:t>
      </w:r>
      <w:r w:rsidRPr="00B621A4">
        <w:rPr>
          <w:rFonts w:eastAsia="Cambria"/>
          <w:b/>
          <w:iCs/>
          <w:u w:val="single"/>
        </w:rPr>
        <w:t>clash between law and power</w:t>
      </w:r>
      <w:r w:rsidRPr="00B621A4">
        <w:rPr>
          <w:rFonts w:eastAsia="Cambria"/>
          <w:u w:val="single"/>
        </w:rPr>
        <w:t xml:space="preserve"> would</w:t>
      </w:r>
      <w:r w:rsidRPr="00B621A4">
        <w:rPr>
          <w:rFonts w:eastAsia="Cambria"/>
          <w:sz w:val="16"/>
        </w:rPr>
        <w:t xml:space="preserve"> also, </w:t>
      </w:r>
      <w:r w:rsidRPr="00B621A4">
        <w:rPr>
          <w:rFonts w:eastAsia="Cambria"/>
          <w:u w:val="single"/>
        </w:rPr>
        <w:t xml:space="preserve">most probably, </w:t>
      </w:r>
      <w:r w:rsidRPr="00B621A4">
        <w:rPr>
          <w:rFonts w:eastAsia="Cambria"/>
          <w:b/>
          <w:iCs/>
          <w:u w:val="single"/>
        </w:rPr>
        <w:t>impact the courts reputation for independence</w:t>
      </w:r>
      <w:r w:rsidRPr="00B621A4">
        <w:rPr>
          <w:rFonts w:eastAsia="Cambria"/>
          <w:sz w:val="16"/>
        </w:rPr>
        <w:t xml:space="preserve"> (</w:t>
      </w:r>
      <w:r w:rsidRPr="00B621A4">
        <w:rPr>
          <w:rFonts w:eastAsia="Cambria"/>
          <w:u w:val="single"/>
        </w:rPr>
        <w:t xml:space="preserve">which is a structural asset related, but analytically </w:t>
      </w:r>
      <w:r w:rsidRPr="00B621A4">
        <w:rPr>
          <w:rFonts w:eastAsia="Cambria"/>
          <w:b/>
          <w:iCs/>
          <w:u w:val="single"/>
        </w:rPr>
        <w:t>separate from, actual independence</w:t>
      </w:r>
      <w:r w:rsidRPr="00B621A4">
        <w:rPr>
          <w:rFonts w:eastAsia="Cambria"/>
          <w:sz w:val="16"/>
        </w:rPr>
        <w:t xml:space="preserve">-supporting structures and processes). </w:t>
      </w:r>
      <w:r w:rsidRPr="00B621A4">
        <w:rPr>
          <w:rFonts w:eastAsia="Cambria"/>
          <w:u w:val="single"/>
        </w:rPr>
        <w:t>Thus,</w:t>
      </w:r>
      <w:r w:rsidRPr="00B621A4">
        <w:rPr>
          <w:rFonts w:eastAsia="Cambria"/>
          <w:sz w:val="16"/>
        </w:rPr>
        <w:t xml:space="preserve"> independent structures and processes </w:t>
      </w:r>
      <w:r w:rsidRPr="00B621A4">
        <w:rPr>
          <w:rFonts w:eastAsia="Cambria"/>
          <w:u w:val="single"/>
        </w:rPr>
        <w:t>create a "</w:t>
      </w:r>
      <w:r w:rsidRPr="00B621A4">
        <w:rPr>
          <w:rFonts w:eastAsia="Cambria"/>
          <w:b/>
          <w:iCs/>
          <w:u w:val="single"/>
        </w:rPr>
        <w:t>feedback loop</w:t>
      </w:r>
      <w:r w:rsidRPr="00B621A4">
        <w:rPr>
          <w:rFonts w:eastAsia="Cambria"/>
          <w:sz w:val="16"/>
        </w:rPr>
        <w:t xml:space="preserve">," </w:t>
      </w:r>
      <w:r w:rsidRPr="00B621A4">
        <w:rPr>
          <w:rFonts w:eastAsia="Cambria"/>
          <w:u w:val="single"/>
        </w:rPr>
        <w:t xml:space="preserve">by influencing the courts </w:t>
      </w:r>
      <w:r w:rsidRPr="00B621A4">
        <w:rPr>
          <w:rFonts w:eastAsia="Cambria"/>
          <w:b/>
          <w:iCs/>
          <w:u w:val="single"/>
        </w:rPr>
        <w:t>reputation for independence</w:t>
      </w:r>
      <w:r w:rsidRPr="00B621A4">
        <w:rPr>
          <w:rFonts w:eastAsia="Cambria"/>
          <w:u w:val="single"/>
        </w:rPr>
        <w:t xml:space="preserve">, which </w:t>
      </w:r>
      <w:r w:rsidRPr="00B621A4">
        <w:rPr>
          <w:rFonts w:eastAsia="Cambria"/>
          <w:b/>
          <w:iCs/>
          <w:u w:val="single"/>
        </w:rPr>
        <w:t>affects the courts structures</w:t>
      </w:r>
      <w:r w:rsidRPr="00B621A4">
        <w:rPr>
          <w:rFonts w:eastAsia="Cambria"/>
          <w:u w:val="single"/>
        </w:rPr>
        <w:t xml:space="preserve"> and, in turn, its processes and outcomes</w:t>
      </w:r>
      <w:r w:rsidRPr="00B621A4">
        <w:rPr>
          <w:rFonts w:eastAsia="Cambria"/>
          <w:sz w:val="16"/>
        </w:rPr>
        <w:t>.26</w:t>
      </w:r>
      <w:r w:rsidRPr="00B621A4">
        <w:rPr>
          <w:rFonts w:eastAsia="Cambria"/>
          <w:u w:val="single"/>
        </w:rPr>
        <w:t xml:space="preserve"> </w:t>
      </w:r>
      <w:r w:rsidRPr="00B621A4">
        <w:rPr>
          <w:rFonts w:eastAsia="Cambria"/>
          <w:sz w:val="16"/>
        </w:rPr>
        <w:t>For example, a series of controversial</w:t>
      </w:r>
      <w:r w:rsidRPr="00C855A4">
        <w:rPr>
          <w:rFonts w:eastAsia="Cambria"/>
          <w:sz w:val="16"/>
        </w:rPr>
        <w:t xml:space="preserve"> </w:t>
      </w:r>
      <w:r w:rsidRPr="008173BF">
        <w:rPr>
          <w:rFonts w:eastAsia="Cambria"/>
          <w:highlight w:val="green"/>
          <w:u w:val="single"/>
        </w:rPr>
        <w:t>decisions</w:t>
      </w:r>
      <w:r w:rsidRPr="006109AD">
        <w:rPr>
          <w:rFonts w:eastAsia="Cambria"/>
          <w:u w:val="single"/>
        </w:rPr>
        <w:t xml:space="preserve"> issued by the court deemed as </w:t>
      </w:r>
      <w:r w:rsidRPr="008173BF">
        <w:rPr>
          <w:rFonts w:eastAsia="Cambria"/>
          <w:b/>
          <w:iCs/>
          <w:highlight w:val="green"/>
          <w:u w:val="single"/>
        </w:rPr>
        <w:t>catering to</w:t>
      </w:r>
      <w:r w:rsidRPr="006109AD">
        <w:rPr>
          <w:rFonts w:eastAsia="Cambria"/>
          <w:b/>
          <w:iCs/>
          <w:u w:val="single"/>
        </w:rPr>
        <w:t xml:space="preserve"> the interest of </w:t>
      </w:r>
      <w:r w:rsidRPr="008173BF">
        <w:rPr>
          <w:rFonts w:eastAsia="Cambria"/>
          <w:b/>
          <w:iCs/>
          <w:highlight w:val="green"/>
          <w:u w:val="single"/>
        </w:rPr>
        <w:t>powerful states</w:t>
      </w:r>
      <w:r w:rsidRPr="00C855A4">
        <w:rPr>
          <w:rFonts w:eastAsia="Cambria"/>
          <w:sz w:val="16"/>
        </w:rPr>
        <w:t xml:space="preserve"> (</w:t>
      </w:r>
      <w:r w:rsidRPr="006109AD">
        <w:rPr>
          <w:rFonts w:eastAsia="Cambria"/>
          <w:u w:val="single"/>
        </w:rPr>
        <w:t>an outcome indicator of judicial independence</w:t>
      </w:r>
      <w:r w:rsidRPr="00C855A4">
        <w:rPr>
          <w:rFonts w:eastAsia="Cambria"/>
          <w:sz w:val="16"/>
        </w:rPr>
        <w:t xml:space="preserve">) may </w:t>
      </w:r>
      <w:r w:rsidRPr="008173BF">
        <w:rPr>
          <w:rFonts w:eastAsia="Cambria"/>
          <w:highlight w:val="green"/>
          <w:u w:val="single"/>
        </w:rPr>
        <w:t>suggest</w:t>
      </w:r>
      <w:r w:rsidRPr="006109AD">
        <w:rPr>
          <w:rFonts w:eastAsia="Cambria"/>
          <w:u w:val="single"/>
        </w:rPr>
        <w:t xml:space="preserve"> that the court in question has been operating in a </w:t>
      </w:r>
      <w:r w:rsidRPr="006109AD">
        <w:rPr>
          <w:rFonts w:eastAsia="Cambria"/>
          <w:b/>
          <w:iCs/>
          <w:u w:val="single"/>
        </w:rPr>
        <w:t>less than fully independent manner</w:t>
      </w:r>
      <w:r w:rsidRPr="006109AD">
        <w:rPr>
          <w:rFonts w:eastAsia="Cambria"/>
          <w:u w:val="single"/>
        </w:rPr>
        <w:t xml:space="preserve">, or that an </w:t>
      </w:r>
      <w:r w:rsidRPr="006109AD">
        <w:rPr>
          <w:rFonts w:eastAsia="Cambria"/>
          <w:b/>
          <w:iCs/>
          <w:u w:val="single"/>
        </w:rPr>
        <w:t xml:space="preserve">informal </w:t>
      </w:r>
      <w:r w:rsidRPr="008173BF">
        <w:rPr>
          <w:rFonts w:eastAsia="Cambria"/>
          <w:b/>
          <w:iCs/>
          <w:highlight w:val="green"/>
          <w:u w:val="single"/>
        </w:rPr>
        <w:t>dependenc</w:t>
      </w:r>
      <w:r w:rsidRPr="00B621A4">
        <w:rPr>
          <w:rFonts w:eastAsia="Cambria"/>
          <w:b/>
          <w:iCs/>
          <w:highlight w:val="green"/>
          <w:u w:val="single"/>
        </w:rPr>
        <w:t>y</w:t>
      </w:r>
      <w:r w:rsidRPr="00B621A4">
        <w:rPr>
          <w:rFonts w:eastAsia="Cambria"/>
          <w:highlight w:val="green"/>
          <w:u w:val="single"/>
        </w:rPr>
        <w:t xml:space="preserve"> has been created</w:t>
      </w:r>
      <w:r w:rsidRPr="00B621A4">
        <w:rPr>
          <w:rFonts w:eastAsia="Cambria"/>
          <w:sz w:val="16"/>
          <w:highlight w:val="green"/>
        </w:rPr>
        <w:t>.</w:t>
      </w:r>
      <w:r w:rsidRPr="00C855A4">
        <w:rPr>
          <w:rFonts w:eastAsia="Cambria"/>
          <w:sz w:val="16"/>
        </w:rPr>
        <w:t xml:space="preserve"> </w:t>
      </w:r>
      <w:r w:rsidRPr="006109AD">
        <w:rPr>
          <w:rFonts w:eastAsia="Cambria"/>
          <w:u w:val="single"/>
        </w:rPr>
        <w:t xml:space="preserve">Consequently, the value of the </w:t>
      </w:r>
      <w:proofErr w:type="gramStart"/>
      <w:r w:rsidRPr="006109AD">
        <w:rPr>
          <w:rFonts w:eastAsia="Cambria"/>
          <w:u w:val="single"/>
        </w:rPr>
        <w:t>courts</w:t>
      </w:r>
      <w:proofErr w:type="gramEnd"/>
      <w:r w:rsidRPr="006109AD">
        <w:rPr>
          <w:rFonts w:eastAsia="Cambria"/>
          <w:u w:val="single"/>
        </w:rPr>
        <w:t xml:space="preserve"> </w:t>
      </w:r>
      <w:r w:rsidRPr="008173BF">
        <w:rPr>
          <w:rFonts w:eastAsia="Cambria"/>
          <w:b/>
          <w:iCs/>
          <w:highlight w:val="green"/>
          <w:u w:val="single"/>
        </w:rPr>
        <w:t xml:space="preserve">reputation </w:t>
      </w:r>
      <w:r w:rsidRPr="006109AD">
        <w:rPr>
          <w:rFonts w:eastAsia="Cambria"/>
          <w:b/>
          <w:iCs/>
          <w:u w:val="single"/>
        </w:rPr>
        <w:t>for independence</w:t>
      </w:r>
      <w:r w:rsidRPr="006109AD">
        <w:rPr>
          <w:rFonts w:eastAsia="Cambria"/>
          <w:u w:val="single"/>
        </w:rPr>
        <w:t xml:space="preserve">—an intangible "asset" the court possesses—might </w:t>
      </w:r>
      <w:r w:rsidRPr="008173BF">
        <w:rPr>
          <w:rFonts w:eastAsia="Cambria"/>
          <w:b/>
          <w:iCs/>
          <w:highlight w:val="green"/>
          <w:u w:val="single"/>
        </w:rPr>
        <w:t>decrease</w:t>
      </w:r>
      <w:r w:rsidRPr="006109AD">
        <w:rPr>
          <w:rFonts w:eastAsia="Cambria"/>
          <w:u w:val="single"/>
        </w:rPr>
        <w:t xml:space="preserve">. At the same time, a solid record </w:t>
      </w:r>
      <w:r w:rsidRPr="00C855A4">
        <w:rPr>
          <w:rFonts w:eastAsia="Cambria"/>
          <w:sz w:val="16"/>
        </w:rPr>
        <w:t xml:space="preserve">of "speaking law to power" </w:t>
      </w:r>
      <w:r w:rsidRPr="006109AD">
        <w:rPr>
          <w:rFonts w:eastAsia="Cambria"/>
          <w:u w:val="single"/>
        </w:rPr>
        <w:t xml:space="preserve">may </w:t>
      </w:r>
      <w:r w:rsidRPr="006109AD">
        <w:rPr>
          <w:rFonts w:eastAsia="Cambria"/>
          <w:b/>
          <w:iCs/>
          <w:u w:val="single"/>
        </w:rPr>
        <w:t>strengthen the courts independent image</w:t>
      </w:r>
      <w:r w:rsidRPr="00C855A4">
        <w:rPr>
          <w:rFonts w:eastAsia="Cambria"/>
          <w:sz w:val="16"/>
        </w:rPr>
        <w:t xml:space="preserve">.27 In any event, </w:t>
      </w:r>
      <w:r w:rsidRPr="008173BF">
        <w:rPr>
          <w:rFonts w:eastAsia="Cambria"/>
          <w:highlight w:val="green"/>
          <w:u w:val="single"/>
        </w:rPr>
        <w:t>changes in</w:t>
      </w:r>
      <w:r w:rsidRPr="006109AD">
        <w:rPr>
          <w:rFonts w:eastAsia="Cambria"/>
          <w:u w:val="single"/>
        </w:rPr>
        <w:t xml:space="preserve"> the </w:t>
      </w:r>
      <w:r w:rsidRPr="00B621A4">
        <w:rPr>
          <w:rFonts w:eastAsia="Cambria"/>
          <w:b/>
          <w:iCs/>
          <w:u w:val="single"/>
        </w:rPr>
        <w:t xml:space="preserve">perceived </w:t>
      </w:r>
      <w:r w:rsidRPr="008173BF">
        <w:rPr>
          <w:rFonts w:eastAsia="Cambria"/>
          <w:b/>
          <w:iCs/>
          <w:highlight w:val="green"/>
          <w:u w:val="single"/>
        </w:rPr>
        <w:t>independence</w:t>
      </w:r>
      <w:r w:rsidRPr="006109AD">
        <w:rPr>
          <w:rFonts w:eastAsia="Cambria"/>
          <w:u w:val="single"/>
        </w:rPr>
        <w:t xml:space="preserve"> of international courts</w:t>
      </w:r>
      <w:r w:rsidRPr="00C855A4">
        <w:rPr>
          <w:rFonts w:eastAsia="Cambria"/>
          <w:sz w:val="16"/>
        </w:rPr>
        <w:t xml:space="preserve"> may </w:t>
      </w:r>
      <w:r w:rsidRPr="008173BF">
        <w:rPr>
          <w:rFonts w:eastAsia="Cambria"/>
          <w:b/>
          <w:iCs/>
          <w:highlight w:val="green"/>
          <w:u w:val="single"/>
        </w:rPr>
        <w:t>impact</w:t>
      </w:r>
      <w:r w:rsidRPr="006109AD">
        <w:rPr>
          <w:rFonts w:eastAsia="Cambria"/>
          <w:b/>
          <w:iCs/>
          <w:u w:val="single"/>
        </w:rPr>
        <w:t xml:space="preserve"> these courts' </w:t>
      </w:r>
      <w:r w:rsidRPr="008173BF">
        <w:rPr>
          <w:rFonts w:eastAsia="Cambria"/>
          <w:b/>
          <w:iCs/>
          <w:highlight w:val="green"/>
          <w:u w:val="single"/>
        </w:rPr>
        <w:t>legitimacy</w:t>
      </w:r>
      <w:r w:rsidRPr="006109AD">
        <w:rPr>
          <w:rFonts w:eastAsia="Cambria"/>
          <w:u w:val="single"/>
        </w:rPr>
        <w:t xml:space="preserve"> in the eyes of potential </w:t>
      </w:r>
      <w:r w:rsidRPr="00B621A4">
        <w:rPr>
          <w:rFonts w:eastAsia="Cambria"/>
          <w:u w:val="single"/>
        </w:rPr>
        <w:t xml:space="preserve">parties and </w:t>
      </w:r>
      <w:r w:rsidRPr="00B621A4">
        <w:rPr>
          <w:rFonts w:eastAsia="Cambria"/>
          <w:b/>
          <w:iCs/>
          <w:u w:val="single"/>
        </w:rPr>
        <w:t xml:space="preserve">render them </w:t>
      </w:r>
      <w:proofErr w:type="gramStart"/>
      <w:r w:rsidRPr="00B621A4">
        <w:rPr>
          <w:rFonts w:eastAsia="Cambria"/>
          <w:b/>
          <w:iCs/>
          <w:u w:val="single"/>
        </w:rPr>
        <w:t>more or less credible</w:t>
      </w:r>
      <w:proofErr w:type="gramEnd"/>
      <w:r w:rsidRPr="00B621A4">
        <w:rPr>
          <w:rFonts w:eastAsia="Cambria"/>
          <w:u w:val="single"/>
        </w:rPr>
        <w:t xml:space="preserve"> institutions. The </w:t>
      </w:r>
      <w:r w:rsidRPr="00B621A4">
        <w:rPr>
          <w:rFonts w:eastAsia="Cambria"/>
          <w:b/>
          <w:iCs/>
          <w:u w:val="single"/>
        </w:rPr>
        <w:t>newly acquired or lost credibility</w:t>
      </w:r>
      <w:r w:rsidRPr="00B621A4">
        <w:rPr>
          <w:rFonts w:eastAsia="Cambria"/>
          <w:sz w:val="16"/>
        </w:rPr>
        <w:t xml:space="preserve"> may, </w:t>
      </w:r>
      <w:r w:rsidRPr="00B621A4">
        <w:rPr>
          <w:rFonts w:eastAsia="Cambria"/>
          <w:u w:val="single"/>
        </w:rPr>
        <w:t xml:space="preserve">in turn, </w:t>
      </w:r>
      <w:r w:rsidRPr="00B621A4">
        <w:rPr>
          <w:rFonts w:eastAsia="Cambria"/>
          <w:highlight w:val="green"/>
          <w:u w:val="single"/>
        </w:rPr>
        <w:t>affect the ability</w:t>
      </w:r>
      <w:r w:rsidRPr="006109AD">
        <w:rPr>
          <w:rFonts w:eastAsia="Cambria"/>
          <w:u w:val="single"/>
        </w:rPr>
        <w:t xml:space="preserve"> of courts </w:t>
      </w:r>
      <w:r w:rsidRPr="00B621A4">
        <w:rPr>
          <w:rFonts w:eastAsia="Cambria"/>
          <w:highlight w:val="green"/>
          <w:u w:val="single"/>
        </w:rPr>
        <w:t xml:space="preserve">to </w:t>
      </w:r>
      <w:r w:rsidRPr="00B621A4">
        <w:rPr>
          <w:rFonts w:eastAsia="Cambria"/>
          <w:b/>
          <w:iCs/>
          <w:highlight w:val="green"/>
          <w:u w:val="single"/>
        </w:rPr>
        <w:t xml:space="preserve">attract </w:t>
      </w:r>
      <w:r w:rsidRPr="00B621A4">
        <w:rPr>
          <w:rFonts w:eastAsia="Cambria"/>
          <w:b/>
          <w:iCs/>
          <w:u w:val="single"/>
        </w:rPr>
        <w:t xml:space="preserve">new </w:t>
      </w:r>
      <w:r w:rsidRPr="008173BF">
        <w:rPr>
          <w:rFonts w:eastAsia="Cambria"/>
          <w:b/>
          <w:iCs/>
          <w:highlight w:val="green"/>
          <w:u w:val="single"/>
        </w:rPr>
        <w:t>cases</w:t>
      </w:r>
      <w:r w:rsidRPr="008173BF">
        <w:rPr>
          <w:rFonts w:eastAsia="Cambria"/>
          <w:highlight w:val="green"/>
          <w:u w:val="single"/>
        </w:rPr>
        <w:t xml:space="preserve"> and</w:t>
      </w:r>
      <w:r w:rsidRPr="006109AD">
        <w:rPr>
          <w:rFonts w:eastAsia="Cambria"/>
          <w:u w:val="single"/>
        </w:rPr>
        <w:t xml:space="preserve"> to </w:t>
      </w:r>
      <w:r w:rsidRPr="008173BF">
        <w:rPr>
          <w:rFonts w:eastAsia="Cambria"/>
          <w:b/>
          <w:iCs/>
          <w:highlight w:val="green"/>
          <w:u w:val="single"/>
        </w:rPr>
        <w:t>generate compliance</w:t>
      </w:r>
      <w:r w:rsidRPr="006109AD">
        <w:rPr>
          <w:rFonts w:eastAsia="Cambria"/>
          <w:u w:val="single"/>
        </w:rPr>
        <w:t xml:space="preserve"> with their judgments</w:t>
      </w:r>
      <w:r w:rsidRPr="00C855A4">
        <w:rPr>
          <w:rFonts w:eastAsia="Cambria"/>
          <w:sz w:val="16"/>
        </w:rPr>
        <w:t xml:space="preserve">. Ultimately, </w:t>
      </w:r>
      <w:r w:rsidRPr="006109AD">
        <w:rPr>
          <w:rFonts w:eastAsia="Cambria"/>
          <w:b/>
          <w:iCs/>
          <w:u w:val="single"/>
        </w:rPr>
        <w:t>changes in the perceived independence</w:t>
      </w:r>
      <w:r w:rsidRPr="006109AD">
        <w:rPr>
          <w:rFonts w:eastAsia="Cambria"/>
          <w:u w:val="single"/>
        </w:rPr>
        <w:t xml:space="preserve"> of international courts</w:t>
      </w:r>
      <w:r w:rsidRPr="00C855A4">
        <w:rPr>
          <w:rFonts w:eastAsia="Cambria"/>
          <w:sz w:val="16"/>
        </w:rPr>
        <w:t xml:space="preserve"> may </w:t>
      </w:r>
      <w:r w:rsidRPr="006109AD">
        <w:rPr>
          <w:rFonts w:eastAsia="Cambria"/>
          <w:b/>
          <w:iCs/>
          <w:u w:val="single"/>
        </w:rPr>
        <w:t xml:space="preserve">modify these </w:t>
      </w:r>
      <w:proofErr w:type="gramStart"/>
      <w:r w:rsidRPr="006109AD">
        <w:rPr>
          <w:rFonts w:eastAsia="Cambria"/>
          <w:b/>
          <w:iCs/>
          <w:u w:val="single"/>
        </w:rPr>
        <w:t>courts</w:t>
      </w:r>
      <w:proofErr w:type="gramEnd"/>
      <w:r w:rsidRPr="006109AD">
        <w:rPr>
          <w:rFonts w:eastAsia="Cambria"/>
          <w:b/>
          <w:iCs/>
          <w:u w:val="single"/>
        </w:rPr>
        <w:t xml:space="preserve"> goal attainment potential</w:t>
      </w:r>
      <w:r w:rsidRPr="00C855A4">
        <w:rPr>
          <w:rFonts w:eastAsia="Cambria"/>
          <w:sz w:val="16"/>
        </w:rPr>
        <w:t xml:space="preserve">.28 Note, however, that international actors possessing high levels of control or influence over the court may react differently to changes in a courts independence than international actors possessing low levels of control or influence. Strong states, for example, may dislike the reduced ability to influence judicial outcomes attendant to increased judicial independence and may distance themselves from courts whose perceived independence is growing.2'1 </w:t>
      </w:r>
      <w:r w:rsidRPr="006109AD">
        <w:rPr>
          <w:rFonts w:eastAsia="Cambria"/>
          <w:u w:val="single"/>
        </w:rPr>
        <w:t>A similar analysis to the one undertaken above with respect to perceptions of judicial independence could also be employed in relation to perceptions of judicial impartiality. A reputation for impartiality is a structural "asset</w:t>
      </w:r>
      <w:r w:rsidRPr="00C855A4">
        <w:rPr>
          <w:rFonts w:eastAsia="Cambria"/>
          <w:sz w:val="16"/>
        </w:rPr>
        <w:t xml:space="preserve">," which feeds on the degree to which judicial outputs—court decisions—are viewed by relevant constituencies to reflect justifiable preferences. </w:t>
      </w:r>
      <w:r w:rsidRPr="006109AD">
        <w:rPr>
          <w:rFonts w:eastAsia="Cambria"/>
          <w:u w:val="single"/>
        </w:rPr>
        <w:t>Thus, the strong criticism directed against the 1966 judgment of the ICJ</w:t>
      </w:r>
      <w:r w:rsidRPr="00C855A4">
        <w:rPr>
          <w:rFonts w:eastAsia="Cambria"/>
          <w:sz w:val="16"/>
        </w:rPr>
        <w:t xml:space="preserve"> on </w:t>
      </w:r>
      <w:proofErr w:type="gramStart"/>
      <w:r w:rsidRPr="00C855A4">
        <w:rPr>
          <w:rFonts w:eastAsia="Cambria"/>
          <w:sz w:val="16"/>
        </w:rPr>
        <w:t>South West</w:t>
      </w:r>
      <w:proofErr w:type="gramEnd"/>
      <w:r w:rsidRPr="00C855A4">
        <w:rPr>
          <w:rFonts w:eastAsia="Cambria"/>
          <w:sz w:val="16"/>
        </w:rPr>
        <w:t xml:space="preserve"> Africa </w:t>
      </w:r>
      <w:r w:rsidRPr="006109AD">
        <w:rPr>
          <w:rFonts w:eastAsia="Cambria"/>
          <w:u w:val="single"/>
        </w:rPr>
        <w:t xml:space="preserve">implied a perception of illegitimate conservative bias </w:t>
      </w:r>
      <w:r w:rsidRPr="00C855A4">
        <w:rPr>
          <w:rFonts w:eastAsia="Cambria"/>
          <w:sz w:val="16"/>
        </w:rPr>
        <w:t xml:space="preserve">among many of the judges on the Court. Indeed, </w:t>
      </w:r>
      <w:r w:rsidRPr="006109AD">
        <w:rPr>
          <w:rFonts w:eastAsia="Cambria"/>
          <w:u w:val="single"/>
        </w:rPr>
        <w:t xml:space="preserve">the </w:t>
      </w:r>
      <w:r w:rsidRPr="006109AD">
        <w:rPr>
          <w:rFonts w:eastAsia="Cambria"/>
          <w:b/>
          <w:iCs/>
          <w:u w:val="single"/>
        </w:rPr>
        <w:t>loss of credibility</w:t>
      </w:r>
      <w:r w:rsidRPr="006109AD">
        <w:rPr>
          <w:rFonts w:eastAsia="Cambria"/>
          <w:u w:val="single"/>
        </w:rPr>
        <w:t xml:space="preserve"> attendant to perceived impartiality might have led large parts of the developing world to </w:t>
      </w:r>
      <w:r w:rsidRPr="006109AD">
        <w:rPr>
          <w:rFonts w:eastAsia="Cambria"/>
          <w:b/>
          <w:iCs/>
          <w:u w:val="single"/>
        </w:rPr>
        <w:t>disengage from the Court</w:t>
      </w:r>
      <w:r w:rsidRPr="00C855A4">
        <w:rPr>
          <w:rFonts w:eastAsia="Cambria"/>
          <w:sz w:val="16"/>
        </w:rPr>
        <w:t xml:space="preserve">.30 It also led to political efforts to change the composition of the bench, so as to ensure greater representation for positions sympathetic to the interests of developing countries (a structural fix to an allegedly inadequate process).31 Developing </w:t>
      </w:r>
      <w:r w:rsidRPr="006109AD">
        <w:rPr>
          <w:rFonts w:eastAsia="Cambria"/>
          <w:u w:val="single"/>
        </w:rPr>
        <w:t xml:space="preserve">countries' </w:t>
      </w:r>
      <w:r w:rsidRPr="008173BF">
        <w:rPr>
          <w:rFonts w:eastAsia="Cambria"/>
          <w:highlight w:val="green"/>
          <w:u w:val="single"/>
        </w:rPr>
        <w:t>hostility</w:t>
      </w:r>
      <w:r w:rsidRPr="006109AD">
        <w:rPr>
          <w:rFonts w:eastAsia="Cambria"/>
          <w:u w:val="single"/>
        </w:rPr>
        <w:t xml:space="preserve"> towards the Court </w:t>
      </w:r>
      <w:r w:rsidRPr="008173BF">
        <w:rPr>
          <w:rFonts w:eastAsia="Cambria"/>
          <w:b/>
          <w:iCs/>
          <w:highlight w:val="green"/>
          <w:u w:val="single"/>
        </w:rPr>
        <w:t>abated significantly</w:t>
      </w:r>
      <w:r w:rsidRPr="00C855A4">
        <w:rPr>
          <w:rFonts w:eastAsia="Cambria"/>
          <w:sz w:val="16"/>
        </w:rPr>
        <w:t>,</w:t>
      </w:r>
      <w:r w:rsidRPr="006109AD">
        <w:rPr>
          <w:rFonts w:eastAsia="Cambria"/>
          <w:u w:val="single"/>
        </w:rPr>
        <w:t xml:space="preserve"> however, </w:t>
      </w:r>
      <w:r w:rsidRPr="008173BF">
        <w:rPr>
          <w:rFonts w:eastAsia="Cambria"/>
          <w:highlight w:val="green"/>
          <w:u w:val="single"/>
        </w:rPr>
        <w:t>following</w:t>
      </w:r>
      <w:r w:rsidRPr="006109AD">
        <w:rPr>
          <w:rFonts w:eastAsia="Cambria"/>
          <w:u w:val="single"/>
        </w:rPr>
        <w:t xml:space="preserve"> the ICJ </w:t>
      </w:r>
      <w:r w:rsidRPr="008173BF">
        <w:rPr>
          <w:rFonts w:eastAsia="Cambria"/>
          <w:highlight w:val="green"/>
          <w:u w:val="single"/>
        </w:rPr>
        <w:t>judgment</w:t>
      </w:r>
      <w:r w:rsidRPr="006109AD">
        <w:rPr>
          <w:rFonts w:eastAsia="Cambria"/>
          <w:u w:val="single"/>
        </w:rPr>
        <w:t xml:space="preserve"> in Military and Paramilitary Activities in Nicaragua, which was </w:t>
      </w:r>
      <w:r w:rsidRPr="008173BF">
        <w:rPr>
          <w:rFonts w:eastAsia="Cambria"/>
          <w:b/>
          <w:iCs/>
          <w:highlight w:val="green"/>
          <w:u w:val="single"/>
        </w:rPr>
        <w:t xml:space="preserve">perceived as </w:t>
      </w:r>
      <w:r w:rsidRPr="006109AD">
        <w:rPr>
          <w:rFonts w:eastAsia="Cambria"/>
          <w:b/>
          <w:iCs/>
          <w:u w:val="single"/>
        </w:rPr>
        <w:t>indicative</w:t>
      </w:r>
      <w:r w:rsidRPr="006109AD">
        <w:rPr>
          <w:rFonts w:eastAsia="Cambria"/>
          <w:u w:val="single"/>
        </w:rPr>
        <w:t xml:space="preserve"> of a move away from</w:t>
      </w:r>
      <w:r w:rsidRPr="00C855A4">
        <w:rPr>
          <w:rFonts w:eastAsia="Cambria"/>
          <w:sz w:val="16"/>
        </w:rPr>
        <w:t xml:space="preserve"> the age of </w:t>
      </w:r>
      <w:r w:rsidRPr="006109AD">
        <w:rPr>
          <w:rFonts w:eastAsia="Cambria"/>
          <w:u w:val="single"/>
        </w:rPr>
        <w:t xml:space="preserve">conservatism and indicative of a </w:t>
      </w:r>
      <w:r w:rsidRPr="00B621A4">
        <w:rPr>
          <w:rFonts w:eastAsia="Cambria"/>
          <w:u w:val="single"/>
        </w:rPr>
        <w:t xml:space="preserve">greater </w:t>
      </w:r>
      <w:r w:rsidRPr="008173BF">
        <w:rPr>
          <w:rFonts w:eastAsia="Cambria"/>
          <w:highlight w:val="green"/>
          <w:u w:val="single"/>
        </w:rPr>
        <w:t>willingness</w:t>
      </w:r>
      <w:r w:rsidRPr="00C855A4">
        <w:rPr>
          <w:rFonts w:eastAsia="Cambria"/>
          <w:sz w:val="16"/>
        </w:rPr>
        <w:t xml:space="preserve"> </w:t>
      </w:r>
      <w:r w:rsidRPr="006109AD">
        <w:rPr>
          <w:rFonts w:eastAsia="Cambria"/>
          <w:u w:val="single"/>
        </w:rPr>
        <w:t xml:space="preserve">on the part of the bench </w:t>
      </w:r>
      <w:r w:rsidRPr="008173BF">
        <w:rPr>
          <w:rFonts w:eastAsia="Cambria"/>
          <w:highlight w:val="green"/>
          <w:u w:val="single"/>
        </w:rPr>
        <w:t>to</w:t>
      </w:r>
      <w:r w:rsidRPr="00B621A4">
        <w:rPr>
          <w:rFonts w:eastAsia="Cambria"/>
          <w:u w:val="single"/>
        </w:rPr>
        <w:t xml:space="preserve"> "</w:t>
      </w:r>
      <w:r w:rsidRPr="008173BF">
        <w:rPr>
          <w:rFonts w:eastAsia="Cambria"/>
          <w:highlight w:val="green"/>
          <w:u w:val="single"/>
        </w:rPr>
        <w:t xml:space="preserve">speak law </w:t>
      </w:r>
      <w:r w:rsidRPr="00B621A4">
        <w:rPr>
          <w:rFonts w:eastAsia="Cambria"/>
          <w:u w:val="single"/>
        </w:rPr>
        <w:t>to power</w:t>
      </w:r>
      <w:r w:rsidRPr="00B621A4">
        <w:rPr>
          <w:rFonts w:eastAsia="Cambria"/>
          <w:sz w:val="16"/>
        </w:rPr>
        <w:t>."32 In sum, the</w:t>
      </w:r>
      <w:r w:rsidRPr="00C855A4">
        <w:rPr>
          <w:rFonts w:eastAsia="Cambria"/>
          <w:sz w:val="16"/>
        </w:rPr>
        <w:t xml:space="preserve"> relationship between the different operative categories comprising the effectiveness model enable evaluation of more advanced stages of the operative category chain in order to better understand the nature and quality of antecedent links in the same chain. </w:t>
      </w:r>
      <w:r w:rsidRPr="006109AD">
        <w:rPr>
          <w:rFonts w:eastAsia="Cambria"/>
          <w:u w:val="single"/>
        </w:rPr>
        <w:t>Evaluation of outcomes</w:t>
      </w:r>
      <w:r w:rsidRPr="00C855A4">
        <w:rPr>
          <w:rFonts w:eastAsia="Cambria"/>
          <w:sz w:val="16"/>
        </w:rPr>
        <w:t xml:space="preserve"> may </w:t>
      </w:r>
      <w:r w:rsidRPr="006109AD">
        <w:rPr>
          <w:rFonts w:eastAsia="Cambria"/>
          <w:u w:val="single"/>
        </w:rPr>
        <w:t>offer</w:t>
      </w:r>
      <w:r w:rsidRPr="00C855A4">
        <w:rPr>
          <w:rFonts w:eastAsia="Cambria"/>
          <w:sz w:val="16"/>
        </w:rPr>
        <w:t xml:space="preserve"> us </w:t>
      </w:r>
      <w:r w:rsidRPr="006109AD">
        <w:rPr>
          <w:rFonts w:eastAsia="Cambria"/>
          <w:u w:val="single"/>
        </w:rPr>
        <w:t>valuable insights into the independence and impartiality of the judicial process, and</w:t>
      </w:r>
      <w:r w:rsidRPr="00C855A4">
        <w:rPr>
          <w:rFonts w:eastAsia="Cambria"/>
          <w:sz w:val="16"/>
        </w:rPr>
        <w:t xml:space="preserve"> evaluation of outcomes and process may </w:t>
      </w:r>
      <w:r w:rsidRPr="006109AD">
        <w:rPr>
          <w:rFonts w:eastAsia="Cambria"/>
          <w:u w:val="single"/>
        </w:rPr>
        <w:t>serve as an indicator of the adequacy of the independence and impartiality structures that have been put in place.</w:t>
      </w:r>
    </w:p>
    <w:p w14:paraId="4BBB05E5" w14:textId="44EA45FF" w:rsidR="004E6EEF" w:rsidRDefault="004E6EEF" w:rsidP="004E6EEF">
      <w:pPr>
        <w:pStyle w:val="Heading2"/>
      </w:pPr>
      <w:r>
        <w:lastRenderedPageBreak/>
        <w:t>4</w:t>
      </w:r>
    </w:p>
    <w:p w14:paraId="1A57F4BD" w14:textId="77777777" w:rsidR="00C44D36" w:rsidRPr="00C82674" w:rsidRDefault="00C44D36" w:rsidP="00C82674">
      <w:pPr>
        <w:pStyle w:val="Heading4"/>
      </w:pPr>
      <w:r w:rsidRPr="00C82674">
        <w:t>Permissibility and presumption negate – a.  the resolution indicates the affirmative is proactive, and permissibility would deny the existence of an obligation b. Statements are more often false than true because any part can be false. This means you negate if there is no offense because the resolution is probably false.</w:t>
      </w:r>
    </w:p>
    <w:p w14:paraId="6A8C103D" w14:textId="71551A5F" w:rsidR="00C44D36" w:rsidRDefault="004D6FF7" w:rsidP="004D6FF7">
      <w:pPr>
        <w:pStyle w:val="Heading2"/>
      </w:pPr>
      <w:r>
        <w:lastRenderedPageBreak/>
        <w:t>Case</w:t>
      </w:r>
    </w:p>
    <w:p w14:paraId="306F287A" w14:textId="77777777" w:rsidR="004D6FF7" w:rsidRPr="004E61F8" w:rsidRDefault="004D6FF7" w:rsidP="004D6FF7">
      <w:pPr>
        <w:pStyle w:val="Heading4"/>
        <w:rPr>
          <w:color w:val="000000" w:themeColor="text1"/>
        </w:rPr>
      </w:pPr>
      <w:r w:rsidRPr="004E61F8">
        <w:rPr>
          <w:color w:val="000000" w:themeColor="text1"/>
        </w:rPr>
        <w:t xml:space="preserve">You don’t solve your </w:t>
      </w:r>
      <w:proofErr w:type="spellStart"/>
      <w:r w:rsidRPr="004E61F8">
        <w:rPr>
          <w:color w:val="000000" w:themeColor="text1"/>
        </w:rPr>
        <w:t>aff</w:t>
      </w:r>
      <w:proofErr w:type="spellEnd"/>
      <w:r w:rsidRPr="004E61F8">
        <w:rPr>
          <w:color w:val="000000" w:themeColor="text1"/>
        </w:rPr>
        <w:t xml:space="preserve"> – your solvency advocate makes the distinction between collective bargaining and strikes</w:t>
      </w:r>
      <w:r>
        <w:rPr>
          <w:color w:val="000000" w:themeColor="text1"/>
        </w:rPr>
        <w:t xml:space="preserve"> – read the evidence because it </w:t>
      </w:r>
      <w:proofErr w:type="gramStart"/>
      <w:r>
        <w:rPr>
          <w:color w:val="000000" w:themeColor="text1"/>
        </w:rPr>
        <w:t>definitely points</w:t>
      </w:r>
      <w:proofErr w:type="gramEnd"/>
      <w:r>
        <w:rPr>
          <w:color w:val="000000" w:themeColor="text1"/>
        </w:rPr>
        <w:t xml:space="preserve"> out that the right to strike is distinct from collective bargaining.</w:t>
      </w:r>
      <w:r w:rsidRPr="004E61F8">
        <w:rPr>
          <w:color w:val="000000" w:themeColor="text1"/>
        </w:rPr>
        <w:t xml:space="preserve"> </w:t>
      </w:r>
      <w:proofErr w:type="gramStart"/>
      <w:r w:rsidRPr="004E61F8">
        <w:rPr>
          <w:color w:val="000000" w:themeColor="text1"/>
        </w:rPr>
        <w:t>Double-bind</w:t>
      </w:r>
      <w:proofErr w:type="gramEnd"/>
      <w:r w:rsidRPr="004E61F8">
        <w:rPr>
          <w:color w:val="000000" w:themeColor="text1"/>
        </w:rPr>
        <w:t>: either</w:t>
      </w:r>
    </w:p>
    <w:p w14:paraId="3370999A" w14:textId="77777777" w:rsidR="004D6FF7" w:rsidRPr="004E61F8" w:rsidRDefault="004D6FF7" w:rsidP="004D6FF7">
      <w:pPr>
        <w:pStyle w:val="Heading4"/>
      </w:pPr>
      <w:r>
        <w:t>A] You defend it which makes you extra-T – that’s a voter for inflating solvency and exploding limits to anything that relates to the topic.</w:t>
      </w:r>
    </w:p>
    <w:p w14:paraId="01C17527" w14:textId="77777777" w:rsidR="004D6FF7" w:rsidRPr="004E61F8" w:rsidRDefault="004D6FF7" w:rsidP="004D6FF7">
      <w:pPr>
        <w:pStyle w:val="Heading4"/>
        <w:rPr>
          <w:color w:val="000000" w:themeColor="text1"/>
        </w:rPr>
      </w:pPr>
      <w:r w:rsidRPr="004E61F8">
        <w:rPr>
          <w:color w:val="000000" w:themeColor="text1"/>
        </w:rPr>
        <w:t xml:space="preserve">B] OR you don’t – so there’s a </w:t>
      </w:r>
      <w:r w:rsidRPr="004E61F8">
        <w:rPr>
          <w:color w:val="000000" w:themeColor="text1"/>
          <w:u w:val="single"/>
        </w:rPr>
        <w:t>right to strike turn</w:t>
      </w:r>
      <w:r>
        <w:rPr>
          <w:color w:val="000000" w:themeColor="text1"/>
        </w:rPr>
        <w:t xml:space="preserve"> – we read blue.</w:t>
      </w:r>
    </w:p>
    <w:p w14:paraId="75B8023A" w14:textId="77777777" w:rsidR="004D6FF7" w:rsidRPr="004E61F8" w:rsidRDefault="004D6FF7" w:rsidP="004D6FF7">
      <w:pPr>
        <w:rPr>
          <w:color w:val="000000" w:themeColor="text1"/>
        </w:rPr>
      </w:pPr>
      <w:proofErr w:type="spellStart"/>
      <w:r w:rsidRPr="004E61F8">
        <w:rPr>
          <w:rStyle w:val="Style13ptBold"/>
          <w:color w:val="000000" w:themeColor="text1"/>
        </w:rPr>
        <w:t>Dongfang</w:t>
      </w:r>
      <w:proofErr w:type="spellEnd"/>
      <w:r w:rsidRPr="004E61F8">
        <w:rPr>
          <w:rStyle w:val="Style13ptBold"/>
          <w:color w:val="000000" w:themeColor="text1"/>
        </w:rPr>
        <w:t xml:space="preserve"> 11</w:t>
      </w:r>
      <w:r w:rsidRPr="004E61F8">
        <w:rPr>
          <w:color w:val="000000" w:themeColor="text1"/>
        </w:rPr>
        <w:t xml:space="preserve"> Han </w:t>
      </w:r>
      <w:proofErr w:type="spellStart"/>
      <w:r w:rsidRPr="004E61F8">
        <w:rPr>
          <w:color w:val="000000" w:themeColor="text1"/>
        </w:rPr>
        <w:t>Dongfang</w:t>
      </w:r>
      <w:proofErr w:type="spellEnd"/>
      <w:r w:rsidRPr="004E61F8">
        <w:rPr>
          <w:color w:val="000000" w:themeColor="text1"/>
        </w:rPr>
        <w:t xml:space="preserve"> 4-6-2011 "Liberate China's Workers" </w:t>
      </w:r>
      <w:hyperlink r:id="rId15" w:anchor="selection-307.0-316.0" w:history="1">
        <w:r w:rsidRPr="004E61F8">
          <w:rPr>
            <w:rStyle w:val="Hyperlink"/>
            <w:color w:val="000000" w:themeColor="text1"/>
          </w:rPr>
          <w:t>https://archive.md/7RvDG#selection-307.0-316.0</w:t>
        </w:r>
      </w:hyperlink>
      <w:r w:rsidRPr="004E61F8">
        <w:rPr>
          <w:color w:val="000000" w:themeColor="text1"/>
        </w:rPr>
        <w:t xml:space="preserve"> (director of China </w:t>
      </w:r>
      <w:proofErr w:type="spellStart"/>
      <w:r w:rsidRPr="004E61F8">
        <w:rPr>
          <w:color w:val="000000" w:themeColor="text1"/>
        </w:rPr>
        <w:t>Labour</w:t>
      </w:r>
      <w:proofErr w:type="spellEnd"/>
      <w:r w:rsidRPr="004E61F8">
        <w:rPr>
          <w:color w:val="000000" w:themeColor="text1"/>
        </w:rPr>
        <w:t xml:space="preserve"> Bulletin, a nongovernmental organization that defends the rights of workers in China.)//Elmer </w:t>
      </w:r>
    </w:p>
    <w:p w14:paraId="2F3A5998" w14:textId="77777777" w:rsidR="004D6FF7" w:rsidRDefault="004D6FF7" w:rsidP="004D6FF7">
      <w:pPr>
        <w:rPr>
          <w:color w:val="000000" w:themeColor="text1"/>
        </w:rPr>
      </w:pPr>
      <w:r w:rsidRPr="004E61F8">
        <w:rPr>
          <w:color w:val="000000" w:themeColor="text1"/>
        </w:rPr>
        <w:t xml:space="preserve">HONG KONG — </w:t>
      </w:r>
      <w:r w:rsidRPr="004E61F8">
        <w:rPr>
          <w:b/>
          <w:color w:val="000000" w:themeColor="text1"/>
          <w:sz w:val="26"/>
          <w:highlight w:val="green"/>
          <w:u w:val="single"/>
          <w:bdr w:val="single" w:sz="18" w:space="0" w:color="auto"/>
        </w:rPr>
        <w:t>There is no legal right to strike in China</w:t>
      </w:r>
      <w:r w:rsidRPr="004E61F8">
        <w:rPr>
          <w:color w:val="000000" w:themeColor="text1"/>
          <w:u w:val="single"/>
        </w:rPr>
        <w:t>, but there are strikes every day. Factory workers, hotel employees, teachers and taxi drivers regularly withdraw their labor and demand a better deal from their employer</w:t>
      </w:r>
      <w:r w:rsidRPr="004E61F8">
        <w:rPr>
          <w:color w:val="000000" w:themeColor="text1"/>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4E61F8">
        <w:rPr>
          <w:color w:val="000000" w:themeColor="text1"/>
          <w:u w:val="single"/>
        </w:rPr>
        <w:t>But China effectively abandoned Communism and embraced capitalism many years ago.</w:t>
      </w:r>
      <w:r w:rsidRPr="004E61F8">
        <w:rPr>
          <w:color w:val="000000" w:themeColor="text1"/>
        </w:rPr>
        <w:t xml:space="preserve"> And in a capitalist economy, strikes are a fact of life. Chinese scholars, </w:t>
      </w:r>
      <w:r w:rsidRPr="004E61F8">
        <w:rPr>
          <w:color w:val="000000" w:themeColor="text1"/>
          <w:u w:val="single"/>
        </w:rPr>
        <w:t xml:space="preserve">government </w:t>
      </w:r>
      <w:r w:rsidRPr="004E61F8">
        <w:rPr>
          <w:b/>
          <w:color w:val="000000" w:themeColor="text1"/>
          <w:sz w:val="26"/>
          <w:highlight w:val="green"/>
          <w:u w:val="single"/>
        </w:rPr>
        <w:t>officials</w:t>
      </w:r>
      <w:r w:rsidRPr="004E61F8">
        <w:rPr>
          <w:color w:val="000000" w:themeColor="text1"/>
          <w:highlight w:val="green"/>
          <w:u w:val="single"/>
        </w:rPr>
        <w:t xml:space="preserve"> </w:t>
      </w:r>
      <w:r w:rsidRPr="004E61F8">
        <w:rPr>
          <w:color w:val="000000" w:themeColor="text1"/>
          <w:u w:val="single"/>
        </w:rPr>
        <w:t xml:space="preserve">and even some businessmen have long recognized this fact and have </w:t>
      </w:r>
      <w:r w:rsidRPr="004E61F8">
        <w:rPr>
          <w:b/>
          <w:color w:val="000000" w:themeColor="text1"/>
          <w:sz w:val="26"/>
          <w:highlight w:val="green"/>
          <w:u w:val="single"/>
        </w:rPr>
        <w:t>called for the</w:t>
      </w:r>
      <w:r w:rsidRPr="004E61F8">
        <w:rPr>
          <w:color w:val="000000" w:themeColor="text1"/>
          <w:highlight w:val="green"/>
          <w:u w:val="single"/>
        </w:rPr>
        <w:t xml:space="preserve"> </w:t>
      </w:r>
      <w:r w:rsidRPr="004E61F8">
        <w:rPr>
          <w:b/>
          <w:color w:val="000000" w:themeColor="text1"/>
          <w:sz w:val="26"/>
          <w:highlight w:val="green"/>
          <w:u w:val="single"/>
        </w:rPr>
        <w:t>restoration of the right to strike</w:t>
      </w:r>
      <w:r w:rsidRPr="004E61F8">
        <w:rPr>
          <w:color w:val="000000" w:themeColor="text1"/>
          <w:u w:val="single"/>
        </w:rPr>
        <w:t xml:space="preserve">, </w:t>
      </w:r>
      <w:r w:rsidRPr="004E61F8">
        <w:rPr>
          <w:b/>
          <w:bCs/>
          <w:color w:val="000000" w:themeColor="text1"/>
          <w:u w:val="single"/>
        </w:rPr>
        <w:t>which was removed from the Constitution of the People’s Republic of China in 1982</w:t>
      </w:r>
      <w:r w:rsidRPr="004E61F8">
        <w:rPr>
          <w:color w:val="000000" w:themeColor="text1"/>
        </w:rPr>
        <w:t xml:space="preserve">. </w:t>
      </w:r>
      <w:r w:rsidRPr="004E61F8">
        <w:rPr>
          <w:b/>
          <w:bCs/>
          <w:color w:val="000000" w:themeColor="text1"/>
          <w:u w:val="single"/>
        </w:rPr>
        <w:t>Deng Xiaoping feared that the economic reforms he was introducing would lead to labor unrest.</w:t>
      </w:r>
      <w:r w:rsidRPr="004E61F8">
        <w:rPr>
          <w:color w:val="000000" w:themeColor="text1"/>
        </w:rPr>
        <w:t xml:space="preserve"> Although Deng and his successors were able to quiet labor unrest and strike action for a while, </w:t>
      </w:r>
      <w:r w:rsidRPr="004E61F8">
        <w:rPr>
          <w:color w:val="000000" w:themeColor="text1"/>
          <w:u w:val="single"/>
        </w:rPr>
        <w:t xml:space="preserve">the trend over the last five years or so has been clear. As the business leader Zeng </w:t>
      </w:r>
      <w:proofErr w:type="spellStart"/>
      <w:r w:rsidRPr="004E61F8">
        <w:rPr>
          <w:color w:val="000000" w:themeColor="text1"/>
          <w:u w:val="single"/>
        </w:rPr>
        <w:t>Qinghong</w:t>
      </w:r>
      <w:proofErr w:type="spellEnd"/>
      <w:r w:rsidRPr="004E61F8">
        <w:rPr>
          <w:color w:val="000000" w:themeColor="text1"/>
          <w:u w:val="single"/>
        </w:rPr>
        <w:t xml:space="preserve"> noted recently, the number of strikes is increasing every year.</w:t>
      </w:r>
      <w:r w:rsidRPr="004E61F8">
        <w:rPr>
          <w:color w:val="000000" w:themeColor="text1"/>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4E61F8">
        <w:rPr>
          <w:color w:val="000000" w:themeColor="text1"/>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4E61F8">
        <w:rPr>
          <w:color w:val="000000" w:themeColor="text1"/>
        </w:rPr>
        <w:t xml:space="preserve">. I agree with Mr. Zeng on this point and would like to take his argument one step further. </w:t>
      </w:r>
      <w:r w:rsidRPr="004E61F8">
        <w:rPr>
          <w:color w:val="000000" w:themeColor="text1"/>
          <w:u w:val="single"/>
        </w:rPr>
        <w:t xml:space="preserve">The </w:t>
      </w:r>
      <w:r w:rsidRPr="004E61F8">
        <w:rPr>
          <w:b/>
          <w:color w:val="000000" w:themeColor="text1"/>
          <w:sz w:val="26"/>
          <w:highlight w:val="green"/>
          <w:u w:val="single"/>
        </w:rPr>
        <w:t>right to strike</w:t>
      </w:r>
      <w:r w:rsidRPr="004E61F8">
        <w:rPr>
          <w:color w:val="000000" w:themeColor="text1"/>
          <w:highlight w:val="green"/>
          <w:u w:val="single"/>
        </w:rPr>
        <w:t xml:space="preserve"> </w:t>
      </w:r>
      <w:r w:rsidRPr="004E61F8">
        <w:rPr>
          <w:b/>
          <w:color w:val="000000" w:themeColor="text1"/>
          <w:sz w:val="26"/>
          <w:highlight w:val="green"/>
          <w:u w:val="single"/>
        </w:rPr>
        <w:t>is</w:t>
      </w:r>
      <w:r w:rsidRPr="004E61F8">
        <w:rPr>
          <w:color w:val="000000" w:themeColor="text1"/>
          <w:highlight w:val="green"/>
          <w:u w:val="single"/>
        </w:rPr>
        <w:t xml:space="preserve"> </w:t>
      </w:r>
      <w:r w:rsidRPr="004E61F8">
        <w:rPr>
          <w:color w:val="000000" w:themeColor="text1"/>
          <w:u w:val="single"/>
        </w:rPr>
        <w:t xml:space="preserve">clearly important, but the most vital and fundamental right of workers is </w:t>
      </w:r>
      <w:r w:rsidRPr="004E61F8">
        <w:rPr>
          <w:b/>
          <w:color w:val="000000" w:themeColor="text1"/>
          <w:sz w:val="26"/>
          <w:highlight w:val="green"/>
          <w:u w:val="single"/>
        </w:rPr>
        <w:t>the right to collective bargaining</w:t>
      </w:r>
      <w:r w:rsidRPr="004E61F8">
        <w:rPr>
          <w:color w:val="000000" w:themeColor="text1"/>
          <w:u w:val="single"/>
        </w:rPr>
        <w:t xml:space="preserve">. After all, </w:t>
      </w:r>
      <w:r w:rsidRPr="004E61F8">
        <w:rPr>
          <w:b/>
          <w:color w:val="000000" w:themeColor="text1"/>
          <w:sz w:val="26"/>
          <w:highlight w:val="green"/>
          <w:u w:val="single"/>
        </w:rPr>
        <w:t>why do workers go out on strike</w:t>
      </w:r>
      <w:r w:rsidRPr="004E61F8">
        <w:rPr>
          <w:color w:val="000000" w:themeColor="text1"/>
          <w:u w:val="single"/>
        </w:rPr>
        <w:t xml:space="preserve">? Very simply, they go on strike </w:t>
      </w:r>
      <w:r w:rsidRPr="004E61F8">
        <w:rPr>
          <w:b/>
          <w:color w:val="000000" w:themeColor="text1"/>
          <w:sz w:val="26"/>
          <w:highlight w:val="green"/>
          <w:u w:val="single"/>
        </w:rPr>
        <w:t>for higher pay and better working conditions</w:t>
      </w:r>
      <w:r w:rsidRPr="004E61F8">
        <w:rPr>
          <w:color w:val="000000" w:themeColor="text1"/>
          <w:u w:val="single"/>
        </w:rPr>
        <w:t xml:space="preserve">. </w:t>
      </w:r>
      <w:r w:rsidRPr="004E61F8">
        <w:rPr>
          <w:b/>
          <w:color w:val="000000" w:themeColor="text1"/>
          <w:sz w:val="26"/>
          <w:highlight w:val="green"/>
          <w:u w:val="single"/>
          <w:bdr w:val="single" w:sz="18" w:space="0" w:color="auto"/>
        </w:rPr>
        <w:t xml:space="preserve">The strike is </w:t>
      </w:r>
      <w:r w:rsidRPr="004E61F8">
        <w:rPr>
          <w:b/>
          <w:color w:val="000000" w:themeColor="text1"/>
          <w:sz w:val="26"/>
          <w:u w:val="single"/>
          <w:bdr w:val="single" w:sz="18" w:space="0" w:color="auto"/>
        </w:rPr>
        <w:t xml:space="preserve">not an end </w:t>
      </w:r>
      <w:proofErr w:type="gramStart"/>
      <w:r w:rsidRPr="004E61F8">
        <w:rPr>
          <w:b/>
          <w:color w:val="000000" w:themeColor="text1"/>
          <w:sz w:val="26"/>
          <w:u w:val="single"/>
          <w:bdr w:val="single" w:sz="18" w:space="0" w:color="auto"/>
        </w:rPr>
        <w:t>in itself but</w:t>
      </w:r>
      <w:proofErr w:type="gramEnd"/>
      <w:r w:rsidRPr="004E61F8">
        <w:rPr>
          <w:b/>
          <w:color w:val="000000" w:themeColor="text1"/>
          <w:sz w:val="26"/>
          <w:u w:val="single"/>
          <w:bdr w:val="single" w:sz="18" w:space="0" w:color="auto"/>
        </w:rPr>
        <w:t xml:space="preserve"> is part of </w:t>
      </w:r>
      <w:r w:rsidRPr="004E61F8">
        <w:rPr>
          <w:b/>
          <w:color w:val="000000" w:themeColor="text1"/>
          <w:sz w:val="26"/>
          <w:highlight w:val="green"/>
          <w:u w:val="single"/>
          <w:bdr w:val="single" w:sz="18" w:space="0" w:color="auto"/>
        </w:rPr>
        <w:t xml:space="preserve">a bargaining process. </w:t>
      </w:r>
      <w:r w:rsidRPr="004E61F8">
        <w:rPr>
          <w:color w:val="000000" w:themeColor="text1"/>
          <w:u w:val="single"/>
        </w:rPr>
        <w:t xml:space="preserve">And </w:t>
      </w:r>
      <w:r w:rsidRPr="004E61F8">
        <w:rPr>
          <w:b/>
          <w:color w:val="000000" w:themeColor="text1"/>
          <w:sz w:val="26"/>
          <w:highlight w:val="green"/>
          <w:u w:val="single"/>
        </w:rPr>
        <w:t xml:space="preserve">if </w:t>
      </w:r>
      <w:r w:rsidRPr="004E61F8">
        <w:rPr>
          <w:b/>
          <w:color w:val="000000" w:themeColor="text1"/>
          <w:sz w:val="26"/>
          <w:u w:val="single"/>
        </w:rPr>
        <w:t xml:space="preserve">the </w:t>
      </w:r>
      <w:r w:rsidRPr="004E61F8">
        <w:rPr>
          <w:b/>
          <w:color w:val="000000" w:themeColor="text1"/>
          <w:sz w:val="26"/>
          <w:highlight w:val="green"/>
          <w:u w:val="single"/>
        </w:rPr>
        <w:t>collective bargaining process were more effective</w:t>
      </w:r>
      <w:r w:rsidRPr="004E61F8">
        <w:rPr>
          <w:color w:val="000000" w:themeColor="text1"/>
          <w:u w:val="single"/>
        </w:rPr>
        <w:t xml:space="preserve">, in many cases, </w:t>
      </w:r>
      <w:r w:rsidRPr="004E61F8">
        <w:rPr>
          <w:b/>
          <w:color w:val="000000" w:themeColor="text1"/>
          <w:sz w:val="26"/>
          <w:highlight w:val="green"/>
          <w:u w:val="single"/>
        </w:rPr>
        <w:t xml:space="preserve">workers would not need to </w:t>
      </w:r>
      <w:r w:rsidRPr="004E61F8">
        <w:rPr>
          <w:b/>
          <w:color w:val="000000" w:themeColor="text1"/>
          <w:sz w:val="26"/>
          <w:u w:val="single"/>
        </w:rPr>
        <w:t xml:space="preserve">go out on </w:t>
      </w:r>
      <w:r w:rsidRPr="004E61F8">
        <w:rPr>
          <w:b/>
          <w:color w:val="000000" w:themeColor="text1"/>
          <w:sz w:val="26"/>
          <w:highlight w:val="green"/>
          <w:u w:val="single"/>
        </w:rPr>
        <w:t>strike</w:t>
      </w:r>
      <w:r w:rsidRPr="004E61F8">
        <w:rPr>
          <w:b/>
          <w:color w:val="000000" w:themeColor="text1"/>
          <w:sz w:val="26"/>
          <w:u w:val="single"/>
        </w:rPr>
        <w:t xml:space="preserve"> at all</w:t>
      </w:r>
      <w:r w:rsidRPr="004E61F8">
        <w:rPr>
          <w:color w:val="000000" w:themeColor="text1"/>
          <w:u w:val="single"/>
        </w:rPr>
        <w:t>. If you talk to factory workers, most will tell you they would rather not go on strike if they can avoid it. Indeed, most only go on strike because they have no alternative</w:t>
      </w:r>
      <w:r w:rsidRPr="004E61F8">
        <w:rPr>
          <w:color w:val="000000" w:themeColor="text1"/>
        </w:rPr>
        <w:t xml:space="preserve">. </w:t>
      </w:r>
      <w:r w:rsidRPr="004E61F8">
        <w:rPr>
          <w:b/>
          <w:bCs/>
          <w:color w:val="000000" w:themeColor="text1"/>
          <w:sz w:val="26"/>
          <w:highlight w:val="green"/>
          <w:u w:val="single"/>
        </w:rPr>
        <w:t xml:space="preserve">China’s </w:t>
      </w:r>
      <w:r w:rsidRPr="004E61F8">
        <w:rPr>
          <w:b/>
          <w:bCs/>
          <w:color w:val="000000" w:themeColor="text1"/>
          <w:sz w:val="26"/>
          <w:highlight w:val="green"/>
          <w:u w:val="single"/>
        </w:rPr>
        <w:lastRenderedPageBreak/>
        <w:t>workers want</w:t>
      </w:r>
      <w:r w:rsidRPr="004E61F8">
        <w:rPr>
          <w:b/>
          <w:bCs/>
          <w:color w:val="000000" w:themeColor="text1"/>
          <w:highlight w:val="green"/>
          <w:u w:val="single"/>
        </w:rPr>
        <w:t xml:space="preserve"> </w:t>
      </w:r>
      <w:r w:rsidRPr="004E61F8">
        <w:rPr>
          <w:b/>
          <w:bCs/>
          <w:color w:val="000000" w:themeColor="text1"/>
          <w:u w:val="single"/>
        </w:rPr>
        <w:t>and need an alternative</w:t>
      </w:r>
      <w:r w:rsidRPr="004E61F8">
        <w:rPr>
          <w:color w:val="000000" w:themeColor="text1"/>
        </w:rPr>
        <w:t xml:space="preserve">. </w:t>
      </w:r>
      <w:r w:rsidRPr="004E61F8">
        <w:rPr>
          <w:color w:val="000000" w:themeColor="text1"/>
          <w:u w:val="single"/>
        </w:rPr>
        <w:t xml:space="preserve">They want </w:t>
      </w:r>
      <w:r w:rsidRPr="004E61F8">
        <w:rPr>
          <w:b/>
          <w:color w:val="000000" w:themeColor="text1"/>
          <w:sz w:val="26"/>
          <w:u w:val="single"/>
        </w:rPr>
        <w:t>a system</w:t>
      </w:r>
      <w:r w:rsidRPr="004E61F8">
        <w:rPr>
          <w:color w:val="000000" w:themeColor="text1"/>
          <w:u w:val="single"/>
        </w:rPr>
        <w:t xml:space="preserve"> in </w:t>
      </w:r>
      <w:r w:rsidRPr="004E61F8">
        <w:rPr>
          <w:b/>
          <w:color w:val="000000" w:themeColor="text1"/>
          <w:sz w:val="26"/>
          <w:u w:val="single"/>
        </w:rPr>
        <w:t xml:space="preserve">which they can </w:t>
      </w:r>
      <w:r w:rsidRPr="004E61F8">
        <w:rPr>
          <w:b/>
          <w:color w:val="000000" w:themeColor="text1"/>
          <w:sz w:val="26"/>
          <w:highlight w:val="green"/>
          <w:u w:val="single"/>
        </w:rPr>
        <w:t>raise their demands</w:t>
      </w:r>
      <w:r w:rsidRPr="004E61F8">
        <w:rPr>
          <w:color w:val="000000" w:themeColor="text1"/>
          <w:highlight w:val="green"/>
          <w:u w:val="single"/>
        </w:rPr>
        <w:t xml:space="preserve"> </w:t>
      </w:r>
      <w:r w:rsidRPr="004E61F8">
        <w:rPr>
          <w:color w:val="000000" w:themeColor="text1"/>
          <w:u w:val="single"/>
        </w:rPr>
        <w:t xml:space="preserve">for higher pay and discuss those demands </w:t>
      </w:r>
      <w:r w:rsidRPr="004E61F8">
        <w:rPr>
          <w:b/>
          <w:color w:val="000000" w:themeColor="text1"/>
          <w:sz w:val="26"/>
          <w:highlight w:val="green"/>
          <w:u w:val="single"/>
        </w:rPr>
        <w:t>in</w:t>
      </w:r>
      <w:r w:rsidRPr="004E61F8">
        <w:rPr>
          <w:color w:val="000000" w:themeColor="text1"/>
          <w:highlight w:val="green"/>
          <w:u w:val="single"/>
        </w:rPr>
        <w:t xml:space="preserve"> </w:t>
      </w:r>
      <w:r w:rsidRPr="004E61F8">
        <w:rPr>
          <w:color w:val="000000" w:themeColor="text1"/>
          <w:u w:val="single"/>
        </w:rPr>
        <w:t xml:space="preserve">peaceful, </w:t>
      </w:r>
      <w:proofErr w:type="gramStart"/>
      <w:r w:rsidRPr="004E61F8">
        <w:rPr>
          <w:b/>
          <w:color w:val="000000" w:themeColor="text1"/>
          <w:sz w:val="26"/>
          <w:highlight w:val="green"/>
          <w:u w:val="single"/>
        </w:rPr>
        <w:t>equal</w:t>
      </w:r>
      <w:proofErr w:type="gramEnd"/>
      <w:r w:rsidRPr="004E61F8">
        <w:rPr>
          <w:b/>
          <w:color w:val="000000" w:themeColor="text1"/>
          <w:sz w:val="26"/>
          <w:highlight w:val="green"/>
          <w:u w:val="single"/>
        </w:rPr>
        <w:t xml:space="preserve"> and constructive negotiations</w:t>
      </w:r>
      <w:r w:rsidRPr="004E61F8">
        <w:rPr>
          <w:color w:val="000000" w:themeColor="text1"/>
          <w:highlight w:val="green"/>
          <w:u w:val="single"/>
        </w:rPr>
        <w:t xml:space="preserve"> </w:t>
      </w:r>
      <w:r w:rsidRPr="004E61F8">
        <w:rPr>
          <w:color w:val="000000" w:themeColor="text1"/>
          <w:u w:val="single"/>
        </w:rPr>
        <w:t xml:space="preserve">with management. </w:t>
      </w:r>
      <w:r w:rsidRPr="004E61F8">
        <w:rPr>
          <w:b/>
          <w:color w:val="000000" w:themeColor="text1"/>
          <w:sz w:val="26"/>
          <w:u w:val="single"/>
        </w:rPr>
        <w:t>If workers can achieve their goals</w:t>
      </w:r>
      <w:r w:rsidRPr="004E61F8">
        <w:rPr>
          <w:b/>
          <w:color w:val="000000" w:themeColor="text1"/>
          <w:sz w:val="26"/>
          <w:highlight w:val="green"/>
          <w:u w:val="single"/>
        </w:rPr>
        <w:t xml:space="preserve"> through peaceful collective bargaining</w:t>
      </w:r>
      <w:r w:rsidRPr="004E61F8">
        <w:rPr>
          <w:b/>
          <w:color w:val="000000" w:themeColor="text1"/>
          <w:sz w:val="26"/>
          <w:highlight w:val="green"/>
          <w:u w:val="single"/>
          <w:bdr w:val="single" w:sz="18" w:space="0" w:color="auto"/>
        </w:rPr>
        <w:t>, in the long run there will be fewer strikes</w:t>
      </w:r>
      <w:r w:rsidRPr="004E61F8">
        <w:rPr>
          <w:color w:val="000000" w:themeColor="text1"/>
          <w:u w:val="single"/>
        </w:rPr>
        <w:t xml:space="preserve">, workers will be better </w:t>
      </w:r>
      <w:proofErr w:type="gramStart"/>
      <w:r w:rsidRPr="004E61F8">
        <w:rPr>
          <w:color w:val="000000" w:themeColor="text1"/>
          <w:u w:val="single"/>
        </w:rPr>
        <w:t>paid</w:t>
      </w:r>
      <w:proofErr w:type="gramEnd"/>
      <w:r w:rsidRPr="004E61F8">
        <w:rPr>
          <w:color w:val="000000" w:themeColor="text1"/>
          <w:u w:val="single"/>
        </w:rPr>
        <w:t xml:space="preserve"> and labor relations will be vastly improved.</w:t>
      </w:r>
      <w:r w:rsidRPr="004E61F8">
        <w:rPr>
          <w:color w:val="000000" w:themeColor="text1"/>
        </w:rPr>
        <w:t xml:space="preserve"> We also </w:t>
      </w:r>
      <w:proofErr w:type="gramStart"/>
      <w:r w:rsidRPr="004E61F8">
        <w:rPr>
          <w:color w:val="000000" w:themeColor="text1"/>
        </w:rPr>
        <w:t>have to</w:t>
      </w:r>
      <w:proofErr w:type="gramEnd"/>
      <w:r w:rsidRPr="004E61F8">
        <w:rPr>
          <w:color w:val="000000" w:themeColor="text1"/>
        </w:rPr>
        <w:t xml:space="preserve"> be aware that </w:t>
      </w:r>
      <w:r w:rsidRPr="004E61F8">
        <w:rPr>
          <w:color w:val="000000" w:themeColor="text1"/>
          <w:highlight w:val="cyan"/>
          <w:u w:val="single"/>
        </w:rPr>
        <w:t>if the right to strike is reinstated</w:t>
      </w:r>
      <w:r w:rsidRPr="004E61F8">
        <w:rPr>
          <w:color w:val="000000" w:themeColor="text1"/>
          <w:u w:val="single"/>
        </w:rPr>
        <w:t xml:space="preserve"> in the Constitution </w:t>
      </w:r>
      <w:r w:rsidRPr="004E61F8">
        <w:rPr>
          <w:color w:val="000000" w:themeColor="text1"/>
          <w:highlight w:val="cyan"/>
          <w:u w:val="single"/>
        </w:rPr>
        <w:t>in isolation — without</w:t>
      </w:r>
      <w:r w:rsidRPr="004E61F8">
        <w:rPr>
          <w:color w:val="000000" w:themeColor="text1"/>
          <w:u w:val="single"/>
        </w:rPr>
        <w:t xml:space="preserve"> the right to </w:t>
      </w:r>
      <w:r w:rsidRPr="004E61F8">
        <w:rPr>
          <w:color w:val="000000" w:themeColor="text1"/>
          <w:highlight w:val="cyan"/>
          <w:u w:val="single"/>
        </w:rPr>
        <w:t>collective bargaining — there would be a danger that the right</w:t>
      </w:r>
      <w:r w:rsidRPr="004E61F8">
        <w:rPr>
          <w:color w:val="000000" w:themeColor="text1"/>
          <w:u w:val="single"/>
        </w:rPr>
        <w:t xml:space="preserve"> of workers </w:t>
      </w:r>
      <w:r w:rsidRPr="004E61F8">
        <w:rPr>
          <w:color w:val="000000" w:themeColor="text1"/>
          <w:highlight w:val="cyan"/>
          <w:u w:val="single"/>
        </w:rPr>
        <w:t>to</w:t>
      </w:r>
      <w:r w:rsidRPr="004E61F8">
        <w:rPr>
          <w:color w:val="000000" w:themeColor="text1"/>
          <w:u w:val="single"/>
        </w:rPr>
        <w:t xml:space="preserve"> go on </w:t>
      </w:r>
      <w:r w:rsidRPr="004E61F8">
        <w:rPr>
          <w:color w:val="000000" w:themeColor="text1"/>
          <w:highlight w:val="cyan"/>
          <w:u w:val="single"/>
        </w:rPr>
        <w:t>strike might</w:t>
      </w:r>
      <w:r w:rsidRPr="004E61F8">
        <w:rPr>
          <w:color w:val="000000" w:themeColor="text1"/>
          <w:u w:val="single"/>
        </w:rPr>
        <w:t xml:space="preserve"> actually </w:t>
      </w:r>
      <w:r w:rsidRPr="004E61F8">
        <w:rPr>
          <w:color w:val="000000" w:themeColor="text1"/>
          <w:highlight w:val="cyan"/>
          <w:u w:val="single"/>
        </w:rPr>
        <w:t>be eroded</w:t>
      </w:r>
      <w:r w:rsidRPr="004E61F8">
        <w:rPr>
          <w:color w:val="000000" w:themeColor="text1"/>
        </w:rPr>
        <w:t xml:space="preserve">. Just look at the right to stage a public demonstration. Chinese </w:t>
      </w:r>
      <w:r w:rsidRPr="004E61F8">
        <w:rPr>
          <w:color w:val="000000" w:themeColor="text1"/>
          <w:highlight w:val="cyan"/>
          <w:u w:val="single"/>
        </w:rPr>
        <w:t>citizens</w:t>
      </w:r>
      <w:r w:rsidRPr="004E61F8">
        <w:rPr>
          <w:color w:val="000000" w:themeColor="text1"/>
          <w:u w:val="single"/>
        </w:rPr>
        <w:t xml:space="preserve"> do have the constitutional right to demonstrate but in </w:t>
      </w:r>
      <w:proofErr w:type="gramStart"/>
      <w:r w:rsidRPr="004E61F8">
        <w:rPr>
          <w:color w:val="000000" w:themeColor="text1"/>
          <w:u w:val="single"/>
        </w:rPr>
        <w:t>reality</w:t>
      </w:r>
      <w:proofErr w:type="gramEnd"/>
      <w:r w:rsidRPr="004E61F8">
        <w:rPr>
          <w:color w:val="000000" w:themeColor="text1"/>
          <w:u w:val="single"/>
        </w:rPr>
        <w:t xml:space="preserve"> they </w:t>
      </w:r>
      <w:r w:rsidRPr="004E61F8">
        <w:rPr>
          <w:color w:val="000000" w:themeColor="text1"/>
          <w:highlight w:val="cyan"/>
          <w:u w:val="single"/>
        </w:rPr>
        <w:t>have to apply</w:t>
      </w:r>
      <w:r w:rsidRPr="004E61F8">
        <w:rPr>
          <w:color w:val="000000" w:themeColor="text1"/>
          <w:u w:val="single"/>
        </w:rPr>
        <w:t xml:space="preserve"> to the police </w:t>
      </w:r>
      <w:r w:rsidRPr="004E61F8">
        <w:rPr>
          <w:color w:val="000000" w:themeColor="text1"/>
          <w:highlight w:val="cyan"/>
          <w:u w:val="single"/>
        </w:rPr>
        <w:t>for permission</w:t>
      </w:r>
      <w:r w:rsidRPr="004E61F8">
        <w:rPr>
          <w:color w:val="000000" w:themeColor="text1"/>
          <w:u w:val="single"/>
        </w:rPr>
        <w:t>, and of course very few of those applications are granted</w:t>
      </w:r>
      <w:r w:rsidRPr="004E61F8">
        <w:rPr>
          <w:color w:val="000000" w:themeColor="text1"/>
        </w:rPr>
        <w:t xml:space="preserve">. Likewise, </w:t>
      </w:r>
      <w:r w:rsidRPr="004E61F8">
        <w:rPr>
          <w:color w:val="000000" w:themeColor="text1"/>
          <w:u w:val="single"/>
        </w:rPr>
        <w:t xml:space="preserve">if workers </w:t>
      </w:r>
      <w:proofErr w:type="gramStart"/>
      <w:r w:rsidRPr="004E61F8">
        <w:rPr>
          <w:color w:val="000000" w:themeColor="text1"/>
          <w:u w:val="single"/>
        </w:rPr>
        <w:t>have to</w:t>
      </w:r>
      <w:proofErr w:type="gramEnd"/>
      <w:r w:rsidRPr="004E61F8">
        <w:rPr>
          <w:color w:val="000000" w:themeColor="text1"/>
          <w:u w:val="single"/>
        </w:rPr>
        <w:t xml:space="preserve"> apply to the authorities before they can go on strike, </w:t>
      </w:r>
      <w:r w:rsidRPr="004E61F8">
        <w:rPr>
          <w:color w:val="000000" w:themeColor="text1"/>
          <w:highlight w:val="cyan"/>
          <w:u w:val="single"/>
        </w:rPr>
        <w:t>the right to strike will become meaningless</w:t>
      </w:r>
      <w:r w:rsidRPr="004E61F8">
        <w:rPr>
          <w:color w:val="000000" w:themeColor="text1"/>
          <w:u w:val="single"/>
        </w:rPr>
        <w:t>. Moreover, the number of strikes would not be reduced because workers would continue to go out on strike regardless and labor relations will deteriorate even further</w:t>
      </w:r>
      <w:r w:rsidRPr="004E61F8">
        <w:rPr>
          <w:color w:val="000000" w:themeColor="text1"/>
        </w:rPr>
        <w:t xml:space="preserve">. </w:t>
      </w:r>
      <w:r w:rsidRPr="004E61F8">
        <w:rPr>
          <w:color w:val="000000" w:themeColor="text1"/>
          <w:u w:val="single"/>
        </w:rPr>
        <w:t xml:space="preserve">On the other hand, if the </w:t>
      </w:r>
      <w:r w:rsidRPr="004E61F8">
        <w:rPr>
          <w:b/>
          <w:color w:val="000000" w:themeColor="text1"/>
          <w:sz w:val="26"/>
          <w:highlight w:val="green"/>
          <w:u w:val="single"/>
        </w:rPr>
        <w:t>right to strike</w:t>
      </w:r>
      <w:r w:rsidRPr="004E61F8">
        <w:rPr>
          <w:color w:val="000000" w:themeColor="text1"/>
          <w:highlight w:val="green"/>
          <w:u w:val="single"/>
        </w:rPr>
        <w:t xml:space="preserve"> </w:t>
      </w:r>
      <w:r w:rsidRPr="004E61F8">
        <w:rPr>
          <w:color w:val="000000" w:themeColor="text1"/>
          <w:u w:val="single"/>
        </w:rPr>
        <w:t xml:space="preserve">is framed in a way that </w:t>
      </w:r>
      <w:r w:rsidRPr="004E61F8">
        <w:rPr>
          <w:b/>
          <w:color w:val="000000" w:themeColor="text1"/>
          <w:sz w:val="26"/>
          <w:u w:val="single"/>
        </w:rPr>
        <w:t>can</w:t>
      </w:r>
      <w:r w:rsidRPr="004E61F8">
        <w:rPr>
          <w:color w:val="000000" w:themeColor="text1"/>
          <w:u w:val="single"/>
        </w:rPr>
        <w:t xml:space="preserve"> </w:t>
      </w:r>
      <w:r w:rsidRPr="004E61F8">
        <w:rPr>
          <w:b/>
          <w:color w:val="000000" w:themeColor="text1"/>
          <w:sz w:val="26"/>
          <w:highlight w:val="green"/>
          <w:u w:val="single"/>
        </w:rPr>
        <w:t>liberate workers</w:t>
      </w:r>
      <w:r w:rsidRPr="004E61F8">
        <w:rPr>
          <w:color w:val="000000" w:themeColor="text1"/>
          <w:highlight w:val="green"/>
          <w:u w:val="single"/>
        </w:rPr>
        <w:t xml:space="preserve"> </w:t>
      </w:r>
      <w:r w:rsidRPr="004E61F8">
        <w:rPr>
          <w:color w:val="000000" w:themeColor="text1"/>
          <w:u w:val="single"/>
        </w:rPr>
        <w:t xml:space="preserve">and </w:t>
      </w:r>
      <w:r w:rsidRPr="004E61F8">
        <w:rPr>
          <w:b/>
          <w:color w:val="000000" w:themeColor="text1"/>
          <w:sz w:val="26"/>
          <w:highlight w:val="green"/>
          <w:u w:val="single"/>
        </w:rPr>
        <w:t>encourage</w:t>
      </w:r>
      <w:r w:rsidRPr="004E61F8">
        <w:rPr>
          <w:color w:val="000000" w:themeColor="text1"/>
          <w:highlight w:val="green"/>
          <w:u w:val="single"/>
        </w:rPr>
        <w:t xml:space="preserve"> </w:t>
      </w:r>
      <w:r w:rsidRPr="004E61F8">
        <w:rPr>
          <w:b/>
          <w:color w:val="000000" w:themeColor="text1"/>
          <w:sz w:val="26"/>
          <w:highlight w:val="green"/>
          <w:u w:val="single"/>
        </w:rPr>
        <w:t>and empower them to engage in collective bargaining</w:t>
      </w:r>
      <w:r w:rsidRPr="004E61F8">
        <w:rPr>
          <w:color w:val="000000" w:themeColor="text1"/>
          <w:u w:val="single"/>
        </w:rPr>
        <w:t xml:space="preserve">, </w:t>
      </w:r>
      <w:r w:rsidRPr="004E61F8">
        <w:rPr>
          <w:b/>
          <w:color w:val="000000" w:themeColor="text1"/>
          <w:sz w:val="26"/>
          <w:highlight w:val="green"/>
          <w:u w:val="single"/>
        </w:rPr>
        <w:t>safe</w:t>
      </w:r>
      <w:r w:rsidRPr="004E61F8">
        <w:rPr>
          <w:color w:val="000000" w:themeColor="text1"/>
          <w:highlight w:val="green"/>
          <w:u w:val="single"/>
        </w:rPr>
        <w:t xml:space="preserve"> </w:t>
      </w:r>
      <w:r w:rsidRPr="004E61F8">
        <w:rPr>
          <w:b/>
          <w:color w:val="000000" w:themeColor="text1"/>
          <w:sz w:val="26"/>
          <w:highlight w:val="green"/>
          <w:u w:val="single"/>
        </w:rPr>
        <w:t xml:space="preserve">in the </w:t>
      </w:r>
      <w:r w:rsidRPr="004E61F8">
        <w:rPr>
          <w:b/>
          <w:color w:val="000000" w:themeColor="text1"/>
          <w:sz w:val="26"/>
          <w:u w:val="single"/>
        </w:rPr>
        <w:t xml:space="preserve">knowledge that they have a </w:t>
      </w:r>
      <w:r w:rsidRPr="004E61F8">
        <w:rPr>
          <w:b/>
          <w:color w:val="000000" w:themeColor="text1"/>
          <w:sz w:val="26"/>
          <w:highlight w:val="green"/>
          <w:u w:val="single"/>
        </w:rPr>
        <w:t xml:space="preserve">powerful weapon that can be </w:t>
      </w:r>
      <w:proofErr w:type="gramStart"/>
      <w:r w:rsidRPr="004E61F8">
        <w:rPr>
          <w:b/>
          <w:color w:val="000000" w:themeColor="text1"/>
          <w:sz w:val="26"/>
          <w:highlight w:val="green"/>
          <w:u w:val="single"/>
        </w:rPr>
        <w:t>deployed</w:t>
      </w:r>
      <w:proofErr w:type="gramEnd"/>
      <w:r w:rsidRPr="004E61F8">
        <w:rPr>
          <w:b/>
          <w:color w:val="000000" w:themeColor="text1"/>
          <w:sz w:val="26"/>
          <w:highlight w:val="green"/>
          <w:u w:val="single"/>
        </w:rPr>
        <w:t xml:space="preserve"> </w:t>
      </w:r>
      <w:r w:rsidRPr="004E61F8">
        <w:rPr>
          <w:b/>
          <w:color w:val="000000" w:themeColor="text1"/>
          <w:sz w:val="26"/>
          <w:u w:val="single"/>
        </w:rPr>
        <w:t xml:space="preserve">if necessary, </w:t>
      </w:r>
      <w:r w:rsidRPr="004E61F8">
        <w:rPr>
          <w:b/>
          <w:color w:val="000000" w:themeColor="text1"/>
          <w:sz w:val="26"/>
          <w:highlight w:val="green"/>
          <w:u w:val="single"/>
          <w:bdr w:val="single" w:sz="18" w:space="0" w:color="auto"/>
        </w:rPr>
        <w:t>labor relations will be enhanced</w:t>
      </w:r>
      <w:r w:rsidRPr="004E61F8">
        <w:rPr>
          <w:color w:val="000000" w:themeColor="text1"/>
          <w:highlight w:val="green"/>
          <w:u w:val="single"/>
        </w:rPr>
        <w:t xml:space="preserve"> </w:t>
      </w:r>
      <w:r w:rsidRPr="004E61F8">
        <w:rPr>
          <w:color w:val="000000" w:themeColor="text1"/>
          <w:u w:val="single"/>
        </w:rPr>
        <w:t>and the number of strikes might actually decrease</w:t>
      </w:r>
      <w:r w:rsidRPr="004E61F8">
        <w:rPr>
          <w:color w:val="000000" w:themeColor="text1"/>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4E61F8">
        <w:rPr>
          <w:color w:val="000000" w:themeColor="text1"/>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4E61F8">
        <w:rPr>
          <w:color w:val="000000" w:themeColor="text1"/>
        </w:rPr>
        <w:t xml:space="preserve"> If such a system can be implemented in </w:t>
      </w:r>
      <w:proofErr w:type="gramStart"/>
      <w:r w:rsidRPr="004E61F8">
        <w:rPr>
          <w:color w:val="000000" w:themeColor="text1"/>
        </w:rPr>
        <w:t>China</w:t>
      </w:r>
      <w:proofErr w:type="gramEnd"/>
      <w:r w:rsidRPr="004E61F8">
        <w:rPr>
          <w:color w:val="000000" w:themeColor="text1"/>
        </w:rPr>
        <w:t xml:space="preserve"> it would obviously benefit workers but </w:t>
      </w:r>
      <w:r w:rsidRPr="004E61F8">
        <w:rPr>
          <w:color w:val="000000" w:themeColor="text1"/>
          <w:u w:val="single"/>
        </w:rPr>
        <w:t xml:space="preserve">it would also </w:t>
      </w:r>
      <w:r w:rsidRPr="004E61F8">
        <w:rPr>
          <w:b/>
          <w:color w:val="000000" w:themeColor="text1"/>
          <w:sz w:val="26"/>
          <w:highlight w:val="green"/>
          <w:u w:val="single"/>
        </w:rPr>
        <w:t xml:space="preserve">benefit employers </w:t>
      </w:r>
      <w:r w:rsidRPr="004E61F8">
        <w:rPr>
          <w:color w:val="000000" w:themeColor="text1"/>
          <w:u w:val="single"/>
        </w:rPr>
        <w:t xml:space="preserve">like Mr. Zeng who are </w:t>
      </w:r>
      <w:r w:rsidRPr="004E61F8">
        <w:rPr>
          <w:b/>
          <w:color w:val="000000" w:themeColor="text1"/>
          <w:sz w:val="26"/>
          <w:highlight w:val="green"/>
          <w:u w:val="single"/>
        </w:rPr>
        <w:t>concerned</w:t>
      </w:r>
      <w:r w:rsidRPr="004E61F8">
        <w:rPr>
          <w:color w:val="000000" w:themeColor="text1"/>
          <w:highlight w:val="green"/>
          <w:u w:val="single"/>
        </w:rPr>
        <w:t xml:space="preserve"> </w:t>
      </w:r>
      <w:r w:rsidRPr="004E61F8">
        <w:rPr>
          <w:b/>
          <w:color w:val="000000" w:themeColor="text1"/>
          <w:sz w:val="26"/>
          <w:highlight w:val="green"/>
          <w:u w:val="single"/>
        </w:rPr>
        <w:t>about</w:t>
      </w:r>
      <w:r w:rsidRPr="004E61F8">
        <w:rPr>
          <w:color w:val="000000" w:themeColor="text1"/>
          <w:highlight w:val="green"/>
          <w:u w:val="single"/>
        </w:rPr>
        <w:t xml:space="preserve"> </w:t>
      </w:r>
      <w:r w:rsidRPr="004E61F8">
        <w:rPr>
          <w:b/>
          <w:color w:val="000000" w:themeColor="text1"/>
          <w:sz w:val="26"/>
          <w:highlight w:val="green"/>
          <w:u w:val="single"/>
          <w:bdr w:val="single" w:sz="18" w:space="0" w:color="auto"/>
        </w:rPr>
        <w:t xml:space="preserve">high worker turnover and the loss of production through strike action. </w:t>
      </w:r>
      <w:r w:rsidRPr="004E61F8">
        <w:rPr>
          <w:color w:val="000000" w:themeColor="text1"/>
        </w:rPr>
        <w:t xml:space="preserve">Crucially, it is also in the interest of the Chinese government to introduce collective bargaining. The authorities may be nervous about handing power to the </w:t>
      </w:r>
      <w:proofErr w:type="gramStart"/>
      <w:r w:rsidRPr="004E61F8">
        <w:rPr>
          <w:color w:val="000000" w:themeColor="text1"/>
        </w:rPr>
        <w:t>workers</w:t>
      </w:r>
      <w:proofErr w:type="gramEnd"/>
      <w:r w:rsidRPr="004E61F8">
        <w:rPr>
          <w:color w:val="000000" w:themeColor="text1"/>
        </w:rPr>
        <w:t xml:space="preserve"> but they should bear in mind that by doing so they would aid the development of more harmonious labor relations, which could lead to the Communist Party’s goal of creating a more prosperous, stable and harmonious society.</w:t>
      </w:r>
    </w:p>
    <w:p w14:paraId="6C8BE39F" w14:textId="77777777" w:rsidR="004D6FF7" w:rsidRDefault="004D6FF7" w:rsidP="004D6FF7">
      <w:pPr>
        <w:rPr>
          <w:color w:val="000000" w:themeColor="text1"/>
        </w:rPr>
      </w:pPr>
    </w:p>
    <w:p w14:paraId="4DA84EEF" w14:textId="77777777" w:rsidR="004D6FF7" w:rsidRPr="008C3D7E" w:rsidRDefault="004D6FF7" w:rsidP="004D6FF7"/>
    <w:p w14:paraId="4CE9108C" w14:textId="77777777" w:rsidR="004D6FF7" w:rsidRPr="0083607B" w:rsidRDefault="004D6FF7" w:rsidP="004D6FF7">
      <w:pPr>
        <w:pStyle w:val="Heading4"/>
      </w:pPr>
      <w:r w:rsidRPr="0083607B">
        <w:t>THE RIGHT TO STRIKE WOULD NEVER BE ENFORCED IN CHIN</w:t>
      </w:r>
      <w:r>
        <w:t>A-</w:t>
      </w:r>
      <w:r w:rsidRPr="0083607B">
        <w:t xml:space="preserve"> MEANS NO SOLVENCY</w:t>
      </w:r>
      <w:r>
        <w:t xml:space="preserve">- SUPERCHARGED BY THAT CHINA IS THE ONLY ONE DOING THE AFF </w:t>
      </w:r>
    </w:p>
    <w:p w14:paraId="242CB004" w14:textId="77777777" w:rsidR="004D6FF7" w:rsidRPr="0083607B" w:rsidRDefault="004D6FF7" w:rsidP="004D6FF7">
      <w:proofErr w:type="spellStart"/>
      <w:r w:rsidRPr="0083607B">
        <w:rPr>
          <w:rStyle w:val="Style13ptBold"/>
        </w:rPr>
        <w:t>Nham</w:t>
      </w:r>
      <w:proofErr w:type="spellEnd"/>
      <w:r w:rsidRPr="0083607B">
        <w:rPr>
          <w:rStyle w:val="Style13ptBold"/>
        </w:rPr>
        <w:t xml:space="preserve"> 07</w:t>
      </w:r>
      <w:r w:rsidRPr="0083607B">
        <w:t xml:space="preserve"> </w:t>
      </w:r>
      <w:proofErr w:type="spellStart"/>
      <w:r w:rsidRPr="0083607B">
        <w:t>Nham</w:t>
      </w:r>
      <w:proofErr w:type="spellEnd"/>
      <w:r w:rsidRPr="0083607B">
        <w:t xml:space="preserve">, </w:t>
      </w:r>
      <w:proofErr w:type="spellStart"/>
      <w:r w:rsidRPr="0083607B">
        <w:t>Mayoung</w:t>
      </w:r>
      <w:proofErr w:type="spellEnd"/>
      <w:r w:rsidRPr="0083607B">
        <w:t xml:space="preserve">. "The right to strike or the freedom to </w:t>
      </w:r>
      <w:proofErr w:type="gramStart"/>
      <w:r w:rsidRPr="0083607B">
        <w:t>strike:</w:t>
      </w:r>
      <w:proofErr w:type="gramEnd"/>
      <w:r w:rsidRPr="0083607B">
        <w:t xml:space="preserve"> can either interpretation improve working conditions in China." Geo. Wash. Int'l L. Rev. 39 (2007): 919. </w:t>
      </w:r>
    </w:p>
    <w:p w14:paraId="6169452B" w14:textId="77777777" w:rsidR="004D6FF7" w:rsidRPr="0083607B" w:rsidRDefault="004D6FF7" w:rsidP="004D6FF7">
      <w:pPr>
        <w:rPr>
          <w:sz w:val="16"/>
        </w:rPr>
      </w:pPr>
      <w:r w:rsidRPr="0083607B">
        <w:rPr>
          <w:sz w:val="16"/>
        </w:rPr>
        <w:lastRenderedPageBreak/>
        <w:t xml:space="preserve"> The obvious criticism and </w:t>
      </w:r>
      <w:r w:rsidRPr="0083607B">
        <w:rPr>
          <w:rStyle w:val="Emphasis"/>
          <w:highlight w:val="green"/>
        </w:rPr>
        <w:t>problem with</w:t>
      </w:r>
      <w:r w:rsidRPr="0083607B">
        <w:rPr>
          <w:rStyle w:val="Emphasis"/>
        </w:rPr>
        <w:t xml:space="preserve"> legally </w:t>
      </w:r>
      <w:r w:rsidRPr="0083607B">
        <w:rPr>
          <w:rStyle w:val="Emphasis"/>
          <w:highlight w:val="green"/>
        </w:rPr>
        <w:t>recognizing a right to strike in China is</w:t>
      </w:r>
      <w:r w:rsidRPr="0083607B">
        <w:rPr>
          <w:rStyle w:val="Emphasis"/>
        </w:rPr>
        <w:t xml:space="preserve"> that there are still </w:t>
      </w:r>
      <w:r w:rsidRPr="0083607B">
        <w:rPr>
          <w:rStyle w:val="Emphasis"/>
          <w:highlight w:val="green"/>
        </w:rPr>
        <w:t>no guarantees</w:t>
      </w:r>
      <w:r w:rsidRPr="0083607B">
        <w:rPr>
          <w:rStyle w:val="Emphasis"/>
        </w:rPr>
        <w:t xml:space="preserve"> that </w:t>
      </w:r>
      <w:r w:rsidRPr="0083607B">
        <w:rPr>
          <w:rStyle w:val="Emphasis"/>
          <w:highlight w:val="green"/>
        </w:rPr>
        <w:t>protection</w:t>
      </w:r>
      <w:r w:rsidRPr="0083607B">
        <w:rPr>
          <w:rStyle w:val="Emphasis"/>
        </w:rPr>
        <w:t xml:space="preserve"> of this right </w:t>
      </w:r>
      <w:r w:rsidRPr="0083607B">
        <w:rPr>
          <w:rStyle w:val="Emphasis"/>
          <w:highlight w:val="green"/>
        </w:rPr>
        <w:t>will be enforced</w:t>
      </w:r>
      <w:r w:rsidRPr="0083607B">
        <w:rPr>
          <w:sz w:val="16"/>
        </w:rPr>
        <w:t xml:space="preserve">, even if it is a human right. 139 Reports of rampant labor rights abuses in China continue to emerge; it is unclear whether these abuses are a product of facially inadequate labor laws or inadequate enforcement of these laws.' 40 </w:t>
      </w:r>
      <w:r w:rsidRPr="0083607B">
        <w:rPr>
          <w:rStyle w:val="Emphasis"/>
        </w:rPr>
        <w:t xml:space="preserve">Given </w:t>
      </w:r>
      <w:r w:rsidRPr="0083607B">
        <w:rPr>
          <w:rStyle w:val="Emphasis"/>
          <w:highlight w:val="green"/>
        </w:rPr>
        <w:t>China's history of human rights abuses</w:t>
      </w:r>
      <w:r w:rsidRPr="0083607B">
        <w:rPr>
          <w:rStyle w:val="Emphasis"/>
        </w:rPr>
        <w:t xml:space="preserve">, especially </w:t>
      </w:r>
      <w:r w:rsidRPr="0083607B">
        <w:rPr>
          <w:rStyle w:val="Emphasis"/>
          <w:highlight w:val="green"/>
        </w:rPr>
        <w:t>with</w:t>
      </w:r>
      <w:r w:rsidRPr="0083607B">
        <w:rPr>
          <w:rStyle w:val="Emphasis"/>
        </w:rPr>
        <w:t xml:space="preserve"> respect to </w:t>
      </w:r>
      <w:r w:rsidRPr="0083607B">
        <w:rPr>
          <w:rStyle w:val="Emphasis"/>
          <w:highlight w:val="green"/>
        </w:rPr>
        <w:t>labor</w:t>
      </w:r>
      <w:r w:rsidRPr="0083607B">
        <w:rPr>
          <w:rStyle w:val="Emphasis"/>
        </w:rPr>
        <w:t>, 41 the likelihood of the state protecting a worker's fundamental right to strike is not promising.</w:t>
      </w:r>
      <w:r w:rsidRPr="0083607B">
        <w:rPr>
          <w:sz w:val="16"/>
        </w:rPr>
        <w:t xml:space="preserve"> Therefore, </w:t>
      </w:r>
      <w:proofErr w:type="gramStart"/>
      <w:r w:rsidRPr="0083607B">
        <w:rPr>
          <w:sz w:val="16"/>
        </w:rPr>
        <w:t>in order to</w:t>
      </w:r>
      <w:proofErr w:type="gramEnd"/>
      <w:r w:rsidRPr="0083607B">
        <w:rPr>
          <w:sz w:val="16"/>
        </w:rPr>
        <w:t xml:space="preserve"> truly improve the plight of Chinese workers, measures must be taken to ensure that there is more than just an illusory right to strike. Two possible options are reforming the All-China Federation of Trade Unions or </w:t>
      </w:r>
      <w:r w:rsidRPr="0083607B">
        <w:rPr>
          <w:rStyle w:val="StyleUnderline"/>
        </w:rPr>
        <w:t>placing international pressure on China to enforce a right to strike provision</w:t>
      </w:r>
      <w:r w:rsidRPr="0083607B">
        <w:rPr>
          <w:sz w:val="16"/>
        </w:rPr>
        <w:t xml:space="preserve">. As discussed in the following subsections, however, these </w:t>
      </w:r>
      <w:r w:rsidRPr="0083607B">
        <w:rPr>
          <w:rStyle w:val="Emphasis"/>
          <w:highlight w:val="green"/>
        </w:rPr>
        <w:t>options are problematic and unlikely to result in real reform</w:t>
      </w:r>
      <w:r w:rsidRPr="0083607B">
        <w:rPr>
          <w:rStyle w:val="Emphasis"/>
        </w:rPr>
        <w:t>.</w:t>
      </w:r>
      <w:r w:rsidRPr="0083607B">
        <w:rPr>
          <w:sz w:val="16"/>
        </w:rPr>
        <w:t xml:space="preserve"> </w:t>
      </w:r>
    </w:p>
    <w:p w14:paraId="1E8F79E9" w14:textId="77777777" w:rsidR="004D6FF7" w:rsidRPr="0083607B" w:rsidRDefault="004D6FF7" w:rsidP="004D6FF7">
      <w:pPr>
        <w:pStyle w:val="Heading4"/>
      </w:pPr>
      <w:r w:rsidRPr="0083607B">
        <w:t>TOO MANY BARRIERS TO AN EFFECTIVE LABOR MOVEMENT</w:t>
      </w:r>
      <w:r>
        <w:t>-</w:t>
      </w:r>
      <w:r w:rsidRPr="0083607B">
        <w:t xml:space="preserve"> CCP WOULD NEVER GIVE UP CONTROL OF UNIONS</w:t>
      </w:r>
    </w:p>
    <w:p w14:paraId="014499B8" w14:textId="77777777" w:rsidR="004D6FF7" w:rsidRPr="0083607B" w:rsidRDefault="004D6FF7" w:rsidP="004D6FF7">
      <w:proofErr w:type="spellStart"/>
      <w:r w:rsidRPr="0083607B">
        <w:rPr>
          <w:rStyle w:val="Style13ptBold"/>
        </w:rPr>
        <w:t>Nham</w:t>
      </w:r>
      <w:proofErr w:type="spellEnd"/>
      <w:r w:rsidRPr="0083607B">
        <w:rPr>
          <w:rStyle w:val="Style13ptBold"/>
        </w:rPr>
        <w:t xml:space="preserve"> 07</w:t>
      </w:r>
      <w:r>
        <w:t xml:space="preserve"> </w:t>
      </w:r>
      <w:proofErr w:type="spellStart"/>
      <w:r w:rsidRPr="0083607B">
        <w:t>Nham</w:t>
      </w:r>
      <w:proofErr w:type="spellEnd"/>
      <w:r w:rsidRPr="0083607B">
        <w:t xml:space="preserve">, </w:t>
      </w:r>
      <w:proofErr w:type="spellStart"/>
      <w:r w:rsidRPr="0083607B">
        <w:t>Mayoung</w:t>
      </w:r>
      <w:proofErr w:type="spellEnd"/>
      <w:r w:rsidRPr="0083607B">
        <w:t xml:space="preserve">. "The right to strike or the freedom to </w:t>
      </w:r>
      <w:proofErr w:type="gramStart"/>
      <w:r w:rsidRPr="0083607B">
        <w:t>strike:</w:t>
      </w:r>
      <w:proofErr w:type="gramEnd"/>
      <w:r w:rsidRPr="0083607B">
        <w:t xml:space="preserve"> can either interpretation improve working conditions in China." Geo. Wash. Int'l L. Rev. 39 (2007): 919. </w:t>
      </w:r>
    </w:p>
    <w:p w14:paraId="3FC9D28E" w14:textId="77777777" w:rsidR="004D6FF7" w:rsidRPr="0083607B" w:rsidRDefault="004D6FF7" w:rsidP="004D6FF7">
      <w:pPr>
        <w:rPr>
          <w:sz w:val="16"/>
        </w:rPr>
      </w:pPr>
      <w:r w:rsidRPr="0083607B">
        <w:rPr>
          <w:sz w:val="16"/>
        </w:rPr>
        <w:t xml:space="preserve">The problem with this solution, however, is that it ignores the serious impediments that hinder the ACFTU from transforming itself into an enforcer of workers' rights. </w:t>
      </w:r>
      <w:r w:rsidRPr="0083607B">
        <w:rPr>
          <w:rStyle w:val="Emphasis"/>
          <w:highlight w:val="green"/>
        </w:rPr>
        <w:t>Using the ACFTU</w:t>
      </w:r>
      <w:r w:rsidRPr="0083607B">
        <w:rPr>
          <w:rStyle w:val="Emphasis"/>
        </w:rPr>
        <w:t xml:space="preserve"> or any other union </w:t>
      </w:r>
      <w:r w:rsidRPr="0083607B">
        <w:rPr>
          <w:rStyle w:val="Emphasis"/>
          <w:highlight w:val="green"/>
        </w:rPr>
        <w:t>to enforce the right to strike would require</w:t>
      </w:r>
      <w:r w:rsidRPr="0083607B">
        <w:rPr>
          <w:rStyle w:val="Emphasis"/>
        </w:rPr>
        <w:t xml:space="preserve"> a serious </w:t>
      </w:r>
      <w:r w:rsidRPr="0083607B">
        <w:rPr>
          <w:rStyle w:val="Emphasis"/>
          <w:highlight w:val="green"/>
        </w:rPr>
        <w:t>reform of Chinese law, ACFTU ideology, and government attitude</w:t>
      </w:r>
      <w:r w:rsidRPr="0083607B">
        <w:rPr>
          <w:rStyle w:val="Emphasis"/>
        </w:rPr>
        <w:t>s towards independent unions and strikes</w:t>
      </w:r>
      <w:r w:rsidRPr="0083607B">
        <w:rPr>
          <w:sz w:val="16"/>
        </w:rPr>
        <w:t xml:space="preserve">. First, the </w:t>
      </w:r>
      <w:r w:rsidRPr="0083607B">
        <w:rPr>
          <w:rStyle w:val="Emphasis"/>
          <w:highlight w:val="green"/>
        </w:rPr>
        <w:t>Trade Union Law</w:t>
      </w:r>
      <w:r w:rsidRPr="0083607B">
        <w:rPr>
          <w:rStyle w:val="Emphasis"/>
        </w:rPr>
        <w:t xml:space="preserve"> would </w:t>
      </w:r>
      <w:r w:rsidRPr="0083607B">
        <w:rPr>
          <w:rStyle w:val="Emphasis"/>
          <w:highlight w:val="green"/>
        </w:rPr>
        <w:t>have to be revised</w:t>
      </w:r>
      <w:r w:rsidRPr="0083607B">
        <w:rPr>
          <w:rStyle w:val="Emphasis"/>
        </w:rPr>
        <w:t xml:space="preserve"> </w:t>
      </w:r>
      <w:proofErr w:type="gramStart"/>
      <w:r w:rsidRPr="0083607B">
        <w:rPr>
          <w:rStyle w:val="Emphasis"/>
        </w:rPr>
        <w:t xml:space="preserve">in order </w:t>
      </w:r>
      <w:r w:rsidRPr="0083607B">
        <w:rPr>
          <w:rStyle w:val="Emphasis"/>
          <w:highlight w:val="green"/>
        </w:rPr>
        <w:t>to</w:t>
      </w:r>
      <w:proofErr w:type="gramEnd"/>
      <w:r w:rsidRPr="0083607B">
        <w:rPr>
          <w:rStyle w:val="Emphasis"/>
          <w:highlight w:val="green"/>
        </w:rPr>
        <w:t xml:space="preserve"> remove</w:t>
      </w:r>
      <w:r w:rsidRPr="0083607B">
        <w:rPr>
          <w:rStyle w:val="Emphasis"/>
        </w:rPr>
        <w:t xml:space="preserve"> the obligation on unions to safeguard the </w:t>
      </w:r>
      <w:r w:rsidRPr="0083607B">
        <w:rPr>
          <w:rStyle w:val="Emphasis"/>
          <w:highlight w:val="green"/>
        </w:rPr>
        <w:t>Communist Party's interests and policies</w:t>
      </w:r>
      <w:r w:rsidRPr="0083607B">
        <w:rPr>
          <w:sz w:val="16"/>
        </w:rPr>
        <w:t xml:space="preserve">, as well as the rights of workers. 146 Second, the ACFTU and its leaders would have to completely change their attitude towards strikes. Rather than trying to prevent strikes before they happen or condemning them when they do occur, 147 the ACFTU would have to embrace and to protect strikes. A pro-strike role for the ACFTU would be a complete shift in the ACFTU's attitude towards strikes and may require the ACFTU to change more than it can. </w:t>
      </w:r>
      <w:r w:rsidRPr="0083607B">
        <w:rPr>
          <w:rStyle w:val="Emphasis"/>
        </w:rPr>
        <w:t xml:space="preserve">Finally, reforming the ACFTU and using it as a means of enforcing the right to strike </w:t>
      </w:r>
      <w:r w:rsidRPr="0083607B">
        <w:rPr>
          <w:rStyle w:val="Emphasis"/>
          <w:highlight w:val="green"/>
        </w:rPr>
        <w:t>would face serious opposition</w:t>
      </w:r>
      <w:r w:rsidRPr="0083607B">
        <w:rPr>
          <w:rStyle w:val="Emphasis"/>
        </w:rPr>
        <w:t xml:space="preserve"> from the Chinese government</w:t>
      </w:r>
      <w:r w:rsidRPr="0083607B">
        <w:rPr>
          <w:sz w:val="16"/>
        </w:rPr>
        <w:t xml:space="preserve">. It is more than likely that the </w:t>
      </w:r>
      <w:r w:rsidRPr="0083607B">
        <w:rPr>
          <w:rStyle w:val="Emphasis"/>
        </w:rPr>
        <w:t xml:space="preserve">government would be </w:t>
      </w:r>
      <w:r w:rsidRPr="0083607B">
        <w:rPr>
          <w:rStyle w:val="Emphasis"/>
          <w:highlight w:val="green"/>
        </w:rPr>
        <w:t>unwilling to relinquish its control</w:t>
      </w:r>
      <w:r w:rsidRPr="0083607B">
        <w:rPr>
          <w:rStyle w:val="Emphasis"/>
        </w:rPr>
        <w:t xml:space="preserve"> over the ACFTU because doing so is perceived as a threat to the continued existence of the Communist regime. </w:t>
      </w:r>
      <w:r w:rsidRPr="0083607B">
        <w:rPr>
          <w:sz w:val="16"/>
        </w:rPr>
        <w:t xml:space="preserve">148 One of the principal reasons why the Chinese government has maintained such tight control over unions is because </w:t>
      </w:r>
      <w:r w:rsidRPr="0083607B">
        <w:rPr>
          <w:rStyle w:val="Emphasis"/>
        </w:rPr>
        <w:t>it fears that a mass organization of workers could lead to an overthrow of the governmen</w:t>
      </w:r>
      <w:r w:rsidRPr="0083607B">
        <w:rPr>
          <w:sz w:val="16"/>
        </w:rPr>
        <w:t>t. 149 If the ACFTU becomes free of government control and has the power to organize and initiate strikes, then the government would feel even more threatened. Therefore, it is not as simple for the ACFTU to transform into a protector of workers' rights as gaining independence from the government.</w:t>
      </w:r>
    </w:p>
    <w:p w14:paraId="3C9F5998" w14:textId="77777777" w:rsidR="004D6FF7" w:rsidRPr="0083607B" w:rsidRDefault="004D6FF7" w:rsidP="004D6FF7"/>
    <w:p w14:paraId="483CF083" w14:textId="77777777" w:rsidR="004D6FF7" w:rsidRPr="0083607B" w:rsidRDefault="004D6FF7" w:rsidP="004D6FF7">
      <w:pPr>
        <w:pStyle w:val="Heading4"/>
      </w:pPr>
      <w:r w:rsidRPr="0083607B">
        <w:t>CHINESE UNIONS ARE CONTROLLED BY THE CCP, MEANS EFFECTIVE LABOR NEGOTIATIONS AND COLLECTIVE BARGAINING ARE IMPOSSIBLE</w:t>
      </w:r>
    </w:p>
    <w:p w14:paraId="64E3B8B0" w14:textId="77777777" w:rsidR="004D6FF7" w:rsidRPr="0083607B" w:rsidRDefault="004D6FF7" w:rsidP="004D6FF7">
      <w:proofErr w:type="spellStart"/>
      <w:r w:rsidRPr="009449A6">
        <w:rPr>
          <w:rStyle w:val="Style13ptBold"/>
        </w:rPr>
        <w:t>Estlund</w:t>
      </w:r>
      <w:proofErr w:type="spellEnd"/>
      <w:r w:rsidRPr="009449A6">
        <w:rPr>
          <w:rStyle w:val="Style13ptBold"/>
        </w:rPr>
        <w:t xml:space="preserve"> 18</w:t>
      </w:r>
      <w:r>
        <w:t xml:space="preserve"> </w:t>
      </w:r>
      <w:proofErr w:type="spellStart"/>
      <w:r w:rsidRPr="0083607B">
        <w:t>Estlund</w:t>
      </w:r>
      <w:proofErr w:type="spellEnd"/>
      <w:r w:rsidRPr="0083607B">
        <w:t xml:space="preserve">, Cynthia (Rein Professor of Law at the New York University School of Law). "6. Can China Secure Labor Peace without Independent Unions? Strikes and Collective Bargaining with Chinese Characteristics." A New Deal for China’s </w:t>
      </w:r>
      <w:proofErr w:type="gramStart"/>
      <w:r w:rsidRPr="0083607B">
        <w:t>Workers?.</w:t>
      </w:r>
      <w:proofErr w:type="gramEnd"/>
      <w:r w:rsidRPr="0083607B">
        <w:t xml:space="preserve"> Harvard University Press, 2018. 123-148.</w:t>
      </w:r>
    </w:p>
    <w:p w14:paraId="0F3135BF" w14:textId="77777777" w:rsidR="004D6FF7" w:rsidRPr="009449A6" w:rsidRDefault="004D6FF7" w:rsidP="004D6FF7">
      <w:pPr>
        <w:rPr>
          <w:sz w:val="16"/>
        </w:rPr>
      </w:pPr>
      <w:r w:rsidRPr="009449A6">
        <w:rPr>
          <w:sz w:val="16"/>
        </w:rPr>
        <w:t xml:space="preserve">That leads to a more general point foreshadowed in Chapter 4: when a strike is led and organized by a union that can negotiate effectively with the employer, and that is bound by reasonable restrictions on the permissible scope of industrial action, the union can in turn “regulate” the workers, keeping them within legally prescribed boundaries. The union can tell the workers: “If you follow our lead, we will get you a better deal.” And the union can get a better deal if it can credibly promise to end the strike on that condition. Genuinely representative unions thus stand at the core of Western collective bargaining systems: </w:t>
      </w:r>
      <w:r w:rsidRPr="009449A6">
        <w:rPr>
          <w:rStyle w:val="Emphasis"/>
        </w:rPr>
        <w:t xml:space="preserve">unions both </w:t>
      </w:r>
      <w:r w:rsidRPr="009449A6">
        <w:rPr>
          <w:rStyle w:val="Emphasis"/>
        </w:rPr>
        <w:lastRenderedPageBreak/>
        <w:t>enable workers to advance their economic interests and enable societies to regulate the scope and intensity of industrial action by serving as intermediate regulatory institutions. But unions can play that role only if they are seen by the workers as their faithful agents.</w:t>
      </w:r>
      <w:r>
        <w:rPr>
          <w:rStyle w:val="Emphasis"/>
        </w:rPr>
        <w:t xml:space="preserve"> </w:t>
      </w:r>
      <w:r w:rsidRPr="009449A6">
        <w:rPr>
          <w:rStyle w:val="Emphasis"/>
        </w:rPr>
        <w:t xml:space="preserve">The </w:t>
      </w:r>
      <w:r w:rsidRPr="009449A6">
        <w:rPr>
          <w:rStyle w:val="Emphasis"/>
          <w:highlight w:val="green"/>
        </w:rPr>
        <w:t>official union in China</w:t>
      </w:r>
      <w:r w:rsidRPr="009449A6">
        <w:rPr>
          <w:rStyle w:val="Emphasis"/>
        </w:rPr>
        <w:t xml:space="preserve"> is something quite different. It is supposed to represent workers’ interests, but its </w:t>
      </w:r>
      <w:r w:rsidRPr="009449A6">
        <w:rPr>
          <w:rStyle w:val="Emphasis"/>
          <w:highlight w:val="green"/>
        </w:rPr>
        <w:t>various branches are controlled by the Party</w:t>
      </w:r>
      <w:r w:rsidRPr="009449A6">
        <w:rPr>
          <w:rStyle w:val="Emphasis"/>
        </w:rPr>
        <w:t xml:space="preserve"> above the level of the enterprise, and its enterprise branches are largely controlled by enterprise management</w:t>
      </w:r>
      <w:r w:rsidRPr="009449A6">
        <w:rPr>
          <w:sz w:val="16"/>
        </w:rPr>
        <w:t xml:space="preserve">. There have been periodic efforts to make the enterprise trade unions more accountable to the workers; that is the subject of the next chapter. But as things </w:t>
      </w:r>
      <w:r w:rsidRPr="009449A6">
        <w:rPr>
          <w:rStyle w:val="Emphasis"/>
        </w:rPr>
        <w:t xml:space="preserve">stand, </w:t>
      </w:r>
      <w:r w:rsidRPr="009449A6">
        <w:rPr>
          <w:rStyle w:val="Emphasis"/>
          <w:highlight w:val="green"/>
        </w:rPr>
        <w:t>workers who are aggrieved</w:t>
      </w:r>
      <w:r w:rsidRPr="009449A6">
        <w:rPr>
          <w:rStyle w:val="Emphasis"/>
        </w:rPr>
        <w:t xml:space="preserve">, and who want to make demands on their employer, </w:t>
      </w:r>
      <w:r w:rsidRPr="009449A6">
        <w:rPr>
          <w:rStyle w:val="Emphasis"/>
          <w:highlight w:val="green"/>
        </w:rPr>
        <w:t>do not regard the union</w:t>
      </w:r>
      <w:r w:rsidRPr="009449A6">
        <w:rPr>
          <w:rStyle w:val="Emphasis"/>
        </w:rPr>
        <w:t xml:space="preserve"> at any level </w:t>
      </w:r>
      <w:r w:rsidRPr="009449A6">
        <w:rPr>
          <w:rStyle w:val="Emphasis"/>
          <w:highlight w:val="green"/>
        </w:rPr>
        <w:t>as their faithful agent.</w:t>
      </w:r>
      <w:r w:rsidRPr="009449A6">
        <w:rPr>
          <w:rStyle w:val="Emphasis"/>
        </w:rPr>
        <w:t xml:space="preserve"> The </w:t>
      </w:r>
      <w:r w:rsidRPr="009449A6">
        <w:rPr>
          <w:rStyle w:val="Emphasis"/>
          <w:highlight w:val="green"/>
        </w:rPr>
        <w:t>union cannot regulate</w:t>
      </w:r>
      <w:r w:rsidRPr="009449A6">
        <w:rPr>
          <w:rStyle w:val="Emphasis"/>
        </w:rPr>
        <w:t xml:space="preserve"> the workers </w:t>
      </w:r>
      <w:r w:rsidRPr="009449A6">
        <w:rPr>
          <w:rStyle w:val="Emphasis"/>
          <w:highlight w:val="green"/>
        </w:rPr>
        <w:t>because</w:t>
      </w:r>
      <w:r w:rsidRPr="009449A6">
        <w:rPr>
          <w:rStyle w:val="Emphasis"/>
        </w:rPr>
        <w:t xml:space="preserve"> the </w:t>
      </w:r>
      <w:r w:rsidRPr="009449A6">
        <w:rPr>
          <w:rStyle w:val="Emphasis"/>
          <w:highlight w:val="green"/>
        </w:rPr>
        <w:t>workers do not trust the union.</w:t>
      </w:r>
    </w:p>
    <w:p w14:paraId="6DE792E3" w14:textId="77777777" w:rsidR="004D6FF7" w:rsidRPr="0083607B" w:rsidRDefault="004D6FF7" w:rsidP="004D6FF7">
      <w:pPr>
        <w:pStyle w:val="Heading4"/>
      </w:pPr>
      <w:r w:rsidRPr="0083607B">
        <w:t xml:space="preserve">LABOR MOVEMENTS CAN BE COOPTED TO STIFFLE WORKER DISSATISFACTION </w:t>
      </w:r>
    </w:p>
    <w:p w14:paraId="67FAF8A3" w14:textId="77777777" w:rsidR="004D6FF7" w:rsidRPr="0083607B" w:rsidRDefault="004D6FF7" w:rsidP="004D6FF7">
      <w:proofErr w:type="spellStart"/>
      <w:r w:rsidRPr="009449A6">
        <w:rPr>
          <w:rStyle w:val="Style13ptBold"/>
        </w:rPr>
        <w:t>Estlund</w:t>
      </w:r>
      <w:proofErr w:type="spellEnd"/>
      <w:r w:rsidRPr="009449A6">
        <w:rPr>
          <w:rStyle w:val="Style13ptBold"/>
        </w:rPr>
        <w:t xml:space="preserve"> 18</w:t>
      </w:r>
      <w:r>
        <w:t xml:space="preserve"> </w:t>
      </w:r>
      <w:proofErr w:type="spellStart"/>
      <w:r w:rsidRPr="0083607B">
        <w:t>Estlund</w:t>
      </w:r>
      <w:proofErr w:type="spellEnd"/>
      <w:r w:rsidRPr="0083607B">
        <w:t xml:space="preserve">, Cynthia (Rein Professor of Law at the New York University School of Law). "6. Can China Secure Labor Peace without Independent Unions? Strikes and Collective Bargaining with Chinese Characteristics." A New Deal for China’s </w:t>
      </w:r>
      <w:proofErr w:type="gramStart"/>
      <w:r w:rsidRPr="0083607B">
        <w:t>Workers?.</w:t>
      </w:r>
      <w:proofErr w:type="gramEnd"/>
      <w:r w:rsidRPr="0083607B">
        <w:t xml:space="preserve"> Harvard University Press, 2018. 123-148.</w:t>
      </w:r>
    </w:p>
    <w:p w14:paraId="22216DE4" w14:textId="77777777" w:rsidR="004D6FF7" w:rsidRPr="009449A6" w:rsidRDefault="004D6FF7" w:rsidP="004D6FF7">
      <w:pPr>
        <w:rPr>
          <w:rStyle w:val="Emphasis"/>
        </w:rPr>
      </w:pPr>
      <w:r w:rsidRPr="009449A6">
        <w:rPr>
          <w:sz w:val="16"/>
        </w:rPr>
        <w:t xml:space="preserve">Collective appeasement is only one facet of the official response to unrest, of course. Another option is individual appeasement or co-optation. </w:t>
      </w:r>
      <w:r w:rsidRPr="009449A6">
        <w:rPr>
          <w:rStyle w:val="Emphasis"/>
        </w:rPr>
        <w:t xml:space="preserve">Some </w:t>
      </w:r>
      <w:r w:rsidRPr="009449A6">
        <w:rPr>
          <w:rStyle w:val="Emphasis"/>
          <w:highlight w:val="green"/>
        </w:rPr>
        <w:t>grassroots leaders might be neutralized</w:t>
      </w:r>
      <w:r w:rsidRPr="009449A6">
        <w:rPr>
          <w:rStyle w:val="Emphasis"/>
        </w:rPr>
        <w:t xml:space="preserve"> </w:t>
      </w:r>
      <w:r w:rsidRPr="009449A6">
        <w:rPr>
          <w:rStyle w:val="Emphasis"/>
          <w:highlight w:val="green"/>
        </w:rPr>
        <w:t>by being promoted</w:t>
      </w:r>
      <w:r w:rsidRPr="009449A6">
        <w:rPr>
          <w:rStyle w:val="Emphasis"/>
        </w:rPr>
        <w:t xml:space="preserve"> into management </w:t>
      </w:r>
      <w:r w:rsidRPr="009449A6">
        <w:rPr>
          <w:rStyle w:val="Emphasis"/>
          <w:highlight w:val="green"/>
        </w:rPr>
        <w:t>or hired</w:t>
      </w:r>
      <w:r w:rsidRPr="009449A6">
        <w:rPr>
          <w:rStyle w:val="Emphasis"/>
        </w:rPr>
        <w:t xml:space="preserve"> onto a local union staff.</w:t>
      </w:r>
      <w:r w:rsidRPr="009449A6">
        <w:rPr>
          <w:sz w:val="16"/>
        </w:rPr>
        <w:t xml:space="preserve"> A Chinese labor scholar described this tactic as an application of Mao’s advice on dealing with dissenters: “Mix with sand” (</w:t>
      </w:r>
      <w:proofErr w:type="spellStart"/>
      <w:r w:rsidRPr="009449A6">
        <w:rPr>
          <w:sz w:val="16"/>
        </w:rPr>
        <w:t>chan</w:t>
      </w:r>
      <w:proofErr w:type="spellEnd"/>
      <w:r w:rsidRPr="009449A6">
        <w:rPr>
          <w:sz w:val="16"/>
        </w:rPr>
        <w:t xml:space="preserve"> sha </w:t>
      </w:r>
      <w:proofErr w:type="spellStart"/>
      <w:r w:rsidRPr="009449A6">
        <w:rPr>
          <w:sz w:val="16"/>
        </w:rPr>
        <w:t>zi</w:t>
      </w:r>
      <w:proofErr w:type="spellEnd"/>
      <w:r w:rsidRPr="009449A6">
        <w:rPr>
          <w:sz w:val="16"/>
        </w:rPr>
        <w:t>). 28 Of course, grassroots worker activists in the West may also be co-opted by employers or entrenched union officials</w:t>
      </w:r>
      <w:r w:rsidRPr="009449A6">
        <w:rPr>
          <w:rStyle w:val="Emphasis"/>
        </w:rPr>
        <w:t>.</w:t>
      </w:r>
      <w:r w:rsidRPr="009449A6">
        <w:rPr>
          <w:sz w:val="16"/>
        </w:rPr>
        <w:t xml:space="preserve"> </w:t>
      </w:r>
      <w:r w:rsidRPr="009449A6">
        <w:rPr>
          <w:rStyle w:val="Emphasis"/>
        </w:rPr>
        <w:t xml:space="preserve">But the </w:t>
      </w:r>
      <w:r w:rsidRPr="009449A6">
        <w:rPr>
          <w:rStyle w:val="Emphasis"/>
          <w:highlight w:val="green"/>
        </w:rPr>
        <w:t>temptation</w:t>
      </w:r>
      <w:r w:rsidRPr="009449A6">
        <w:rPr>
          <w:rStyle w:val="Emphasis"/>
        </w:rPr>
        <w:t xml:space="preserve"> to succumb to such inducements </w:t>
      </w:r>
      <w:r w:rsidRPr="009449A6">
        <w:rPr>
          <w:rStyle w:val="Emphasis"/>
          <w:highlight w:val="green"/>
        </w:rPr>
        <w:t>is much greater in China</w:t>
      </w:r>
      <w:r w:rsidRPr="009449A6">
        <w:rPr>
          <w:rStyle w:val="Emphasis"/>
        </w:rPr>
        <w:t xml:space="preserve">. First, there is </w:t>
      </w:r>
      <w:r w:rsidRPr="009449A6">
        <w:rPr>
          <w:rStyle w:val="Emphasis"/>
          <w:highlight w:val="green"/>
        </w:rPr>
        <w:t>no alternative “career path” as a worker-leader</w:t>
      </w:r>
      <w:r w:rsidRPr="009449A6">
        <w:rPr>
          <w:rStyle w:val="Emphasis"/>
        </w:rPr>
        <w:t xml:space="preserve"> within an independent union movement,</w:t>
      </w:r>
      <w:r w:rsidRPr="009449A6">
        <w:rPr>
          <w:sz w:val="16"/>
        </w:rPr>
        <w:t xml:space="preserve"> as there is in the West (difficult though it may be). </w:t>
      </w:r>
      <w:r w:rsidRPr="009449A6">
        <w:rPr>
          <w:rStyle w:val="Emphasis"/>
        </w:rPr>
        <w:t xml:space="preserve">Second, </w:t>
      </w:r>
      <w:r w:rsidRPr="009449A6">
        <w:rPr>
          <w:rStyle w:val="Emphasis"/>
          <w:highlight w:val="green"/>
        </w:rPr>
        <w:t>workers who persist</w:t>
      </w:r>
      <w:r w:rsidRPr="009449A6">
        <w:rPr>
          <w:rStyle w:val="Emphasis"/>
        </w:rPr>
        <w:t xml:space="preserve"> in their independent activism in China </w:t>
      </w:r>
      <w:r w:rsidRPr="009449A6">
        <w:rPr>
          <w:rStyle w:val="Emphasis"/>
          <w:highlight w:val="green"/>
        </w:rPr>
        <w:t>face a high risk of serious reprisals</w:t>
      </w:r>
      <w:r w:rsidRPr="009449A6">
        <w:rPr>
          <w:sz w:val="16"/>
        </w:rPr>
        <w:t xml:space="preserve">. For </w:t>
      </w:r>
      <w:proofErr w:type="gramStart"/>
      <w:r w:rsidRPr="009449A6">
        <w:rPr>
          <w:rStyle w:val="Emphasis"/>
          <w:highlight w:val="green"/>
        </w:rPr>
        <w:t>whether or not</w:t>
      </w:r>
      <w:proofErr w:type="gramEnd"/>
      <w:r w:rsidRPr="009449A6">
        <w:rPr>
          <w:rStyle w:val="Emphasis"/>
        </w:rPr>
        <w:t xml:space="preserve"> workers’ collective </w:t>
      </w:r>
      <w:r w:rsidRPr="009449A6">
        <w:rPr>
          <w:rStyle w:val="Emphasis"/>
          <w:highlight w:val="green"/>
        </w:rPr>
        <w:t>demands are addressed</w:t>
      </w:r>
      <w:r w:rsidRPr="009449A6">
        <w:rPr>
          <w:rStyle w:val="Emphasis"/>
        </w:rPr>
        <w:t>, their le</w:t>
      </w:r>
      <w:r w:rsidRPr="009449A6">
        <w:rPr>
          <w:rStyle w:val="Emphasis"/>
          <w:highlight w:val="green"/>
        </w:rPr>
        <w:t>aders face</w:t>
      </w:r>
      <w:r w:rsidRPr="009449A6">
        <w:rPr>
          <w:rStyle w:val="Emphasis"/>
        </w:rPr>
        <w:t xml:space="preserve"> a range of </w:t>
      </w:r>
      <w:r w:rsidRPr="009449A6">
        <w:rPr>
          <w:rStyle w:val="Emphasis"/>
          <w:highlight w:val="green"/>
        </w:rPr>
        <w:t>sanctions</w:t>
      </w:r>
      <w:r w:rsidRPr="009449A6">
        <w:rPr>
          <w:rStyle w:val="Emphasis"/>
        </w:rPr>
        <w:t>.</w:t>
      </w:r>
    </w:p>
    <w:p w14:paraId="77819426" w14:textId="77777777" w:rsidR="004D6FF7" w:rsidRPr="0083607B" w:rsidRDefault="004D6FF7" w:rsidP="004D6FF7">
      <w:pPr>
        <w:pStyle w:val="Heading4"/>
      </w:pPr>
      <w:r w:rsidRPr="0083607B">
        <w:t>EVEN WHEN STRIKES THEMSELVES ARE LEGAL THEY CAN STILL BE SHUT DOWN BY CRIMINALIZING ACTIVITY RELATED TO STRIKING</w:t>
      </w:r>
    </w:p>
    <w:p w14:paraId="411D6B38" w14:textId="77777777" w:rsidR="004D6FF7" w:rsidRPr="0083607B" w:rsidRDefault="004D6FF7" w:rsidP="004D6FF7">
      <w:proofErr w:type="spellStart"/>
      <w:r w:rsidRPr="009449A6">
        <w:rPr>
          <w:rStyle w:val="Style13ptBold"/>
        </w:rPr>
        <w:t>Estlund</w:t>
      </w:r>
      <w:proofErr w:type="spellEnd"/>
      <w:r w:rsidRPr="009449A6">
        <w:rPr>
          <w:rStyle w:val="Style13ptBold"/>
        </w:rPr>
        <w:t xml:space="preserve"> 18</w:t>
      </w:r>
      <w:r>
        <w:t xml:space="preserve"> </w:t>
      </w:r>
      <w:proofErr w:type="spellStart"/>
      <w:r w:rsidRPr="0083607B">
        <w:t>Estlund</w:t>
      </w:r>
      <w:proofErr w:type="spellEnd"/>
      <w:r w:rsidRPr="0083607B">
        <w:t xml:space="preserve">, Cynthia (Rein Professor of Law at the New York University School of Law). "6. Can China Secure Labor Peace without Independent Unions? Strikes and Collective Bargaining with Chinese Characteristics." A New Deal for China’s </w:t>
      </w:r>
      <w:proofErr w:type="gramStart"/>
      <w:r w:rsidRPr="0083607B">
        <w:t>Workers?.</w:t>
      </w:r>
      <w:proofErr w:type="gramEnd"/>
      <w:r w:rsidRPr="0083607B">
        <w:t xml:space="preserve"> Harvard University Press, 2018. 123-148.</w:t>
      </w:r>
    </w:p>
    <w:p w14:paraId="20A70F19" w14:textId="77777777" w:rsidR="004D6FF7" w:rsidRPr="009449A6" w:rsidRDefault="004D6FF7" w:rsidP="004D6FF7">
      <w:pPr>
        <w:rPr>
          <w:sz w:val="16"/>
        </w:rPr>
      </w:pPr>
      <w:r w:rsidRPr="009449A6">
        <w:rPr>
          <w:sz w:val="16"/>
        </w:rPr>
        <w:t xml:space="preserve">Sanctions come in many varieties. Strikers and their leaders are routinely fired, and courts accept participation in a work stoppage as a lawful reason for dismissal, as discussed below. But the risk of discharge pales beside the other risks that face China’s worker activists. </w:t>
      </w:r>
      <w:r w:rsidRPr="009449A6">
        <w:rPr>
          <w:rStyle w:val="Emphasis"/>
          <w:highlight w:val="green"/>
        </w:rPr>
        <w:t>Activists</w:t>
      </w:r>
      <w:r w:rsidRPr="009449A6">
        <w:rPr>
          <w:rStyle w:val="Emphasis"/>
        </w:rPr>
        <w:t xml:space="preserve"> who make connections across factories, or </w:t>
      </w:r>
      <w:r w:rsidRPr="009449A6">
        <w:rPr>
          <w:rStyle w:val="Emphasis"/>
          <w:highlight w:val="green"/>
        </w:rPr>
        <w:t>who</w:t>
      </w:r>
      <w:r w:rsidRPr="009449A6">
        <w:rPr>
          <w:rStyle w:val="Emphasis"/>
        </w:rPr>
        <w:t xml:space="preserve"> openly </w:t>
      </w:r>
      <w:r w:rsidRPr="009449A6">
        <w:rPr>
          <w:rStyle w:val="Emphasis"/>
          <w:highlight w:val="green"/>
        </w:rPr>
        <w:t>encourage</w:t>
      </w:r>
      <w:r w:rsidRPr="009449A6">
        <w:rPr>
          <w:rStyle w:val="Emphasis"/>
        </w:rPr>
        <w:t xml:space="preserve"> the spread of </w:t>
      </w:r>
      <w:r w:rsidRPr="009449A6">
        <w:rPr>
          <w:rStyle w:val="Emphasis"/>
          <w:highlight w:val="green"/>
        </w:rPr>
        <w:t>strikes</w:t>
      </w:r>
      <w:r w:rsidRPr="009449A6">
        <w:rPr>
          <w:rStyle w:val="Emphasis"/>
        </w:rPr>
        <w:t xml:space="preserve">, might be </w:t>
      </w:r>
      <w:proofErr w:type="gramStart"/>
      <w:r w:rsidRPr="009449A6">
        <w:rPr>
          <w:rStyle w:val="Emphasis"/>
          <w:highlight w:val="green"/>
        </w:rPr>
        <w:t>detained</w:t>
      </w:r>
      <w:proofErr w:type="gramEnd"/>
      <w:r w:rsidRPr="009449A6">
        <w:rPr>
          <w:rStyle w:val="Emphasis"/>
        </w:rPr>
        <w:t xml:space="preserve"> or relocated, </w:t>
      </w:r>
      <w:r w:rsidRPr="009449A6">
        <w:rPr>
          <w:rStyle w:val="Emphasis"/>
          <w:highlight w:val="green"/>
        </w:rPr>
        <w:t>or</w:t>
      </w:r>
      <w:r w:rsidRPr="009449A6">
        <w:rPr>
          <w:rStyle w:val="Emphasis"/>
        </w:rPr>
        <w:t xml:space="preserve"> even </w:t>
      </w:r>
      <w:r w:rsidRPr="009449A6">
        <w:rPr>
          <w:rStyle w:val="Emphasis"/>
          <w:highlight w:val="green"/>
        </w:rPr>
        <w:t>criminally prosecuted.</w:t>
      </w:r>
      <w:r w:rsidRPr="009449A6">
        <w:rPr>
          <w:rStyle w:val="Emphasis"/>
        </w:rPr>
        <w:t xml:space="preserve"> </w:t>
      </w:r>
      <w:r w:rsidRPr="009449A6">
        <w:rPr>
          <w:sz w:val="16"/>
        </w:rPr>
        <w:t xml:space="preserve">Even ordinary strikers can face such consequences. For example, in </w:t>
      </w:r>
      <w:r w:rsidRPr="009449A6">
        <w:rPr>
          <w:rStyle w:val="StyleUnderline"/>
        </w:rPr>
        <w:t>May 2014, over seventy workers protesting Walmart’s modest severance payments in Hunan were detained without charges for a week</w:t>
      </w:r>
      <w:r w:rsidRPr="009449A6">
        <w:rPr>
          <w:sz w:val="16"/>
        </w:rPr>
        <w:t xml:space="preserve">, and eleven Guangdong security guards were convicted by a Guangzhou court for “disturbing public order” after a dispute with their employers.29 </w:t>
      </w:r>
      <w:r w:rsidRPr="009449A6">
        <w:rPr>
          <w:rStyle w:val="Emphasis"/>
          <w:highlight w:val="green"/>
        </w:rPr>
        <w:t>Even if striking</w:t>
      </w:r>
      <w:r w:rsidRPr="009449A6">
        <w:rPr>
          <w:rStyle w:val="Emphasis"/>
        </w:rPr>
        <w:t xml:space="preserve"> itself </w:t>
      </w:r>
      <w:r w:rsidRPr="009449A6">
        <w:rPr>
          <w:rStyle w:val="Emphasis"/>
          <w:highlight w:val="green"/>
        </w:rPr>
        <w:t>is not prohibited, attempting to</w:t>
      </w:r>
      <w:r w:rsidRPr="009449A6">
        <w:rPr>
          <w:rStyle w:val="Emphasis"/>
        </w:rPr>
        <w:t xml:space="preserve"> publicize a </w:t>
      </w:r>
      <w:r w:rsidRPr="009449A6">
        <w:rPr>
          <w:rStyle w:val="Emphasis"/>
          <w:highlight w:val="green"/>
        </w:rPr>
        <w:t>strike</w:t>
      </w:r>
      <w:r w:rsidRPr="009449A6">
        <w:rPr>
          <w:rStyle w:val="Emphasis"/>
        </w:rPr>
        <w:t xml:space="preserve"> or protest </w:t>
      </w:r>
      <w:r w:rsidRPr="009449A6">
        <w:rPr>
          <w:rStyle w:val="Emphasis"/>
          <w:highlight w:val="green"/>
        </w:rPr>
        <w:t>can</w:t>
      </w:r>
      <w:r w:rsidRPr="009449A6">
        <w:rPr>
          <w:rStyle w:val="Emphasis"/>
        </w:rPr>
        <w:t xml:space="preserve"> readily </w:t>
      </w:r>
      <w:r w:rsidRPr="009449A6">
        <w:rPr>
          <w:rStyle w:val="Emphasis"/>
          <w:highlight w:val="green"/>
        </w:rPr>
        <w:t>run afoul of vague criminal prohibitions</w:t>
      </w:r>
      <w:r w:rsidRPr="009449A6">
        <w:rPr>
          <w:rStyle w:val="Emphasis"/>
        </w:rPr>
        <w:t>.</w:t>
      </w:r>
      <w:r w:rsidRPr="009449A6">
        <w:rPr>
          <w:sz w:val="16"/>
        </w:rPr>
        <w:t xml:space="preserve"> For example, </w:t>
      </w:r>
      <w:r w:rsidRPr="009449A6">
        <w:rPr>
          <w:rStyle w:val="Emphasis"/>
        </w:rPr>
        <w:t xml:space="preserve">in August 2013, </w:t>
      </w:r>
      <w:r w:rsidRPr="009449A6">
        <w:rPr>
          <w:rStyle w:val="Emphasis"/>
          <w:highlight w:val="green"/>
        </w:rPr>
        <w:t xml:space="preserve">when hospital security guards hung a </w:t>
      </w:r>
      <w:r w:rsidRPr="009449A6">
        <w:rPr>
          <w:rStyle w:val="Emphasis"/>
        </w:rPr>
        <w:t xml:space="preserve">large </w:t>
      </w:r>
      <w:r w:rsidRPr="009449A6">
        <w:rPr>
          <w:rStyle w:val="Emphasis"/>
          <w:highlight w:val="green"/>
        </w:rPr>
        <w:t>banner</w:t>
      </w:r>
      <w:r w:rsidRPr="009449A6">
        <w:rPr>
          <w:rStyle w:val="Emphasis"/>
        </w:rPr>
        <w:t xml:space="preserve"> from their Guangzhou clinic’s roof to publicize their strike, they </w:t>
      </w:r>
      <w:r w:rsidRPr="009449A6">
        <w:rPr>
          <w:rStyle w:val="Emphasis"/>
          <w:highlight w:val="green"/>
        </w:rPr>
        <w:t>were arrested for “illegally gathering and disturbing the social order</w:t>
      </w:r>
      <w:r w:rsidRPr="009449A6">
        <w:rPr>
          <w:rStyle w:val="Emphasis"/>
        </w:rPr>
        <w:t xml:space="preserve">” and jailed for nine months.30 In May 2015, </w:t>
      </w:r>
      <w:r w:rsidRPr="009449A6">
        <w:rPr>
          <w:rStyle w:val="Emphasis"/>
          <w:highlight w:val="green"/>
        </w:rPr>
        <w:lastRenderedPageBreak/>
        <w:t>nine striking</w:t>
      </w:r>
      <w:r w:rsidRPr="009449A6">
        <w:rPr>
          <w:rStyle w:val="Emphasis"/>
        </w:rPr>
        <w:t xml:space="preserve"> bike light </w:t>
      </w:r>
      <w:r w:rsidRPr="009449A6">
        <w:rPr>
          <w:rStyle w:val="Emphasis"/>
          <w:highlight w:val="green"/>
        </w:rPr>
        <w:t>manufacturing workers</w:t>
      </w:r>
      <w:r w:rsidRPr="009449A6">
        <w:rPr>
          <w:rStyle w:val="Emphasis"/>
        </w:rPr>
        <w:t xml:space="preserve"> were </w:t>
      </w:r>
      <w:r w:rsidRPr="009449A6">
        <w:rPr>
          <w:rStyle w:val="Emphasis"/>
          <w:highlight w:val="green"/>
        </w:rPr>
        <w:t>arrested</w:t>
      </w:r>
      <w:r w:rsidRPr="009449A6">
        <w:rPr>
          <w:rStyle w:val="Emphasis"/>
        </w:rPr>
        <w:t xml:space="preserve"> by police </w:t>
      </w:r>
      <w:r w:rsidRPr="009449A6">
        <w:rPr>
          <w:rStyle w:val="Emphasis"/>
          <w:highlight w:val="green"/>
        </w:rPr>
        <w:t>for</w:t>
      </w:r>
      <w:r w:rsidRPr="009449A6">
        <w:rPr>
          <w:rStyle w:val="Emphasis"/>
        </w:rPr>
        <w:t xml:space="preserve"> “</w:t>
      </w:r>
      <w:r w:rsidRPr="009449A6">
        <w:rPr>
          <w:rStyle w:val="Emphasis"/>
          <w:highlight w:val="green"/>
        </w:rPr>
        <w:t>disturbing public order</w:t>
      </w:r>
      <w:r w:rsidRPr="009449A6">
        <w:rPr>
          <w:rStyle w:val="Emphasis"/>
        </w:rPr>
        <w:t>.”3</w:t>
      </w:r>
    </w:p>
    <w:p w14:paraId="43FAFE0F" w14:textId="77777777" w:rsidR="004D6FF7" w:rsidRPr="0083607B" w:rsidRDefault="004D6FF7" w:rsidP="004D6FF7">
      <w:pPr>
        <w:pStyle w:val="Heading4"/>
      </w:pPr>
      <w:r w:rsidRPr="0083607B">
        <w:t>LABOR VICTORIES WILL ALWAYS BE LIMITED BY THE FACT THE STATE IN CHINA HAS THE ABILITY TO SET WAGES</w:t>
      </w:r>
    </w:p>
    <w:p w14:paraId="0EF16656" w14:textId="77777777" w:rsidR="004D6FF7" w:rsidRPr="0083607B" w:rsidRDefault="004D6FF7" w:rsidP="004D6FF7">
      <w:proofErr w:type="spellStart"/>
      <w:r w:rsidRPr="009449A6">
        <w:rPr>
          <w:rStyle w:val="Style13ptBold"/>
        </w:rPr>
        <w:t>Estlund</w:t>
      </w:r>
      <w:proofErr w:type="spellEnd"/>
      <w:r w:rsidRPr="009449A6">
        <w:rPr>
          <w:rStyle w:val="Style13ptBold"/>
        </w:rPr>
        <w:t xml:space="preserve"> 18</w:t>
      </w:r>
      <w:r>
        <w:t xml:space="preserve"> </w:t>
      </w:r>
      <w:proofErr w:type="spellStart"/>
      <w:r w:rsidRPr="0083607B">
        <w:t>Estlund</w:t>
      </w:r>
      <w:proofErr w:type="spellEnd"/>
      <w:r w:rsidRPr="0083607B">
        <w:t xml:space="preserve">, Cynthia (Rein Professor of Law at the New York University School of Law). "6. Can China Secure Labor Peace without Independent Unions? Strikes and Collective Bargaining with Chinese Characteristics." A New Deal for China’s </w:t>
      </w:r>
      <w:proofErr w:type="gramStart"/>
      <w:r w:rsidRPr="0083607B">
        <w:t>Workers?.</w:t>
      </w:r>
      <w:proofErr w:type="gramEnd"/>
      <w:r w:rsidRPr="0083607B">
        <w:t xml:space="preserve"> Harvard University Press, 2018. 123-148.</w:t>
      </w:r>
    </w:p>
    <w:p w14:paraId="5DEF9F66" w14:textId="77777777" w:rsidR="004D6FF7" w:rsidRPr="009449A6" w:rsidRDefault="004D6FF7" w:rsidP="004D6FF7">
      <w:pPr>
        <w:rPr>
          <w:sz w:val="16"/>
        </w:rPr>
      </w:pPr>
      <w:r w:rsidRPr="009449A6">
        <w:rPr>
          <w:sz w:val="16"/>
        </w:rPr>
        <w:t xml:space="preserve">One thing is clear: Unlike the United States, and </w:t>
      </w:r>
      <w:proofErr w:type="gramStart"/>
      <w:r w:rsidRPr="009449A6">
        <w:rPr>
          <w:sz w:val="16"/>
        </w:rPr>
        <w:t>in spite of</w:t>
      </w:r>
      <w:proofErr w:type="gramEnd"/>
      <w:r w:rsidRPr="009449A6">
        <w:rPr>
          <w:sz w:val="16"/>
        </w:rPr>
        <w:t xml:space="preserve"> its partial conversion to the gospel of market ordering, </w:t>
      </w:r>
      <w:r w:rsidRPr="009449A6">
        <w:rPr>
          <w:rStyle w:val="Emphasis"/>
          <w:highlight w:val="green"/>
        </w:rPr>
        <w:t>China is not inhibited</w:t>
      </w:r>
      <w:r w:rsidRPr="009449A6">
        <w:rPr>
          <w:rStyle w:val="Emphasis"/>
        </w:rPr>
        <w:t xml:space="preserve"> </w:t>
      </w:r>
      <w:r w:rsidRPr="009449A6">
        <w:rPr>
          <w:rStyle w:val="Emphasis"/>
          <w:highlight w:val="green"/>
        </w:rPr>
        <w:t>legally or ideologically from direct state intervention in determination of wag</w:t>
      </w:r>
      <w:r w:rsidRPr="009449A6">
        <w:rPr>
          <w:rStyle w:val="Emphasis"/>
        </w:rPr>
        <w:t>es through the official trade union</w:t>
      </w:r>
      <w:r w:rsidRPr="009449A6">
        <w:rPr>
          <w:sz w:val="16"/>
        </w:rPr>
        <w:t xml:space="preserve">. Employers, who are </w:t>
      </w:r>
      <w:proofErr w:type="gramStart"/>
      <w:r w:rsidRPr="009449A6">
        <w:rPr>
          <w:sz w:val="16"/>
        </w:rPr>
        <w:t>actually embedded</w:t>
      </w:r>
      <w:proofErr w:type="gramEnd"/>
      <w:r w:rsidRPr="009449A6">
        <w:rPr>
          <w:sz w:val="16"/>
        </w:rPr>
        <w:t xml:space="preserve"> in markets, may well push back against active party-state involvement in wage setting, both in particular negotiations and at the policy level. And they may succeed, for employers still have plenty of pull behind the scenes with local party-state officials, and still hold the keys to the economic growth that remains central to the career trajectories of those officials. </w:t>
      </w:r>
      <w:r w:rsidRPr="009449A6">
        <w:rPr>
          <w:rStyle w:val="Emphasis"/>
        </w:rPr>
        <w:t xml:space="preserve">But </w:t>
      </w:r>
      <w:r w:rsidRPr="009449A6">
        <w:rPr>
          <w:rStyle w:val="Emphasis"/>
          <w:highlight w:val="green"/>
        </w:rPr>
        <w:t>employers</w:t>
      </w:r>
      <w:r w:rsidRPr="009449A6">
        <w:rPr>
          <w:rStyle w:val="Emphasis"/>
        </w:rPr>
        <w:t xml:space="preserve"> in China cannot invoke any deep </w:t>
      </w:r>
      <w:r w:rsidRPr="009449A6">
        <w:rPr>
          <w:rStyle w:val="Emphasis"/>
          <w:highlight w:val="green"/>
        </w:rPr>
        <w:t>policy or doctrine</w:t>
      </w:r>
      <w:r w:rsidRPr="009449A6">
        <w:rPr>
          <w:rStyle w:val="Emphasis"/>
        </w:rPr>
        <w:t xml:space="preserve"> or ideology </w:t>
      </w:r>
      <w:r w:rsidRPr="009449A6">
        <w:rPr>
          <w:rStyle w:val="Emphasis"/>
          <w:highlight w:val="green"/>
        </w:rPr>
        <w:t>of “collective freedom of contract</w:t>
      </w:r>
      <w:r w:rsidRPr="009449A6">
        <w:rPr>
          <w:rStyle w:val="Emphasis"/>
        </w:rPr>
        <w:t>”—</w:t>
      </w:r>
      <w:r w:rsidRPr="009449A6">
        <w:rPr>
          <w:sz w:val="16"/>
        </w:rPr>
        <w:t>of leaving the determination of the results of collective bargaining to the “free play of economic forces”—such as the National Labor Relations Act (NLRA) interposes in the United States as a barrier to official intervention in wage setting at the company level.3</w:t>
      </w:r>
    </w:p>
    <w:p w14:paraId="4CC2E1B3" w14:textId="77777777" w:rsidR="004D6FF7" w:rsidRPr="0083607B" w:rsidRDefault="004D6FF7" w:rsidP="004D6FF7">
      <w:pPr>
        <w:pStyle w:val="Heading4"/>
      </w:pPr>
      <w:r w:rsidRPr="0083607B">
        <w:t xml:space="preserve">UNIONS ARE CONTROLLED BY THE STATE AND ARE THEREFORE UNABLE TO EFFECTIVELY COLLECTIVELY BARGAIN </w:t>
      </w:r>
    </w:p>
    <w:p w14:paraId="6B595B1A" w14:textId="77777777" w:rsidR="004D6FF7" w:rsidRPr="0083607B" w:rsidRDefault="004D6FF7" w:rsidP="004D6FF7">
      <w:proofErr w:type="spellStart"/>
      <w:r w:rsidRPr="009449A6">
        <w:rPr>
          <w:rStyle w:val="Style13ptBold"/>
        </w:rPr>
        <w:t>Estlund</w:t>
      </w:r>
      <w:proofErr w:type="spellEnd"/>
      <w:r w:rsidRPr="009449A6">
        <w:rPr>
          <w:rStyle w:val="Style13ptBold"/>
        </w:rPr>
        <w:t xml:space="preserve"> 18</w:t>
      </w:r>
      <w:r>
        <w:t xml:space="preserve"> </w:t>
      </w:r>
      <w:proofErr w:type="spellStart"/>
      <w:r w:rsidRPr="0083607B">
        <w:t>Estlund</w:t>
      </w:r>
      <w:proofErr w:type="spellEnd"/>
      <w:r w:rsidRPr="0083607B">
        <w:t xml:space="preserve">, Cynthia (Rein Professor of Law at the New York University School of Law). "6. Can China Secure Labor Peace without Independent Unions? Strikes and Collective Bargaining with Chinese Characteristics." A New Deal for China’s </w:t>
      </w:r>
      <w:proofErr w:type="gramStart"/>
      <w:r w:rsidRPr="0083607B">
        <w:t>Workers?.</w:t>
      </w:r>
      <w:proofErr w:type="gramEnd"/>
      <w:r w:rsidRPr="0083607B">
        <w:t xml:space="preserve"> Harvard University Press, 2018. 123-148.</w:t>
      </w:r>
    </w:p>
    <w:p w14:paraId="5E08F4CC" w14:textId="77777777" w:rsidR="004D6FF7" w:rsidRPr="009449A6" w:rsidRDefault="004D6FF7" w:rsidP="004D6FF7">
      <w:pPr>
        <w:rPr>
          <w:sz w:val="16"/>
        </w:rPr>
      </w:pPr>
      <w:r w:rsidRPr="009449A6">
        <w:rPr>
          <w:sz w:val="16"/>
        </w:rPr>
        <w:t xml:space="preserve">Collective bargaining, and especially sectoral bargaining, can constrain wages at both the high and low ends. That is so even in democratic countries with independent labor movements. Nationally organized independent unions can take a long and broad view of workers’ </w:t>
      </w:r>
      <w:proofErr w:type="gramStart"/>
      <w:r w:rsidRPr="009449A6">
        <w:rPr>
          <w:sz w:val="16"/>
        </w:rPr>
        <w:t>interests, and</w:t>
      </w:r>
      <w:proofErr w:type="gramEnd"/>
      <w:r w:rsidRPr="009449A6">
        <w:rPr>
          <w:sz w:val="16"/>
        </w:rPr>
        <w:t xml:space="preserve"> can bargain for a fair quid pro quo in exchange for “wage restraint” that benefits the economy as a whole. </w:t>
      </w:r>
      <w:r w:rsidRPr="009449A6">
        <w:rPr>
          <w:rStyle w:val="Emphasis"/>
        </w:rPr>
        <w:t xml:space="preserve">But </w:t>
      </w:r>
      <w:r w:rsidRPr="009449A6">
        <w:rPr>
          <w:rStyle w:val="Emphasis"/>
          <w:highlight w:val="green"/>
        </w:rPr>
        <w:t>unless workers are well represented</w:t>
      </w:r>
      <w:r w:rsidRPr="009449A6">
        <w:rPr>
          <w:rStyle w:val="Emphasis"/>
        </w:rPr>
        <w:t xml:space="preserve">, sectoral </w:t>
      </w:r>
      <w:r w:rsidRPr="009449A6">
        <w:rPr>
          <w:rStyle w:val="Emphasis"/>
          <w:highlight w:val="green"/>
        </w:rPr>
        <w:t>bargaining</w:t>
      </w:r>
      <w:r w:rsidRPr="009449A6">
        <w:rPr>
          <w:rStyle w:val="Emphasis"/>
        </w:rPr>
        <w:t xml:space="preserve"> can </w:t>
      </w:r>
      <w:r w:rsidRPr="009449A6">
        <w:rPr>
          <w:rStyle w:val="Emphasis"/>
          <w:highlight w:val="green"/>
        </w:rPr>
        <w:t>become a vehicle for</w:t>
      </w:r>
      <w:r w:rsidRPr="009449A6">
        <w:rPr>
          <w:rStyle w:val="Emphasis"/>
        </w:rPr>
        <w:t xml:space="preserve"> simple </w:t>
      </w:r>
      <w:r w:rsidRPr="009449A6">
        <w:rPr>
          <w:rStyle w:val="Emphasis"/>
          <w:highlight w:val="green"/>
        </w:rPr>
        <w:t>employer collusion</w:t>
      </w:r>
      <w:r w:rsidRPr="009449A6">
        <w:rPr>
          <w:sz w:val="16"/>
        </w:rPr>
        <w:t xml:space="preserve">—a way to cap wage levels below what the market would bear, and to limit employer competition in tight labor markets, without any future rewards for workers’ forbearance. </w:t>
      </w:r>
      <w:r w:rsidRPr="009449A6">
        <w:rPr>
          <w:rStyle w:val="Emphasis"/>
        </w:rPr>
        <w:t xml:space="preserve">The </w:t>
      </w:r>
      <w:r w:rsidRPr="009449A6">
        <w:rPr>
          <w:rStyle w:val="Emphasis"/>
          <w:highlight w:val="green"/>
        </w:rPr>
        <w:t>risk</w:t>
      </w:r>
      <w:r w:rsidRPr="009449A6">
        <w:rPr>
          <w:rStyle w:val="Emphasis"/>
        </w:rPr>
        <w:t xml:space="preserve"> of employer collusion </w:t>
      </w:r>
      <w:r w:rsidRPr="009449A6">
        <w:rPr>
          <w:rStyle w:val="Emphasis"/>
          <w:highlight w:val="green"/>
        </w:rPr>
        <w:t>is high in China</w:t>
      </w:r>
      <w:r w:rsidRPr="009449A6">
        <w:rPr>
          <w:rStyle w:val="Emphasis"/>
        </w:rPr>
        <w:t xml:space="preserve">, </w:t>
      </w:r>
      <w:r w:rsidRPr="009449A6">
        <w:rPr>
          <w:rStyle w:val="Emphasis"/>
          <w:highlight w:val="green"/>
        </w:rPr>
        <w:t>where</w:t>
      </w:r>
      <w:r w:rsidRPr="009449A6">
        <w:rPr>
          <w:rStyle w:val="Emphasis"/>
        </w:rPr>
        <w:t xml:space="preserve"> the </w:t>
      </w:r>
      <w:r w:rsidRPr="009449A6">
        <w:rPr>
          <w:rStyle w:val="Emphasis"/>
          <w:highlight w:val="green"/>
        </w:rPr>
        <w:t>workers’</w:t>
      </w:r>
      <w:r w:rsidRPr="009449A6">
        <w:rPr>
          <w:rStyle w:val="Emphasis"/>
        </w:rPr>
        <w:t xml:space="preserve"> official </w:t>
      </w:r>
      <w:r w:rsidRPr="009449A6">
        <w:rPr>
          <w:rStyle w:val="Emphasis"/>
          <w:highlight w:val="green"/>
        </w:rPr>
        <w:t>representatives answer to party officials, who are</w:t>
      </w:r>
      <w:r w:rsidRPr="009449A6">
        <w:rPr>
          <w:rStyle w:val="Emphasis"/>
        </w:rPr>
        <w:t xml:space="preserve"> in turn often </w:t>
      </w:r>
      <w:r w:rsidRPr="009449A6">
        <w:rPr>
          <w:rStyle w:val="Emphasis"/>
          <w:highlight w:val="green"/>
        </w:rPr>
        <w:t>beholden to local businesses</w:t>
      </w:r>
      <w:r w:rsidRPr="009449A6">
        <w:rPr>
          <w:rStyle w:val="Emphasis"/>
        </w:rPr>
        <w:t xml:space="preserve">. Especially </w:t>
      </w:r>
      <w:r w:rsidRPr="009449A6">
        <w:rPr>
          <w:rStyle w:val="Emphasis"/>
          <w:highlight w:val="green"/>
        </w:rPr>
        <w:t>when multiemployer bargaining is a response to tight labor markets and rising wages</w:t>
      </w:r>
      <w:r w:rsidRPr="009449A6">
        <w:rPr>
          <w:rStyle w:val="Emphasis"/>
        </w:rPr>
        <w:t xml:space="preserve">, as in Zhejiang, one suspects </w:t>
      </w:r>
      <w:r w:rsidRPr="009449A6">
        <w:rPr>
          <w:rStyle w:val="Emphasis"/>
          <w:highlight w:val="green"/>
        </w:rPr>
        <w:t xml:space="preserve">it </w:t>
      </w:r>
      <w:r w:rsidRPr="009449A6">
        <w:rPr>
          <w:rStyle w:val="Emphasis"/>
        </w:rPr>
        <w:t xml:space="preserve">does more to </w:t>
      </w:r>
      <w:r w:rsidRPr="009449A6">
        <w:rPr>
          <w:rStyle w:val="Emphasis"/>
          <w:highlight w:val="green"/>
        </w:rPr>
        <w:t>restrain workers’ bargaining power</w:t>
      </w:r>
      <w:r w:rsidRPr="009449A6">
        <w:rPr>
          <w:rStyle w:val="Emphasis"/>
        </w:rPr>
        <w:t xml:space="preserve"> than to enhance it.</w:t>
      </w:r>
      <w:r w:rsidRPr="009449A6">
        <w:rPr>
          <w:sz w:val="16"/>
        </w:rPr>
        <w:t xml:space="preserve"> </w:t>
      </w:r>
    </w:p>
    <w:p w14:paraId="18A415CC" w14:textId="77777777" w:rsidR="004D6FF7" w:rsidRDefault="004D6FF7" w:rsidP="004D6FF7">
      <w:pPr>
        <w:pStyle w:val="Heading3"/>
      </w:pPr>
      <w:r>
        <w:lastRenderedPageBreak/>
        <w:t>1NC – AT: Advantage</w:t>
      </w:r>
    </w:p>
    <w:p w14:paraId="69E4E4DC" w14:textId="77777777" w:rsidR="004D6FF7" w:rsidRDefault="004D6FF7" w:rsidP="004D6FF7">
      <w:pPr>
        <w:pStyle w:val="Heading4"/>
      </w:pPr>
      <w:r>
        <w:t xml:space="preserve">The advantage is </w:t>
      </w:r>
      <w:r w:rsidRPr="004E61F8">
        <w:rPr>
          <w:u w:val="single"/>
        </w:rPr>
        <w:t>NUQ</w:t>
      </w:r>
      <w:r>
        <w:t xml:space="preserve"> – strikes are </w:t>
      </w:r>
      <w:proofErr w:type="gramStart"/>
      <w:r>
        <w:t>rising</w:t>
      </w:r>
      <w:proofErr w:type="gramEnd"/>
      <w:r>
        <w:t xml:space="preserve"> and legality is irrelevant – we read blue.</w:t>
      </w:r>
    </w:p>
    <w:p w14:paraId="0D2CBD24" w14:textId="77777777" w:rsidR="004D6FF7" w:rsidRPr="004E61F8" w:rsidRDefault="004D6FF7" w:rsidP="004D6FF7">
      <w:pPr>
        <w:rPr>
          <w:color w:val="000000" w:themeColor="text1"/>
        </w:rPr>
      </w:pPr>
      <w:proofErr w:type="spellStart"/>
      <w:r w:rsidRPr="004E61F8">
        <w:rPr>
          <w:rStyle w:val="Style13ptBold"/>
          <w:color w:val="000000" w:themeColor="text1"/>
        </w:rPr>
        <w:t>Dongfang</w:t>
      </w:r>
      <w:proofErr w:type="spellEnd"/>
      <w:r w:rsidRPr="004E61F8">
        <w:rPr>
          <w:rStyle w:val="Style13ptBold"/>
          <w:color w:val="000000" w:themeColor="text1"/>
        </w:rPr>
        <w:t xml:space="preserve"> 11</w:t>
      </w:r>
      <w:r w:rsidRPr="004E61F8">
        <w:rPr>
          <w:color w:val="000000" w:themeColor="text1"/>
        </w:rPr>
        <w:t xml:space="preserve"> Han </w:t>
      </w:r>
      <w:proofErr w:type="spellStart"/>
      <w:r w:rsidRPr="004E61F8">
        <w:rPr>
          <w:color w:val="000000" w:themeColor="text1"/>
        </w:rPr>
        <w:t>Dongfang</w:t>
      </w:r>
      <w:proofErr w:type="spellEnd"/>
      <w:r w:rsidRPr="004E61F8">
        <w:rPr>
          <w:color w:val="000000" w:themeColor="text1"/>
        </w:rPr>
        <w:t xml:space="preserve"> 4-6-2011 "Liberate China's Workers" </w:t>
      </w:r>
      <w:hyperlink r:id="rId16" w:anchor="selection-307.0-316.0" w:history="1">
        <w:r w:rsidRPr="004E61F8">
          <w:rPr>
            <w:rStyle w:val="Hyperlink"/>
            <w:color w:val="000000" w:themeColor="text1"/>
          </w:rPr>
          <w:t>https://archive.md/7RvDG#selection-307.0-316.0</w:t>
        </w:r>
      </w:hyperlink>
      <w:r w:rsidRPr="004E61F8">
        <w:rPr>
          <w:color w:val="000000" w:themeColor="text1"/>
        </w:rPr>
        <w:t xml:space="preserve"> (director of China </w:t>
      </w:r>
      <w:proofErr w:type="spellStart"/>
      <w:r w:rsidRPr="004E61F8">
        <w:rPr>
          <w:color w:val="000000" w:themeColor="text1"/>
        </w:rPr>
        <w:t>Labour</w:t>
      </w:r>
      <w:proofErr w:type="spellEnd"/>
      <w:r w:rsidRPr="004E61F8">
        <w:rPr>
          <w:color w:val="000000" w:themeColor="text1"/>
        </w:rPr>
        <w:t xml:space="preserve"> Bulletin, a nongovernmental organization that defends the rights of workers in China.)//Elmer </w:t>
      </w:r>
    </w:p>
    <w:p w14:paraId="0860D32A" w14:textId="77777777" w:rsidR="004D6FF7" w:rsidRPr="004E61F8" w:rsidRDefault="004D6FF7" w:rsidP="004D6FF7">
      <w:pPr>
        <w:rPr>
          <w:color w:val="000000" w:themeColor="text1"/>
        </w:rPr>
      </w:pPr>
      <w:r w:rsidRPr="004E61F8">
        <w:rPr>
          <w:color w:val="000000" w:themeColor="text1"/>
        </w:rPr>
        <w:t xml:space="preserve">HONG KONG — </w:t>
      </w:r>
      <w:r w:rsidRPr="004E61F8">
        <w:rPr>
          <w:b/>
          <w:color w:val="000000" w:themeColor="text1"/>
          <w:sz w:val="26"/>
          <w:highlight w:val="green"/>
          <w:u w:val="single"/>
          <w:bdr w:val="single" w:sz="18" w:space="0" w:color="auto"/>
        </w:rPr>
        <w:t>There is no legal right to strike in China</w:t>
      </w:r>
      <w:r w:rsidRPr="004E61F8">
        <w:rPr>
          <w:color w:val="000000" w:themeColor="text1"/>
          <w:u w:val="single"/>
        </w:rPr>
        <w:t>, but there are strikes every day. Factory workers, hotel employees, teachers and taxi drivers regularly withdraw their labor and demand a better deal from their employer</w:t>
      </w:r>
      <w:r w:rsidRPr="004E61F8">
        <w:rPr>
          <w:color w:val="000000" w:themeColor="text1"/>
        </w:rPr>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4E61F8">
        <w:rPr>
          <w:color w:val="000000" w:themeColor="text1"/>
          <w:u w:val="single"/>
        </w:rPr>
        <w:t>But China effectively abandoned Communism and embraced capitalism many years ago.</w:t>
      </w:r>
      <w:r w:rsidRPr="004E61F8">
        <w:rPr>
          <w:color w:val="000000" w:themeColor="text1"/>
        </w:rPr>
        <w:t xml:space="preserve"> And in a capitalist economy, strikes are a fact of life. Chinese scholars, </w:t>
      </w:r>
      <w:r w:rsidRPr="004E61F8">
        <w:rPr>
          <w:color w:val="000000" w:themeColor="text1"/>
          <w:u w:val="single"/>
        </w:rPr>
        <w:t xml:space="preserve">government </w:t>
      </w:r>
      <w:r w:rsidRPr="004E61F8">
        <w:rPr>
          <w:b/>
          <w:color w:val="000000" w:themeColor="text1"/>
          <w:sz w:val="26"/>
          <w:highlight w:val="green"/>
          <w:u w:val="single"/>
        </w:rPr>
        <w:t>officials</w:t>
      </w:r>
      <w:r w:rsidRPr="004E61F8">
        <w:rPr>
          <w:color w:val="000000" w:themeColor="text1"/>
          <w:highlight w:val="green"/>
          <w:u w:val="single"/>
        </w:rPr>
        <w:t xml:space="preserve"> </w:t>
      </w:r>
      <w:r w:rsidRPr="004E61F8">
        <w:rPr>
          <w:color w:val="000000" w:themeColor="text1"/>
          <w:u w:val="single"/>
        </w:rPr>
        <w:t xml:space="preserve">and even some businessmen have long recognized this fact and have </w:t>
      </w:r>
      <w:r w:rsidRPr="004E61F8">
        <w:rPr>
          <w:b/>
          <w:color w:val="000000" w:themeColor="text1"/>
          <w:sz w:val="26"/>
          <w:highlight w:val="green"/>
          <w:u w:val="single"/>
        </w:rPr>
        <w:t>called for the</w:t>
      </w:r>
      <w:r w:rsidRPr="004E61F8">
        <w:rPr>
          <w:color w:val="000000" w:themeColor="text1"/>
          <w:highlight w:val="green"/>
          <w:u w:val="single"/>
        </w:rPr>
        <w:t xml:space="preserve"> </w:t>
      </w:r>
      <w:r w:rsidRPr="004E61F8">
        <w:rPr>
          <w:b/>
          <w:color w:val="000000" w:themeColor="text1"/>
          <w:sz w:val="26"/>
          <w:highlight w:val="green"/>
          <w:u w:val="single"/>
        </w:rPr>
        <w:t>restoration of the right to strike</w:t>
      </w:r>
      <w:r w:rsidRPr="004E61F8">
        <w:rPr>
          <w:color w:val="000000" w:themeColor="text1"/>
          <w:u w:val="single"/>
        </w:rPr>
        <w:t xml:space="preserve">, </w:t>
      </w:r>
      <w:r w:rsidRPr="004E61F8">
        <w:rPr>
          <w:b/>
          <w:bCs/>
          <w:color w:val="000000" w:themeColor="text1"/>
          <w:u w:val="single"/>
        </w:rPr>
        <w:t>which was removed from the Constitution of the People’s Republic of China in 1982</w:t>
      </w:r>
      <w:r w:rsidRPr="004E61F8">
        <w:rPr>
          <w:color w:val="000000" w:themeColor="text1"/>
        </w:rPr>
        <w:t xml:space="preserve">. </w:t>
      </w:r>
      <w:r w:rsidRPr="004E61F8">
        <w:rPr>
          <w:b/>
          <w:bCs/>
          <w:color w:val="000000" w:themeColor="text1"/>
          <w:u w:val="single"/>
        </w:rPr>
        <w:t>Deng Xiaoping feared that the economic reforms he was introducing would lead to labor unrest.</w:t>
      </w:r>
      <w:r w:rsidRPr="004E61F8">
        <w:rPr>
          <w:color w:val="000000" w:themeColor="text1"/>
        </w:rPr>
        <w:t xml:space="preserve"> Although Deng and his successors were able to quiet labor unrest and strike action for a while, </w:t>
      </w:r>
      <w:r w:rsidRPr="004E61F8">
        <w:rPr>
          <w:color w:val="000000" w:themeColor="text1"/>
          <w:u w:val="single"/>
        </w:rPr>
        <w:t xml:space="preserve">the trend over the last five years or so has been clear. As the business leader Zeng </w:t>
      </w:r>
      <w:proofErr w:type="spellStart"/>
      <w:r w:rsidRPr="004E61F8">
        <w:rPr>
          <w:color w:val="000000" w:themeColor="text1"/>
          <w:u w:val="single"/>
        </w:rPr>
        <w:t>Qinghong</w:t>
      </w:r>
      <w:proofErr w:type="spellEnd"/>
      <w:r w:rsidRPr="004E61F8">
        <w:rPr>
          <w:color w:val="000000" w:themeColor="text1"/>
          <w:u w:val="single"/>
        </w:rPr>
        <w:t xml:space="preserve"> noted recently, the number of strikes is increasing every year.</w:t>
      </w:r>
      <w:r w:rsidRPr="004E61F8">
        <w:rPr>
          <w:color w:val="000000" w:themeColor="text1"/>
        </w:rPr>
        <w:t xml:space="preserve"> Mr. Zeng, who is head of the Guangzhou Automobile Co., reported that in just two months last summer, there were more than 20 strikes in the automotive industry in the Pearl River Delta alone, and that new strikes were occurring all the time. </w:t>
      </w:r>
      <w:r w:rsidRPr="004E61F8">
        <w:rPr>
          <w:color w:val="000000" w:themeColor="text1"/>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4E61F8">
        <w:rPr>
          <w:color w:val="000000" w:themeColor="text1"/>
        </w:rPr>
        <w:t xml:space="preserve">. I agree with Mr. Zeng on this point and would like to take his argument one step further. </w:t>
      </w:r>
      <w:r w:rsidRPr="004E61F8">
        <w:rPr>
          <w:color w:val="000000" w:themeColor="text1"/>
          <w:u w:val="single"/>
        </w:rPr>
        <w:t xml:space="preserve">The </w:t>
      </w:r>
      <w:r w:rsidRPr="004E61F8">
        <w:rPr>
          <w:b/>
          <w:color w:val="000000" w:themeColor="text1"/>
          <w:sz w:val="26"/>
          <w:highlight w:val="green"/>
          <w:u w:val="single"/>
        </w:rPr>
        <w:t>right to strike</w:t>
      </w:r>
      <w:r w:rsidRPr="004E61F8">
        <w:rPr>
          <w:color w:val="000000" w:themeColor="text1"/>
          <w:highlight w:val="green"/>
          <w:u w:val="single"/>
        </w:rPr>
        <w:t xml:space="preserve"> </w:t>
      </w:r>
      <w:r w:rsidRPr="004E61F8">
        <w:rPr>
          <w:b/>
          <w:color w:val="000000" w:themeColor="text1"/>
          <w:sz w:val="26"/>
          <w:highlight w:val="green"/>
          <w:u w:val="single"/>
        </w:rPr>
        <w:t>is</w:t>
      </w:r>
      <w:r w:rsidRPr="004E61F8">
        <w:rPr>
          <w:color w:val="000000" w:themeColor="text1"/>
          <w:highlight w:val="green"/>
          <w:u w:val="single"/>
        </w:rPr>
        <w:t xml:space="preserve"> </w:t>
      </w:r>
      <w:r w:rsidRPr="004E61F8">
        <w:rPr>
          <w:color w:val="000000" w:themeColor="text1"/>
          <w:u w:val="single"/>
        </w:rPr>
        <w:t xml:space="preserve">clearly important, but the most vital and fundamental right of workers is </w:t>
      </w:r>
      <w:r w:rsidRPr="004E61F8">
        <w:rPr>
          <w:b/>
          <w:color w:val="000000" w:themeColor="text1"/>
          <w:sz w:val="26"/>
          <w:highlight w:val="green"/>
          <w:u w:val="single"/>
        </w:rPr>
        <w:t>the right to collective bargaining</w:t>
      </w:r>
      <w:r w:rsidRPr="004E61F8">
        <w:rPr>
          <w:color w:val="000000" w:themeColor="text1"/>
          <w:u w:val="single"/>
        </w:rPr>
        <w:t xml:space="preserve">. After all, </w:t>
      </w:r>
      <w:r w:rsidRPr="004E61F8">
        <w:rPr>
          <w:b/>
          <w:color w:val="000000" w:themeColor="text1"/>
          <w:sz w:val="26"/>
          <w:highlight w:val="green"/>
          <w:u w:val="single"/>
        </w:rPr>
        <w:t>why do workers go out on strike</w:t>
      </w:r>
      <w:r w:rsidRPr="004E61F8">
        <w:rPr>
          <w:color w:val="000000" w:themeColor="text1"/>
          <w:u w:val="single"/>
        </w:rPr>
        <w:t xml:space="preserve">? Very simply, they go on strike </w:t>
      </w:r>
      <w:r w:rsidRPr="004E61F8">
        <w:rPr>
          <w:b/>
          <w:color w:val="000000" w:themeColor="text1"/>
          <w:sz w:val="26"/>
          <w:highlight w:val="green"/>
          <w:u w:val="single"/>
        </w:rPr>
        <w:t>for higher pay and better working conditions</w:t>
      </w:r>
      <w:r w:rsidRPr="004E61F8">
        <w:rPr>
          <w:color w:val="000000" w:themeColor="text1"/>
          <w:u w:val="single"/>
        </w:rPr>
        <w:t xml:space="preserve">. </w:t>
      </w:r>
      <w:r w:rsidRPr="004E61F8">
        <w:rPr>
          <w:b/>
          <w:color w:val="000000" w:themeColor="text1"/>
          <w:sz w:val="26"/>
          <w:highlight w:val="green"/>
          <w:u w:val="single"/>
          <w:bdr w:val="single" w:sz="18" w:space="0" w:color="auto"/>
        </w:rPr>
        <w:t xml:space="preserve">The strike is </w:t>
      </w:r>
      <w:r w:rsidRPr="004E61F8">
        <w:rPr>
          <w:b/>
          <w:color w:val="000000" w:themeColor="text1"/>
          <w:sz w:val="26"/>
          <w:u w:val="single"/>
          <w:bdr w:val="single" w:sz="18" w:space="0" w:color="auto"/>
        </w:rPr>
        <w:t xml:space="preserve">not an end </w:t>
      </w:r>
      <w:proofErr w:type="gramStart"/>
      <w:r w:rsidRPr="004E61F8">
        <w:rPr>
          <w:b/>
          <w:color w:val="000000" w:themeColor="text1"/>
          <w:sz w:val="26"/>
          <w:u w:val="single"/>
          <w:bdr w:val="single" w:sz="18" w:space="0" w:color="auto"/>
        </w:rPr>
        <w:t>in itself but</w:t>
      </w:r>
      <w:proofErr w:type="gramEnd"/>
      <w:r w:rsidRPr="004E61F8">
        <w:rPr>
          <w:b/>
          <w:color w:val="000000" w:themeColor="text1"/>
          <w:sz w:val="26"/>
          <w:u w:val="single"/>
          <w:bdr w:val="single" w:sz="18" w:space="0" w:color="auto"/>
        </w:rPr>
        <w:t xml:space="preserve"> is part of </w:t>
      </w:r>
      <w:r w:rsidRPr="004E61F8">
        <w:rPr>
          <w:b/>
          <w:color w:val="000000" w:themeColor="text1"/>
          <w:sz w:val="26"/>
          <w:highlight w:val="green"/>
          <w:u w:val="single"/>
          <w:bdr w:val="single" w:sz="18" w:space="0" w:color="auto"/>
        </w:rPr>
        <w:t xml:space="preserve">a bargaining process. </w:t>
      </w:r>
      <w:r w:rsidRPr="004E61F8">
        <w:rPr>
          <w:color w:val="000000" w:themeColor="text1"/>
          <w:u w:val="single"/>
        </w:rPr>
        <w:t xml:space="preserve">And </w:t>
      </w:r>
      <w:r w:rsidRPr="004E61F8">
        <w:rPr>
          <w:b/>
          <w:color w:val="000000" w:themeColor="text1"/>
          <w:sz w:val="26"/>
          <w:highlight w:val="green"/>
          <w:u w:val="single"/>
        </w:rPr>
        <w:t xml:space="preserve">if </w:t>
      </w:r>
      <w:r w:rsidRPr="004E61F8">
        <w:rPr>
          <w:b/>
          <w:color w:val="000000" w:themeColor="text1"/>
          <w:sz w:val="26"/>
          <w:u w:val="single"/>
        </w:rPr>
        <w:t xml:space="preserve">the </w:t>
      </w:r>
      <w:r w:rsidRPr="004E61F8">
        <w:rPr>
          <w:b/>
          <w:color w:val="000000" w:themeColor="text1"/>
          <w:sz w:val="26"/>
          <w:highlight w:val="green"/>
          <w:u w:val="single"/>
        </w:rPr>
        <w:t>collective bargaining process were more effective</w:t>
      </w:r>
      <w:r w:rsidRPr="004E61F8">
        <w:rPr>
          <w:color w:val="000000" w:themeColor="text1"/>
          <w:u w:val="single"/>
        </w:rPr>
        <w:t xml:space="preserve">, in many cases, </w:t>
      </w:r>
      <w:r w:rsidRPr="004E61F8">
        <w:rPr>
          <w:b/>
          <w:color w:val="000000" w:themeColor="text1"/>
          <w:sz w:val="26"/>
          <w:highlight w:val="green"/>
          <w:u w:val="single"/>
        </w:rPr>
        <w:t xml:space="preserve">workers would not need to </w:t>
      </w:r>
      <w:r w:rsidRPr="004E61F8">
        <w:rPr>
          <w:b/>
          <w:color w:val="000000" w:themeColor="text1"/>
          <w:sz w:val="26"/>
          <w:u w:val="single"/>
        </w:rPr>
        <w:t xml:space="preserve">go out on </w:t>
      </w:r>
      <w:r w:rsidRPr="004E61F8">
        <w:rPr>
          <w:b/>
          <w:color w:val="000000" w:themeColor="text1"/>
          <w:sz w:val="26"/>
          <w:highlight w:val="green"/>
          <w:u w:val="single"/>
        </w:rPr>
        <w:t>strike</w:t>
      </w:r>
      <w:r w:rsidRPr="004E61F8">
        <w:rPr>
          <w:b/>
          <w:color w:val="000000" w:themeColor="text1"/>
          <w:sz w:val="26"/>
          <w:u w:val="single"/>
        </w:rPr>
        <w:t xml:space="preserve"> at all</w:t>
      </w:r>
      <w:r w:rsidRPr="004E61F8">
        <w:rPr>
          <w:color w:val="000000" w:themeColor="text1"/>
          <w:u w:val="single"/>
        </w:rPr>
        <w:t>. If you talk to factory workers, most will tell you they would rather not go on strike if they can avoid it. Indeed, most only go on strike because they have no alternative</w:t>
      </w:r>
      <w:r w:rsidRPr="004E61F8">
        <w:rPr>
          <w:color w:val="000000" w:themeColor="text1"/>
        </w:rPr>
        <w:t xml:space="preserve">. </w:t>
      </w:r>
      <w:r w:rsidRPr="004E61F8">
        <w:rPr>
          <w:b/>
          <w:bCs/>
          <w:color w:val="000000" w:themeColor="text1"/>
          <w:sz w:val="26"/>
          <w:highlight w:val="green"/>
          <w:u w:val="single"/>
        </w:rPr>
        <w:t>China’s workers want</w:t>
      </w:r>
      <w:r w:rsidRPr="004E61F8">
        <w:rPr>
          <w:b/>
          <w:bCs/>
          <w:color w:val="000000" w:themeColor="text1"/>
          <w:highlight w:val="green"/>
          <w:u w:val="single"/>
        </w:rPr>
        <w:t xml:space="preserve"> </w:t>
      </w:r>
      <w:r w:rsidRPr="004E61F8">
        <w:rPr>
          <w:b/>
          <w:bCs/>
          <w:color w:val="000000" w:themeColor="text1"/>
          <w:u w:val="single"/>
        </w:rPr>
        <w:t>and need an alternative</w:t>
      </w:r>
      <w:r w:rsidRPr="004E61F8">
        <w:rPr>
          <w:color w:val="000000" w:themeColor="text1"/>
        </w:rPr>
        <w:t xml:space="preserve">. </w:t>
      </w:r>
      <w:r w:rsidRPr="004E61F8">
        <w:rPr>
          <w:color w:val="000000" w:themeColor="text1"/>
          <w:u w:val="single"/>
        </w:rPr>
        <w:t xml:space="preserve">They want </w:t>
      </w:r>
      <w:r w:rsidRPr="004E61F8">
        <w:rPr>
          <w:b/>
          <w:color w:val="000000" w:themeColor="text1"/>
          <w:sz w:val="26"/>
          <w:u w:val="single"/>
        </w:rPr>
        <w:t>a system</w:t>
      </w:r>
      <w:r w:rsidRPr="004E61F8">
        <w:rPr>
          <w:color w:val="000000" w:themeColor="text1"/>
          <w:u w:val="single"/>
        </w:rPr>
        <w:t xml:space="preserve"> in </w:t>
      </w:r>
      <w:r w:rsidRPr="004E61F8">
        <w:rPr>
          <w:b/>
          <w:color w:val="000000" w:themeColor="text1"/>
          <w:sz w:val="26"/>
          <w:u w:val="single"/>
        </w:rPr>
        <w:t xml:space="preserve">which they can </w:t>
      </w:r>
      <w:r w:rsidRPr="004E61F8">
        <w:rPr>
          <w:b/>
          <w:color w:val="000000" w:themeColor="text1"/>
          <w:sz w:val="26"/>
          <w:highlight w:val="green"/>
          <w:u w:val="single"/>
        </w:rPr>
        <w:t>raise their demands</w:t>
      </w:r>
      <w:r w:rsidRPr="004E61F8">
        <w:rPr>
          <w:color w:val="000000" w:themeColor="text1"/>
          <w:highlight w:val="green"/>
          <w:u w:val="single"/>
        </w:rPr>
        <w:t xml:space="preserve"> </w:t>
      </w:r>
      <w:r w:rsidRPr="004E61F8">
        <w:rPr>
          <w:color w:val="000000" w:themeColor="text1"/>
          <w:u w:val="single"/>
        </w:rPr>
        <w:t xml:space="preserve">for higher pay and discuss those demands </w:t>
      </w:r>
      <w:r w:rsidRPr="004E61F8">
        <w:rPr>
          <w:b/>
          <w:color w:val="000000" w:themeColor="text1"/>
          <w:sz w:val="26"/>
          <w:highlight w:val="green"/>
          <w:u w:val="single"/>
        </w:rPr>
        <w:t>in</w:t>
      </w:r>
      <w:r w:rsidRPr="004E61F8">
        <w:rPr>
          <w:color w:val="000000" w:themeColor="text1"/>
          <w:highlight w:val="green"/>
          <w:u w:val="single"/>
        </w:rPr>
        <w:t xml:space="preserve"> </w:t>
      </w:r>
      <w:r w:rsidRPr="004E61F8">
        <w:rPr>
          <w:color w:val="000000" w:themeColor="text1"/>
          <w:u w:val="single"/>
        </w:rPr>
        <w:t xml:space="preserve">peaceful, </w:t>
      </w:r>
      <w:proofErr w:type="gramStart"/>
      <w:r w:rsidRPr="004E61F8">
        <w:rPr>
          <w:b/>
          <w:color w:val="000000" w:themeColor="text1"/>
          <w:sz w:val="26"/>
          <w:highlight w:val="green"/>
          <w:u w:val="single"/>
        </w:rPr>
        <w:t>equal</w:t>
      </w:r>
      <w:proofErr w:type="gramEnd"/>
      <w:r w:rsidRPr="004E61F8">
        <w:rPr>
          <w:b/>
          <w:color w:val="000000" w:themeColor="text1"/>
          <w:sz w:val="26"/>
          <w:highlight w:val="green"/>
          <w:u w:val="single"/>
        </w:rPr>
        <w:t xml:space="preserve"> and constructive negotiations</w:t>
      </w:r>
      <w:r w:rsidRPr="004E61F8">
        <w:rPr>
          <w:color w:val="000000" w:themeColor="text1"/>
          <w:highlight w:val="green"/>
          <w:u w:val="single"/>
        </w:rPr>
        <w:t xml:space="preserve"> </w:t>
      </w:r>
      <w:r w:rsidRPr="004E61F8">
        <w:rPr>
          <w:color w:val="000000" w:themeColor="text1"/>
          <w:u w:val="single"/>
        </w:rPr>
        <w:t xml:space="preserve">with management. </w:t>
      </w:r>
      <w:r w:rsidRPr="004E61F8">
        <w:rPr>
          <w:b/>
          <w:color w:val="000000" w:themeColor="text1"/>
          <w:sz w:val="26"/>
          <w:u w:val="single"/>
        </w:rPr>
        <w:t>If workers can achieve their goals</w:t>
      </w:r>
      <w:r w:rsidRPr="004E61F8">
        <w:rPr>
          <w:b/>
          <w:color w:val="000000" w:themeColor="text1"/>
          <w:sz w:val="26"/>
          <w:highlight w:val="green"/>
          <w:u w:val="single"/>
        </w:rPr>
        <w:t xml:space="preserve"> through peaceful collective bargaining</w:t>
      </w:r>
      <w:r w:rsidRPr="004E61F8">
        <w:rPr>
          <w:b/>
          <w:color w:val="000000" w:themeColor="text1"/>
          <w:sz w:val="26"/>
          <w:highlight w:val="green"/>
          <w:u w:val="single"/>
          <w:bdr w:val="single" w:sz="18" w:space="0" w:color="auto"/>
        </w:rPr>
        <w:t>, in the long run there will be fewer strikes</w:t>
      </w:r>
      <w:r w:rsidRPr="004E61F8">
        <w:rPr>
          <w:color w:val="000000" w:themeColor="text1"/>
          <w:u w:val="single"/>
        </w:rPr>
        <w:t xml:space="preserve">, workers will be better </w:t>
      </w:r>
      <w:proofErr w:type="gramStart"/>
      <w:r w:rsidRPr="004E61F8">
        <w:rPr>
          <w:color w:val="000000" w:themeColor="text1"/>
          <w:u w:val="single"/>
        </w:rPr>
        <w:t>paid</w:t>
      </w:r>
      <w:proofErr w:type="gramEnd"/>
      <w:r w:rsidRPr="004E61F8">
        <w:rPr>
          <w:color w:val="000000" w:themeColor="text1"/>
          <w:u w:val="single"/>
        </w:rPr>
        <w:t xml:space="preserve"> and labor relations will be vastly improved.</w:t>
      </w:r>
      <w:r w:rsidRPr="004E61F8">
        <w:rPr>
          <w:color w:val="000000" w:themeColor="text1"/>
        </w:rPr>
        <w:t xml:space="preserve"> We also </w:t>
      </w:r>
      <w:proofErr w:type="gramStart"/>
      <w:r w:rsidRPr="004E61F8">
        <w:rPr>
          <w:color w:val="000000" w:themeColor="text1"/>
        </w:rPr>
        <w:t xml:space="preserve">have </w:t>
      </w:r>
      <w:r w:rsidRPr="004E61F8">
        <w:rPr>
          <w:color w:val="000000" w:themeColor="text1"/>
        </w:rPr>
        <w:lastRenderedPageBreak/>
        <w:t>to</w:t>
      </w:r>
      <w:proofErr w:type="gramEnd"/>
      <w:r w:rsidRPr="004E61F8">
        <w:rPr>
          <w:color w:val="000000" w:themeColor="text1"/>
        </w:rPr>
        <w:t xml:space="preserve">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4E61F8">
        <w:rPr>
          <w:color w:val="000000" w:themeColor="text1"/>
        </w:rPr>
        <w:t>reality</w:t>
      </w:r>
      <w:proofErr w:type="gramEnd"/>
      <w:r w:rsidRPr="004E61F8">
        <w:rPr>
          <w:color w:val="000000" w:themeColor="text1"/>
        </w:rPr>
        <w:t xml:space="preserve"> they have to apply to the police for permission, and of course very few of those applications are granted. Likewise, if workers </w:t>
      </w:r>
      <w:proofErr w:type="gramStart"/>
      <w:r w:rsidRPr="004E61F8">
        <w:rPr>
          <w:color w:val="000000" w:themeColor="text1"/>
        </w:rPr>
        <w:t>have to</w:t>
      </w:r>
      <w:proofErr w:type="gramEnd"/>
      <w:r w:rsidRPr="004E61F8">
        <w:rPr>
          <w:color w:val="000000" w:themeColor="text1"/>
        </w:rPr>
        <w:t xml:space="preserve"> apply to the authorities before they can go on strike, the right to strike will become meaningless. Moreover, </w:t>
      </w:r>
      <w:r w:rsidRPr="004E61F8">
        <w:rPr>
          <w:color w:val="000000" w:themeColor="text1"/>
          <w:highlight w:val="cyan"/>
          <w:u w:val="single"/>
        </w:rPr>
        <w:t>the number of strikes would not be reduced because workers would continue to go out on strike regardless</w:t>
      </w:r>
      <w:r w:rsidRPr="004E61F8">
        <w:rPr>
          <w:color w:val="000000" w:themeColor="text1"/>
          <w:u w:val="single"/>
        </w:rPr>
        <w:t xml:space="preserve"> and labor relations will deteriorate even further</w:t>
      </w:r>
      <w:r w:rsidRPr="004E61F8">
        <w:rPr>
          <w:color w:val="000000" w:themeColor="text1"/>
        </w:rPr>
        <w:t xml:space="preserve">. </w:t>
      </w:r>
      <w:r w:rsidRPr="004E61F8">
        <w:rPr>
          <w:color w:val="000000" w:themeColor="text1"/>
          <w:u w:val="single"/>
        </w:rPr>
        <w:t xml:space="preserve">On the other hand, if the </w:t>
      </w:r>
      <w:r w:rsidRPr="004E61F8">
        <w:rPr>
          <w:b/>
          <w:color w:val="000000" w:themeColor="text1"/>
          <w:sz w:val="26"/>
          <w:highlight w:val="green"/>
          <w:u w:val="single"/>
        </w:rPr>
        <w:t>right to strike</w:t>
      </w:r>
      <w:r w:rsidRPr="004E61F8">
        <w:rPr>
          <w:color w:val="000000" w:themeColor="text1"/>
          <w:highlight w:val="green"/>
          <w:u w:val="single"/>
        </w:rPr>
        <w:t xml:space="preserve"> </w:t>
      </w:r>
      <w:r w:rsidRPr="004E61F8">
        <w:rPr>
          <w:color w:val="000000" w:themeColor="text1"/>
          <w:u w:val="single"/>
        </w:rPr>
        <w:t xml:space="preserve">is framed in a way that </w:t>
      </w:r>
      <w:r w:rsidRPr="004E61F8">
        <w:rPr>
          <w:b/>
          <w:color w:val="000000" w:themeColor="text1"/>
          <w:sz w:val="26"/>
          <w:u w:val="single"/>
        </w:rPr>
        <w:t>can</w:t>
      </w:r>
      <w:r w:rsidRPr="004E61F8">
        <w:rPr>
          <w:color w:val="000000" w:themeColor="text1"/>
          <w:u w:val="single"/>
        </w:rPr>
        <w:t xml:space="preserve"> </w:t>
      </w:r>
      <w:r w:rsidRPr="004E61F8">
        <w:rPr>
          <w:b/>
          <w:color w:val="000000" w:themeColor="text1"/>
          <w:sz w:val="26"/>
          <w:highlight w:val="green"/>
          <w:u w:val="single"/>
        </w:rPr>
        <w:t>liberate workers</w:t>
      </w:r>
      <w:r w:rsidRPr="004E61F8">
        <w:rPr>
          <w:color w:val="000000" w:themeColor="text1"/>
          <w:highlight w:val="green"/>
          <w:u w:val="single"/>
        </w:rPr>
        <w:t xml:space="preserve"> </w:t>
      </w:r>
      <w:r w:rsidRPr="004E61F8">
        <w:rPr>
          <w:color w:val="000000" w:themeColor="text1"/>
          <w:u w:val="single"/>
        </w:rPr>
        <w:t xml:space="preserve">and </w:t>
      </w:r>
      <w:r w:rsidRPr="004E61F8">
        <w:rPr>
          <w:b/>
          <w:color w:val="000000" w:themeColor="text1"/>
          <w:sz w:val="26"/>
          <w:highlight w:val="green"/>
          <w:u w:val="single"/>
        </w:rPr>
        <w:t>encourage</w:t>
      </w:r>
      <w:r w:rsidRPr="004E61F8">
        <w:rPr>
          <w:color w:val="000000" w:themeColor="text1"/>
          <w:highlight w:val="green"/>
          <w:u w:val="single"/>
        </w:rPr>
        <w:t xml:space="preserve"> </w:t>
      </w:r>
      <w:r w:rsidRPr="004E61F8">
        <w:rPr>
          <w:b/>
          <w:color w:val="000000" w:themeColor="text1"/>
          <w:sz w:val="26"/>
          <w:highlight w:val="green"/>
          <w:u w:val="single"/>
        </w:rPr>
        <w:t>and empower them to engage in collective bargaining</w:t>
      </w:r>
      <w:r w:rsidRPr="004E61F8">
        <w:rPr>
          <w:color w:val="000000" w:themeColor="text1"/>
          <w:u w:val="single"/>
        </w:rPr>
        <w:t xml:space="preserve">, </w:t>
      </w:r>
      <w:r w:rsidRPr="004E61F8">
        <w:rPr>
          <w:b/>
          <w:color w:val="000000" w:themeColor="text1"/>
          <w:sz w:val="26"/>
          <w:highlight w:val="green"/>
          <w:u w:val="single"/>
        </w:rPr>
        <w:t>safe</w:t>
      </w:r>
      <w:r w:rsidRPr="004E61F8">
        <w:rPr>
          <w:color w:val="000000" w:themeColor="text1"/>
          <w:highlight w:val="green"/>
          <w:u w:val="single"/>
        </w:rPr>
        <w:t xml:space="preserve"> </w:t>
      </w:r>
      <w:r w:rsidRPr="004E61F8">
        <w:rPr>
          <w:b/>
          <w:color w:val="000000" w:themeColor="text1"/>
          <w:sz w:val="26"/>
          <w:highlight w:val="green"/>
          <w:u w:val="single"/>
        </w:rPr>
        <w:t xml:space="preserve">in the </w:t>
      </w:r>
      <w:r w:rsidRPr="004E61F8">
        <w:rPr>
          <w:b/>
          <w:color w:val="000000" w:themeColor="text1"/>
          <w:sz w:val="26"/>
          <w:u w:val="single"/>
        </w:rPr>
        <w:t xml:space="preserve">knowledge that they have a </w:t>
      </w:r>
      <w:r w:rsidRPr="004E61F8">
        <w:rPr>
          <w:b/>
          <w:color w:val="000000" w:themeColor="text1"/>
          <w:sz w:val="26"/>
          <w:highlight w:val="green"/>
          <w:u w:val="single"/>
        </w:rPr>
        <w:t xml:space="preserve">powerful weapon that can be </w:t>
      </w:r>
      <w:proofErr w:type="gramStart"/>
      <w:r w:rsidRPr="004E61F8">
        <w:rPr>
          <w:b/>
          <w:color w:val="000000" w:themeColor="text1"/>
          <w:sz w:val="26"/>
          <w:highlight w:val="green"/>
          <w:u w:val="single"/>
        </w:rPr>
        <w:t>deployed</w:t>
      </w:r>
      <w:proofErr w:type="gramEnd"/>
      <w:r w:rsidRPr="004E61F8">
        <w:rPr>
          <w:b/>
          <w:color w:val="000000" w:themeColor="text1"/>
          <w:sz w:val="26"/>
          <w:highlight w:val="green"/>
          <w:u w:val="single"/>
        </w:rPr>
        <w:t xml:space="preserve"> </w:t>
      </w:r>
      <w:r w:rsidRPr="004E61F8">
        <w:rPr>
          <w:b/>
          <w:color w:val="000000" w:themeColor="text1"/>
          <w:sz w:val="26"/>
          <w:u w:val="single"/>
        </w:rPr>
        <w:t xml:space="preserve">if necessary, </w:t>
      </w:r>
      <w:r w:rsidRPr="004E61F8">
        <w:rPr>
          <w:b/>
          <w:color w:val="000000" w:themeColor="text1"/>
          <w:sz w:val="26"/>
          <w:highlight w:val="green"/>
          <w:u w:val="single"/>
          <w:bdr w:val="single" w:sz="18" w:space="0" w:color="auto"/>
        </w:rPr>
        <w:t>labor relations will be enhanced</w:t>
      </w:r>
      <w:r w:rsidRPr="004E61F8">
        <w:rPr>
          <w:color w:val="000000" w:themeColor="text1"/>
          <w:highlight w:val="green"/>
          <w:u w:val="single"/>
        </w:rPr>
        <w:t xml:space="preserve"> </w:t>
      </w:r>
      <w:r w:rsidRPr="004E61F8">
        <w:rPr>
          <w:color w:val="000000" w:themeColor="text1"/>
          <w:u w:val="single"/>
        </w:rPr>
        <w:t>and the number of strikes might actually decrease</w:t>
      </w:r>
      <w:r w:rsidRPr="004E61F8">
        <w:rPr>
          <w:color w:val="000000" w:themeColor="text1"/>
        </w:rPr>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4E61F8">
        <w:rPr>
          <w:color w:val="000000" w:themeColor="text1"/>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4E61F8">
        <w:rPr>
          <w:color w:val="000000" w:themeColor="text1"/>
        </w:rPr>
        <w:t xml:space="preserve"> If such a system can be implemented in </w:t>
      </w:r>
      <w:proofErr w:type="gramStart"/>
      <w:r w:rsidRPr="004E61F8">
        <w:rPr>
          <w:color w:val="000000" w:themeColor="text1"/>
        </w:rPr>
        <w:t>China</w:t>
      </w:r>
      <w:proofErr w:type="gramEnd"/>
      <w:r w:rsidRPr="004E61F8">
        <w:rPr>
          <w:color w:val="000000" w:themeColor="text1"/>
        </w:rPr>
        <w:t xml:space="preserve"> it would obviously benefit workers but </w:t>
      </w:r>
      <w:r w:rsidRPr="004E61F8">
        <w:rPr>
          <w:color w:val="000000" w:themeColor="text1"/>
          <w:u w:val="single"/>
        </w:rPr>
        <w:t xml:space="preserve">it would also </w:t>
      </w:r>
      <w:r w:rsidRPr="004E61F8">
        <w:rPr>
          <w:b/>
          <w:color w:val="000000" w:themeColor="text1"/>
          <w:sz w:val="26"/>
          <w:highlight w:val="green"/>
          <w:u w:val="single"/>
        </w:rPr>
        <w:t xml:space="preserve">benefit employers </w:t>
      </w:r>
      <w:r w:rsidRPr="004E61F8">
        <w:rPr>
          <w:color w:val="000000" w:themeColor="text1"/>
          <w:u w:val="single"/>
        </w:rPr>
        <w:t xml:space="preserve">like Mr. Zeng who are </w:t>
      </w:r>
      <w:r w:rsidRPr="004E61F8">
        <w:rPr>
          <w:b/>
          <w:color w:val="000000" w:themeColor="text1"/>
          <w:sz w:val="26"/>
          <w:highlight w:val="green"/>
          <w:u w:val="single"/>
        </w:rPr>
        <w:t>concerned</w:t>
      </w:r>
      <w:r w:rsidRPr="004E61F8">
        <w:rPr>
          <w:color w:val="000000" w:themeColor="text1"/>
          <w:highlight w:val="green"/>
          <w:u w:val="single"/>
        </w:rPr>
        <w:t xml:space="preserve"> </w:t>
      </w:r>
      <w:r w:rsidRPr="004E61F8">
        <w:rPr>
          <w:b/>
          <w:color w:val="000000" w:themeColor="text1"/>
          <w:sz w:val="26"/>
          <w:highlight w:val="green"/>
          <w:u w:val="single"/>
        </w:rPr>
        <w:t>about</w:t>
      </w:r>
      <w:r w:rsidRPr="004E61F8">
        <w:rPr>
          <w:color w:val="000000" w:themeColor="text1"/>
          <w:highlight w:val="green"/>
          <w:u w:val="single"/>
        </w:rPr>
        <w:t xml:space="preserve"> </w:t>
      </w:r>
      <w:r w:rsidRPr="004E61F8">
        <w:rPr>
          <w:b/>
          <w:color w:val="000000" w:themeColor="text1"/>
          <w:sz w:val="26"/>
          <w:highlight w:val="green"/>
          <w:u w:val="single"/>
          <w:bdr w:val="single" w:sz="18" w:space="0" w:color="auto"/>
        </w:rPr>
        <w:t xml:space="preserve">high worker turnover and the loss of production through strike action. </w:t>
      </w:r>
      <w:r w:rsidRPr="004E61F8">
        <w:rPr>
          <w:color w:val="000000" w:themeColor="text1"/>
        </w:rPr>
        <w:t xml:space="preserve">Crucially, it is also in the interest of the Chinese government to introduce collective bargaining. The authorities may be nervous about handing power to the </w:t>
      </w:r>
      <w:proofErr w:type="gramStart"/>
      <w:r w:rsidRPr="004E61F8">
        <w:rPr>
          <w:color w:val="000000" w:themeColor="text1"/>
        </w:rPr>
        <w:t>workers</w:t>
      </w:r>
      <w:proofErr w:type="gramEnd"/>
      <w:r w:rsidRPr="004E61F8">
        <w:rPr>
          <w:color w:val="000000" w:themeColor="text1"/>
        </w:rPr>
        <w:t xml:space="preserve"> but they should bear in mind that by doing so they would aid the development of more harmonious labor relations, which could lead to the Communist Party’s goal of creating a more prosperous, stable and harmonious society.</w:t>
      </w:r>
    </w:p>
    <w:p w14:paraId="0591B7DF" w14:textId="77777777" w:rsidR="004D6FF7" w:rsidRPr="004E61F8" w:rsidRDefault="004D6FF7" w:rsidP="004D6FF7"/>
    <w:p w14:paraId="68E19071" w14:textId="77777777" w:rsidR="004D6FF7" w:rsidRPr="004D6FF7" w:rsidRDefault="004D6FF7" w:rsidP="004D6FF7"/>
    <w:p w14:paraId="0155F11B" w14:textId="77777777" w:rsidR="004E6EEF" w:rsidRPr="004E6EEF" w:rsidRDefault="004E6EEF" w:rsidP="004E6EEF"/>
    <w:sectPr w:rsidR="004E6EEF" w:rsidRPr="004E6EE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E6E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1E80"/>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6C2B"/>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6FF7"/>
    <w:rsid w:val="004E355B"/>
    <w:rsid w:val="004E6EE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3F76"/>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D36"/>
    <w:rsid w:val="00C56DCC"/>
    <w:rsid w:val="00C57075"/>
    <w:rsid w:val="00C72AFE"/>
    <w:rsid w:val="00C81619"/>
    <w:rsid w:val="00C82674"/>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C7D641"/>
  <w14:defaultImageDpi w14:val="300"/>
  <w15:docId w15:val="{88CCED3B-178B-374A-B81E-29949D282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6EE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E6E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E6E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4E6E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small text,Normal Tag,heading 2, Ch,Heading 2 Char2 Char,Heading 2 Char1 Char Char,TAG,Ch,no read,No Spacing211,No Spacing12,No Spacing2111,No Spacing4,No Spacing11111,No Spacing5,No Spacing21,Tags,tags,No Spacing1111"/>
    <w:basedOn w:val="Normal"/>
    <w:next w:val="Normal"/>
    <w:link w:val="Heading4Char"/>
    <w:uiPriority w:val="9"/>
    <w:unhideWhenUsed/>
    <w:qFormat/>
    <w:rsid w:val="004E6E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E6E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6EEF"/>
  </w:style>
  <w:style w:type="character" w:customStyle="1" w:styleId="Heading1Char">
    <w:name w:val="Heading 1 Char"/>
    <w:aliases w:val="Pocket Char"/>
    <w:basedOn w:val="DefaultParagraphFont"/>
    <w:link w:val="Heading1"/>
    <w:uiPriority w:val="9"/>
    <w:rsid w:val="004E6E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E6EEF"/>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Heading 3 Char1 Char Char Char,Citation Char Char Char Char Char,Citation Char1 Char Char Char"/>
    <w:basedOn w:val="DefaultParagraphFont"/>
    <w:link w:val="Heading3"/>
    <w:uiPriority w:val="9"/>
    <w:rsid w:val="004E6EEF"/>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small text Char,Normal Tag Char,heading 2 Char, Ch Char,Heading 2 Char2 Char Char,Heading 2 Char1 Char Char Char,TAG Char,Ch Char,no read Char,No Spacing211 Char,No Spacing12 Char,Tags Char"/>
    <w:basedOn w:val="DefaultParagraphFont"/>
    <w:link w:val="Heading4"/>
    <w:uiPriority w:val="9"/>
    <w:rsid w:val="004E6EE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4E6EEF"/>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4E6EEF"/>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qualifications in card,qualifications,Shrunk,Debate,Box,B,s"/>
    <w:basedOn w:val="DefaultParagraphFont"/>
    <w:link w:val="textbold"/>
    <w:uiPriority w:val="20"/>
    <w:qFormat/>
    <w:rsid w:val="004E6EE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E6EE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
    <w:basedOn w:val="DefaultParagraphFont"/>
    <w:link w:val="Card"/>
    <w:uiPriority w:val="99"/>
    <w:unhideWhenUsed/>
    <w:rsid w:val="004E6EEF"/>
    <w:rPr>
      <w:color w:val="auto"/>
      <w:u w:val="none"/>
    </w:rPr>
  </w:style>
  <w:style w:type="paragraph" w:styleId="DocumentMap">
    <w:name w:val="Document Map"/>
    <w:basedOn w:val="Normal"/>
    <w:link w:val="DocumentMapChar"/>
    <w:uiPriority w:val="99"/>
    <w:semiHidden/>
    <w:unhideWhenUsed/>
    <w:rsid w:val="004E6E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6EEF"/>
    <w:rPr>
      <w:rFonts w:ascii="Lucida Grande" w:hAnsi="Lucida Grande" w:cs="Lucida Grande"/>
    </w:rPr>
  </w:style>
  <w:style w:type="paragraph" w:customStyle="1" w:styleId="textbold">
    <w:name w:val="text bold"/>
    <w:basedOn w:val="Normal"/>
    <w:link w:val="Emphasis"/>
    <w:uiPriority w:val="20"/>
    <w:qFormat/>
    <w:rsid w:val="004E6EEF"/>
    <w:pPr>
      <w:ind w:left="720"/>
      <w:jc w:val="both"/>
    </w:pPr>
    <w:rPr>
      <w:b/>
      <w:iCs/>
      <w:u w:val="single"/>
    </w:rPr>
  </w:style>
  <w:style w:type="paragraph" w:customStyle="1" w:styleId="Card">
    <w:name w:val="Card"/>
    <w:aliases w:val="Medium Grid 21,No Spacing31,No Spacing22,No Spacing3,No Spacing111,No Spacing112,No Spacing1121,Tag and Cite,nonunderlined,Very Small Text,No Spacing111112,No Spacing2,No Spacing41"/>
    <w:basedOn w:val="Heading1"/>
    <w:link w:val="Hyperlink"/>
    <w:autoRedefine/>
    <w:uiPriority w:val="99"/>
    <w:qFormat/>
    <w:rsid w:val="004E6EE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tag"/>
    <w:basedOn w:val="Heading1"/>
    <w:autoRedefine/>
    <w:uiPriority w:val="99"/>
    <w:qFormat/>
    <w:rsid w:val="004E6EE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4E6EEF"/>
    <w:rPr>
      <w:sz w:val="22"/>
      <w:u w:val="single"/>
    </w:rPr>
  </w:style>
  <w:style w:type="paragraph" w:customStyle="1" w:styleId="Emphasis1">
    <w:name w:val="Emphasis1"/>
    <w:basedOn w:val="Normal"/>
    <w:autoRedefine/>
    <w:uiPriority w:val="20"/>
    <w:qFormat/>
    <w:rsid w:val="004E6EEF"/>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05733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org/pga/73/2018/10/25/report-of-the-international-court-of-justic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lobal-labour-university.org/fileadmin/GLU_Working_Papers/GLU_WP_No.40.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rchive.md/7RvD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hyperlink" Target="https://archive.md/7RvDG" TargetMode="External"/><Relationship Id="rId10" Type="http://schemas.openxmlformats.org/officeDocument/2006/relationships/hyperlink" Target="https://www.forbes.com/sites/prakashdolsak/2019/09/14/climate-strikes-what-they-accomplish-and-how-they-could-have-more-impact/?sh=2244a9bd5eed" TargetMode="External"/><Relationship Id="rId4" Type="http://schemas.openxmlformats.org/officeDocument/2006/relationships/customXml" Target="../customXml/item4.xml"/><Relationship Id="rId9" Type="http://schemas.openxmlformats.org/officeDocument/2006/relationships/hyperlink" Target="https://sci-hub.se/10.1017/s0003055418000321%5d//SJWen" TargetMode="External"/><Relationship Id="rId14" Type="http://schemas.openxmlformats.org/officeDocument/2006/relationships/hyperlink" Target="http://transatlantic.sais-jhu.edu/publications/books/Smarter%20Power/Chapter%204%20brimm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19</Pages>
  <Words>9794</Words>
  <Characters>55829</Characters>
  <Application>Microsoft Office Word</Application>
  <DocSecurity>0</DocSecurity>
  <Lines>465</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65493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1</cp:revision>
  <dcterms:created xsi:type="dcterms:W3CDTF">2021-12-04T19:44:00Z</dcterms:created>
  <dcterms:modified xsi:type="dcterms:W3CDTF">2021-12-04T21:17:00Z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