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AD246" w14:textId="4211C1CA" w:rsidR="000400FB" w:rsidRDefault="000400FB" w:rsidP="000400FB">
      <w:pPr>
        <w:pStyle w:val="Heading2"/>
      </w:pPr>
      <w:r>
        <w:t>1</w:t>
      </w:r>
    </w:p>
    <w:p w14:paraId="38DA6B5B" w14:textId="0BEBA021" w:rsidR="000400FB" w:rsidRPr="006C434D" w:rsidRDefault="000400FB" w:rsidP="000400FB">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member nations of the World Trade Organization ought to reduce intellectual property protections for a medicine or subset of medicines.  </w:t>
      </w:r>
    </w:p>
    <w:p w14:paraId="2E5554C8" w14:textId="77777777" w:rsidR="000400FB" w:rsidRDefault="000400FB" w:rsidP="000400FB">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1AA24484" w14:textId="77777777" w:rsidR="000400FB" w:rsidRPr="00EB1E45" w:rsidRDefault="000400FB" w:rsidP="000400FB">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proofErr w:type="gramStart"/>
      <w:r w:rsidRPr="00AB3A99">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5E2B36D8" w14:textId="77777777" w:rsidR="000400FB" w:rsidRPr="00EB1E45" w:rsidRDefault="000400FB" w:rsidP="000400FB">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3AE3F3D5" w14:textId="77777777" w:rsidR="000400FB" w:rsidRPr="00EB1E45" w:rsidRDefault="000400FB" w:rsidP="000400FB">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560DF36A" w14:textId="77777777" w:rsidR="000400FB" w:rsidRPr="003072EF" w:rsidRDefault="000400FB" w:rsidP="000400FB">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70401CD2" w14:textId="77777777" w:rsidR="000400FB" w:rsidRPr="00553C4E" w:rsidRDefault="000400FB" w:rsidP="000400FB">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669E9308" w14:textId="77777777" w:rsidR="000400FB" w:rsidRPr="009140CF" w:rsidRDefault="000400FB" w:rsidP="000400FB">
      <w:pPr>
        <w:rPr>
          <w:rStyle w:val="StyleUnderline"/>
        </w:rPr>
      </w:pPr>
      <w:r w:rsidRPr="00553C4E">
        <w:rPr>
          <w:rStyle w:val="StyleUnderline"/>
        </w:rPr>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6C7B85BA" w14:textId="77777777" w:rsidR="000400FB" w:rsidRPr="00D222A7" w:rsidRDefault="000400FB" w:rsidP="000400FB">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59C61905" w14:textId="77777777" w:rsidR="000400FB" w:rsidRPr="00273B19" w:rsidRDefault="000400FB" w:rsidP="000400FB">
      <w:pPr>
        <w:pStyle w:val="Heading4"/>
        <w:rPr>
          <w:rFonts w:cs="Calibri"/>
        </w:rPr>
      </w:pPr>
      <w:r>
        <w:rPr>
          <w:rFonts w:cs="Calibri"/>
        </w:rPr>
        <w:t xml:space="preserve">It applies to “medicines” – 1] upward entailment test – “member nations of the World Trade Organization ought to reduce intellectual property protections for medicines” doesn’t entail that member nations of the WTO ought to reduce IPP for drugs because it doesn’t prove that marijuana protections should be reduced 2] adverb test – adding </w:t>
      </w:r>
      <w:r>
        <w:t>“always” to the res doesn’t substantially change its meaning because reduce is permanent.</w:t>
      </w:r>
    </w:p>
    <w:p w14:paraId="1FBAB6C0" w14:textId="77777777" w:rsidR="000400FB" w:rsidRDefault="000400FB" w:rsidP="000400FB">
      <w:pPr>
        <w:pStyle w:val="Heading4"/>
      </w:pPr>
      <w:r>
        <w:t>Violation: They spec ______</w:t>
      </w:r>
    </w:p>
    <w:p w14:paraId="5901A6BC" w14:textId="77777777" w:rsidR="000400FB" w:rsidRPr="00A353FF" w:rsidRDefault="000400FB" w:rsidP="000400FB">
      <w:pPr>
        <w:pStyle w:val="Heading4"/>
      </w:pPr>
      <w:r w:rsidRPr="00A353FF">
        <w:t>Standards:</w:t>
      </w:r>
    </w:p>
    <w:p w14:paraId="2F6662F9" w14:textId="77777777" w:rsidR="000400FB" w:rsidRPr="007E7B26" w:rsidRDefault="000400FB" w:rsidP="000400FB">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05EFBAC9" w14:textId="77777777" w:rsidR="000400FB" w:rsidRPr="005F3BCD" w:rsidRDefault="000400FB" w:rsidP="000400FB">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r>
        <w:t>Covid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medicines</w:t>
      </w:r>
      <w:r w:rsidRPr="005F3BCD">
        <w:t xml:space="preserve"> which are some of the few neg generics when </w:t>
      </w:r>
      <w:proofErr w:type="spellStart"/>
      <w:r w:rsidRPr="005F3BCD">
        <w:t>affs</w:t>
      </w:r>
      <w:proofErr w:type="spellEnd"/>
      <w:r w:rsidRPr="005F3BCD">
        <w:t xml:space="preserve"> spec </w:t>
      </w:r>
      <w:r>
        <w:t>medicines</w:t>
      </w:r>
      <w:r w:rsidRPr="005F3BCD">
        <w:t>.</w:t>
      </w:r>
    </w:p>
    <w:p w14:paraId="58DD59B4" w14:textId="77777777" w:rsidR="000400FB" w:rsidRPr="007E7B26" w:rsidRDefault="000400FB" w:rsidP="000400FB">
      <w:pPr>
        <w:pStyle w:val="Heading4"/>
      </w:pPr>
      <w:r w:rsidRPr="005F3BCD">
        <w:t>[</w:t>
      </w:r>
      <w:r>
        <w:t>3</w:t>
      </w:r>
      <w:r w:rsidRPr="005F3BCD">
        <w:t xml:space="preserve">] </w:t>
      </w:r>
      <w:r>
        <w:t>TVA solves – you could’ve read your plan as an advantage under a whole res advocacy.</w:t>
      </w:r>
    </w:p>
    <w:p w14:paraId="3EC7406F" w14:textId="77777777" w:rsidR="000400FB" w:rsidRDefault="000400FB" w:rsidP="000400FB">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CFFA754" w14:textId="77777777" w:rsidR="000400FB" w:rsidRDefault="000400FB" w:rsidP="000400FB">
      <w:pPr>
        <w:pStyle w:val="Heading4"/>
      </w:pPr>
      <w:r>
        <w:t>Drop the debater – a] deter future abuse and b] set better norms for debate.</w:t>
      </w:r>
    </w:p>
    <w:p w14:paraId="76C34CE1" w14:textId="77777777" w:rsidR="000400FB" w:rsidRDefault="000400FB" w:rsidP="000400FB">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3D694E3F" w14:textId="77777777" w:rsidR="000400FB" w:rsidRDefault="000400FB" w:rsidP="000400FB">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57E7B4C7" w14:textId="5896A199" w:rsidR="00E42E4C" w:rsidRDefault="000400FB" w:rsidP="000400FB">
      <w:pPr>
        <w:pStyle w:val="Heading2"/>
      </w:pPr>
      <w:r>
        <w:t>2</w:t>
      </w:r>
    </w:p>
    <w:p w14:paraId="61308FB1" w14:textId="77777777" w:rsidR="000400FB" w:rsidRPr="000400FB" w:rsidRDefault="000400FB" w:rsidP="000400FB">
      <w:pPr>
        <w:pStyle w:val="Heading4"/>
        <w:rPr>
          <w:lang w:eastAsia="zh-CN"/>
        </w:rPr>
      </w:pPr>
      <w:r w:rsidRPr="000400FB">
        <w:rPr>
          <w:lang w:eastAsia="zh-CN"/>
        </w:rPr>
        <w:t xml:space="preserve">A. Interpretation: If the affirmative defends anything other than Insert Topic then they must provide a counter-solvency advocate for their specific advocacy in the 1AC. (To clarify, you must have an author that states we should not do your </w:t>
      </w:r>
      <w:proofErr w:type="spellStart"/>
      <w:r w:rsidRPr="000400FB">
        <w:rPr>
          <w:lang w:eastAsia="zh-CN"/>
        </w:rPr>
        <w:t>aff</w:t>
      </w:r>
      <w:proofErr w:type="spellEnd"/>
      <w:r w:rsidRPr="000400FB">
        <w:rPr>
          <w:lang w:eastAsia="zh-CN"/>
        </w:rPr>
        <w:t xml:space="preserve">, insofar as the </w:t>
      </w:r>
      <w:proofErr w:type="spellStart"/>
      <w:r w:rsidRPr="000400FB">
        <w:rPr>
          <w:lang w:eastAsia="zh-CN"/>
        </w:rPr>
        <w:t>aff</w:t>
      </w:r>
      <w:proofErr w:type="spellEnd"/>
      <w:r w:rsidRPr="000400FB">
        <w:rPr>
          <w:lang w:eastAsia="zh-CN"/>
        </w:rPr>
        <w:t xml:space="preserve"> is not a whole res </w:t>
      </w:r>
      <w:proofErr w:type="spellStart"/>
      <w:r w:rsidRPr="000400FB">
        <w:rPr>
          <w:lang w:eastAsia="zh-CN"/>
        </w:rPr>
        <w:t>phil</w:t>
      </w:r>
      <w:proofErr w:type="spellEnd"/>
      <w:r w:rsidRPr="000400FB">
        <w:rPr>
          <w:lang w:eastAsia="zh-CN"/>
        </w:rPr>
        <w:t xml:space="preserve"> </w:t>
      </w:r>
      <w:proofErr w:type="spellStart"/>
      <w:r w:rsidRPr="000400FB">
        <w:rPr>
          <w:lang w:eastAsia="zh-CN"/>
        </w:rPr>
        <w:t>aff</w:t>
      </w:r>
      <w:proofErr w:type="spellEnd"/>
      <w:r w:rsidRPr="000400FB">
        <w:rPr>
          <w:lang w:eastAsia="zh-CN"/>
        </w:rPr>
        <w:t>)</w:t>
      </w:r>
      <w:r w:rsidRPr="000400FB">
        <w:rPr>
          <w:lang w:eastAsia="zh-CN"/>
        </w:rPr>
        <w:br/>
        <w:t>B. Violation:</w:t>
      </w:r>
      <w:r w:rsidRPr="000400FB">
        <w:rPr>
          <w:lang w:eastAsia="zh-CN"/>
        </w:rPr>
        <w:br/>
        <w:t>C. Standards:</w:t>
      </w:r>
    </w:p>
    <w:p w14:paraId="1F05626D" w14:textId="77777777" w:rsidR="000400FB" w:rsidRPr="000400FB" w:rsidRDefault="000400FB" w:rsidP="000400FB">
      <w:pPr>
        <w:pStyle w:val="Heading4"/>
        <w:rPr>
          <w:lang w:eastAsia="zh-CN"/>
        </w:rPr>
      </w:pPr>
      <w:r w:rsidRPr="000400FB">
        <w:rPr>
          <w:lang w:eastAsia="zh-CN"/>
        </w:rPr>
        <w:t xml:space="preserve">Fairness – This is a litmus test to determining whether your </w:t>
      </w:r>
      <w:proofErr w:type="spellStart"/>
      <w:r w:rsidRPr="000400FB">
        <w:rPr>
          <w:lang w:eastAsia="zh-CN"/>
        </w:rPr>
        <w:t>aff</w:t>
      </w:r>
      <w:proofErr w:type="spellEnd"/>
      <w:r w:rsidRPr="000400FB">
        <w:rPr>
          <w:lang w:eastAsia="zh-CN"/>
        </w:rPr>
        <w:t xml:space="preserve"> is fair –</w:t>
      </w:r>
      <w:r w:rsidRPr="000400FB">
        <w:rPr>
          <w:lang w:eastAsia="zh-CN"/>
        </w:rPr>
        <w:br/>
        <w:t xml:space="preserve">a) Limits – there are infinite things you could defend outside the exact text of the resolution which pushes you to the limits of contestable arguments, even if your </w:t>
      </w:r>
      <w:proofErr w:type="spellStart"/>
      <w:r w:rsidRPr="000400FB">
        <w:rPr>
          <w:lang w:eastAsia="zh-CN"/>
        </w:rPr>
        <w:t>interp</w:t>
      </w:r>
      <w:proofErr w:type="spellEnd"/>
      <w:r w:rsidRPr="000400FB">
        <w:rPr>
          <w:lang w:eastAsia="zh-CN"/>
        </w:rPr>
        <w:t xml:space="preserve"> of the topic is better, the only way to verify if it’s substantively fair is proof of </w:t>
      </w:r>
      <w:proofErr w:type="gramStart"/>
      <w:r w:rsidRPr="000400FB">
        <w:rPr>
          <w:lang w:eastAsia="zh-CN"/>
        </w:rPr>
        <w:t>counter-arguments</w:t>
      </w:r>
      <w:proofErr w:type="gramEnd"/>
      <w:r w:rsidRPr="000400FB">
        <w:rPr>
          <w:lang w:eastAsia="zh-CN"/>
        </w:rPr>
        <w:t xml:space="preserve">. Nobody knows your </w:t>
      </w:r>
      <w:proofErr w:type="spellStart"/>
      <w:r w:rsidRPr="000400FB">
        <w:rPr>
          <w:lang w:eastAsia="zh-CN"/>
        </w:rPr>
        <w:t>aff</w:t>
      </w:r>
      <w:proofErr w:type="spellEnd"/>
      <w:r w:rsidRPr="000400FB">
        <w:rPr>
          <w:lang w:eastAsia="zh-CN"/>
        </w:rPr>
        <w:t xml:space="preserve"> better than you, so if you can’t find an answer, I can’t be expected to. Our </w:t>
      </w:r>
      <w:proofErr w:type="spellStart"/>
      <w:r w:rsidRPr="000400FB">
        <w:rPr>
          <w:lang w:eastAsia="zh-CN"/>
        </w:rPr>
        <w:t>interp</w:t>
      </w:r>
      <w:proofErr w:type="spellEnd"/>
      <w:r w:rsidRPr="000400FB">
        <w:rPr>
          <w:lang w:eastAsia="zh-CN"/>
        </w:rPr>
        <w:t xml:space="preserve"> narrows out trivially true advocacies since counter-solvency advocates ensure equal division of ground for both sides.</w:t>
      </w:r>
      <w:r w:rsidRPr="000400FB">
        <w:rPr>
          <w:lang w:eastAsia="zh-CN"/>
        </w:rPr>
        <w:br/>
        <w:t>b) Shiftiness-Having a counter-solvency advocate helps us conceptualize what their advocacy is and how it’s implemented. Intentionally ambiguous affirmatives we don’t know much about can’t spike out of DA’s and CP’s if they have an advocate that delineates these things.</w:t>
      </w:r>
      <w:r w:rsidRPr="000400FB">
        <w:rPr>
          <w:lang w:eastAsia="zh-CN"/>
        </w:rPr>
        <w:br/>
        <w:t xml:space="preserve">2. Research – Forces the </w:t>
      </w:r>
      <w:proofErr w:type="spellStart"/>
      <w:r w:rsidRPr="000400FB">
        <w:rPr>
          <w:lang w:eastAsia="zh-CN"/>
        </w:rPr>
        <w:t>aff</w:t>
      </w:r>
      <w:proofErr w:type="spellEnd"/>
      <w:r w:rsidRPr="000400FB">
        <w:rPr>
          <w:lang w:eastAsia="zh-CN"/>
        </w:rPr>
        <w:t xml:space="preserve"> to go to the other side of the library and contest their own </w:t>
      </w:r>
      <w:proofErr w:type="gramStart"/>
      <w:r w:rsidRPr="000400FB">
        <w:rPr>
          <w:lang w:eastAsia="zh-CN"/>
        </w:rPr>
        <w:t>view points</w:t>
      </w:r>
      <w:proofErr w:type="gramEnd"/>
      <w:r w:rsidRPr="000400FB">
        <w:rPr>
          <w:lang w:eastAsia="zh-CN"/>
        </w:rPr>
        <w:t>, as well as encouraging in depth-research about their own position. Having one also encourages more in-depth answers since I can find responses. Key to education since we definitionally learn more about positions when we contest our own.</w:t>
      </w:r>
    </w:p>
    <w:p w14:paraId="14EF7247" w14:textId="66B6042C" w:rsidR="000400FB" w:rsidRDefault="000400FB" w:rsidP="000400FB">
      <w:pPr>
        <w:pStyle w:val="Heading2"/>
      </w:pPr>
      <w:r>
        <w:t>3</w:t>
      </w:r>
    </w:p>
    <w:p w14:paraId="40FFD2A7" w14:textId="5BB65E13" w:rsidR="000400FB" w:rsidRPr="001665FD" w:rsidRDefault="000400FB" w:rsidP="000400FB">
      <w:pPr>
        <w:pStyle w:val="Heading4"/>
      </w:pPr>
      <w:r>
        <w:t>T</w:t>
      </w:r>
      <w:r w:rsidRPr="001665FD">
        <w:t>he standard</w:t>
      </w:r>
      <w:r>
        <w:t xml:space="preserve"> </w:t>
      </w:r>
      <w:r w:rsidRPr="001665FD">
        <w:t>is maximizing expected wellbeing. Prefer:</w:t>
      </w:r>
    </w:p>
    <w:p w14:paraId="314127BC" w14:textId="77777777" w:rsidR="000400FB" w:rsidRPr="00825277" w:rsidRDefault="000400FB" w:rsidP="000400FB">
      <w:pPr>
        <w:pStyle w:val="Heading4"/>
        <w:rPr>
          <w:rFonts w:cs="Calibri"/>
          <w:color w:val="000000" w:themeColor="text1"/>
        </w:rPr>
      </w:pPr>
      <w:r w:rsidRPr="00825277">
        <w:rPr>
          <w:rFonts w:cs="Calibri"/>
          <w:color w:val="000000" w:themeColor="text1"/>
        </w:rPr>
        <w:t xml:space="preserve">[1] Actor specificity: util is the best for governments, which is the actor in the </w:t>
      </w:r>
      <w:proofErr w:type="spellStart"/>
      <w:r w:rsidRPr="00825277">
        <w:rPr>
          <w:rFonts w:cs="Calibri"/>
          <w:color w:val="000000" w:themeColor="text1"/>
        </w:rPr>
        <w:t>rez</w:t>
      </w:r>
      <w:proofErr w:type="spellEnd"/>
      <w:r w:rsidRPr="00825277">
        <w:rPr>
          <w:rFonts w:cs="Calibri"/>
          <w:color w:val="000000" w:themeColor="text1"/>
        </w:rPr>
        <w:t xml:space="preserve"> – multiple warrants: </w:t>
      </w:r>
    </w:p>
    <w:p w14:paraId="2B9E33AF" w14:textId="77777777" w:rsidR="000400FB" w:rsidRPr="00825277" w:rsidRDefault="000400FB" w:rsidP="000400FB">
      <w:pPr>
        <w:pStyle w:val="Heading4"/>
        <w:ind w:left="720"/>
        <w:rPr>
          <w:rFonts w:cs="Calibri"/>
          <w:color w:val="000000" w:themeColor="text1"/>
        </w:rPr>
      </w:pPr>
      <w:r w:rsidRPr="00825277">
        <w:rPr>
          <w:rFonts w:cs="Calibri"/>
          <w:color w:val="000000" w:themeColor="text1"/>
        </w:rPr>
        <w:t xml:space="preserve">[a] No act-omission distinction—governments are responsible for everything in the public </w:t>
      </w:r>
      <w:proofErr w:type="gramStart"/>
      <w:r w:rsidRPr="00825277">
        <w:rPr>
          <w:rFonts w:cs="Calibri"/>
          <w:color w:val="000000" w:themeColor="text1"/>
        </w:rPr>
        <w:t>sphere</w:t>
      </w:r>
      <w:proofErr w:type="gramEnd"/>
      <w:r w:rsidRPr="00825277">
        <w:rPr>
          <w:rFonts w:cs="Calibri"/>
          <w:color w:val="000000" w:themeColor="text1"/>
        </w:rPr>
        <w:t xml:space="preserve"> so inaction is implicit authorization of action: they have to yes/no bills, which means everything collapse to aggregation.</w:t>
      </w:r>
    </w:p>
    <w:p w14:paraId="6F3198FD" w14:textId="77777777" w:rsidR="000400FB" w:rsidRPr="00825277" w:rsidRDefault="000400FB" w:rsidP="000400FB">
      <w:pPr>
        <w:pStyle w:val="Heading4"/>
        <w:ind w:left="720"/>
        <w:rPr>
          <w:rFonts w:cs="Calibri"/>
          <w:color w:val="000000" w:themeColor="text1"/>
        </w:rPr>
      </w:pPr>
      <w:r w:rsidRPr="00825277">
        <w:rPr>
          <w:rFonts w:cs="Calibri"/>
          <w:color w:val="000000" w:themeColor="text1"/>
        </w:rPr>
        <w:t>[b] No intent-foresight distinction – the actions we take are inevitably informed by predictions from certain mental states, meaning consequences are a collective part of the will.</w:t>
      </w:r>
    </w:p>
    <w:p w14:paraId="5CC708A3" w14:textId="77777777" w:rsidR="000400FB" w:rsidRPr="00825277" w:rsidRDefault="000400FB" w:rsidP="000400FB">
      <w:pPr>
        <w:pStyle w:val="Heading4"/>
        <w:ind w:left="720"/>
        <w:rPr>
          <w:rFonts w:eastAsia="Times New Roman" w:cs="Calibri"/>
          <w:color w:val="000000" w:themeColor="text1"/>
          <w:sz w:val="24"/>
          <w:szCs w:val="24"/>
        </w:rPr>
      </w:pPr>
      <w:r w:rsidRPr="00825277">
        <w:rPr>
          <w:rFonts w:eastAsia="Times New Roman" w:cs="Calibri"/>
          <w:color w:val="000000" w:themeColor="text1"/>
          <w:shd w:val="clear" w:color="auto" w:fill="FFFFFF"/>
        </w:rPr>
        <w:t xml:space="preserve">[c] Actor-specificity comes first since different agents have different ethical standings. Takes out util calc indicts since they’re empirically </w:t>
      </w:r>
      <w:proofErr w:type="gramStart"/>
      <w:r w:rsidRPr="00825277">
        <w:rPr>
          <w:rFonts w:eastAsia="Times New Roman" w:cs="Calibri"/>
          <w:color w:val="000000" w:themeColor="text1"/>
          <w:shd w:val="clear" w:color="auto" w:fill="FFFFFF"/>
        </w:rPr>
        <w:t>denied</w:t>
      </w:r>
      <w:proofErr w:type="gramEnd"/>
      <w:r w:rsidRPr="00825277">
        <w:rPr>
          <w:rFonts w:eastAsia="Times New Roman" w:cs="Calibri"/>
          <w:color w:val="000000" w:themeColor="text1"/>
          <w:shd w:val="clear" w:color="auto" w:fill="FFFFFF"/>
        </w:rPr>
        <w:t xml:space="preserve"> and link turns them because the alt would be no action.</w:t>
      </w:r>
    </w:p>
    <w:p w14:paraId="5AA33040" w14:textId="77777777" w:rsidR="000400FB" w:rsidRDefault="000400FB" w:rsidP="000400FB"/>
    <w:p w14:paraId="1AD32A54" w14:textId="7408A41E" w:rsidR="000400FB" w:rsidRPr="000400FB" w:rsidRDefault="000400FB" w:rsidP="000400FB">
      <w:pPr>
        <w:pStyle w:val="Heading4"/>
        <w:rPr>
          <w:rFonts w:cs="Calibri"/>
          <w:color w:val="000000" w:themeColor="text1"/>
        </w:rPr>
      </w:pPr>
      <w:r w:rsidRPr="00611177">
        <w:rPr>
          <w:rFonts w:cs="Calibri"/>
        </w:rPr>
        <w:t>[</w:t>
      </w:r>
      <w:r>
        <w:rPr>
          <w:rFonts w:cs="Calibri"/>
        </w:rPr>
        <w:t>2</w:t>
      </w:r>
      <w:r w:rsidRPr="00611177">
        <w:rPr>
          <w:rFonts w:cs="Calibri"/>
        </w:rPr>
        <w:t xml:space="preserve">] </w:t>
      </w:r>
      <w:r w:rsidRPr="00A57D71">
        <w:rPr>
          <w:rFonts w:cs="Calibri"/>
          <w:color w:val="000000" w:themeColor="text1"/>
        </w:rPr>
        <w:t xml:space="preserve">Death is the </w:t>
      </w:r>
      <w:r w:rsidRPr="00A57D71">
        <w:rPr>
          <w:rFonts w:cs="Calibri"/>
          <w:color w:val="000000" w:themeColor="text1"/>
          <w:u w:val="single"/>
        </w:rPr>
        <w:t>worst</w:t>
      </w:r>
      <w:r w:rsidRPr="00A57D71">
        <w:rPr>
          <w:rFonts w:cs="Calibri"/>
          <w:color w:val="000000" w:themeColor="text1"/>
        </w:rPr>
        <w:t xml:space="preserve"> form of evil since it destroys the subject itself.</w:t>
      </w:r>
    </w:p>
    <w:p w14:paraId="320B88FF" w14:textId="77777777" w:rsidR="000400FB" w:rsidRPr="00A57D71" w:rsidRDefault="000400FB" w:rsidP="000400FB">
      <w:pPr>
        <w:rPr>
          <w:color w:val="000000" w:themeColor="text1"/>
        </w:rPr>
      </w:pPr>
      <w:r w:rsidRPr="00A57D71">
        <w:rPr>
          <w:rStyle w:val="Style13ptBold"/>
          <w:color w:val="000000" w:themeColor="text1"/>
        </w:rPr>
        <w:t>Paterson 3</w:t>
      </w:r>
      <w:r w:rsidRPr="00A57D71">
        <w:rPr>
          <w:color w:val="000000" w:themeColor="text1"/>
        </w:rPr>
        <w:t xml:space="preserve"> – Department of Philosophy, Providence College, Rhode Island (Craig, “A Life Not Worth Living?”, Studies in Christian Ethics.</w:t>
      </w:r>
    </w:p>
    <w:p w14:paraId="7F93661D" w14:textId="77777777" w:rsidR="000400FB" w:rsidRPr="00A57D71" w:rsidRDefault="000400FB" w:rsidP="000400FB">
      <w:pPr>
        <w:rPr>
          <w:rStyle w:val="Emphasis"/>
          <w:color w:val="000000" w:themeColor="text1"/>
        </w:rPr>
      </w:pPr>
      <w:r w:rsidRPr="00A57D71">
        <w:rPr>
          <w:color w:val="000000" w:themeColor="text1"/>
          <w:sz w:val="8"/>
        </w:rPr>
        <w:t>Contrary to those accounts, I would argue that it is</w:t>
      </w:r>
      <w:r w:rsidRPr="00A57D71">
        <w:rPr>
          <w:rStyle w:val="Emphasis"/>
          <w:color w:val="000000" w:themeColor="text1"/>
        </w:rPr>
        <w:t xml:space="preserve"> </w:t>
      </w:r>
      <w:r w:rsidRPr="00BD5249">
        <w:rPr>
          <w:rStyle w:val="Emphasis"/>
          <w:color w:val="000000" w:themeColor="text1"/>
          <w:highlight w:val="green"/>
        </w:rPr>
        <w:t>death</w:t>
      </w:r>
      <w:r w:rsidRPr="00A57D71">
        <w:rPr>
          <w:rStyle w:val="Emphasis"/>
          <w:color w:val="000000" w:themeColor="text1"/>
        </w:rPr>
        <w:t xml:space="preserve"> </w:t>
      </w:r>
      <w:r w:rsidRPr="00A57D71">
        <w:rPr>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A57D71">
        <w:rPr>
          <w:color w:val="000000" w:themeColor="text1"/>
          <w:sz w:val="8"/>
        </w:rPr>
        <w:t>actually suffers</w:t>
      </w:r>
      <w:proofErr w:type="gramEnd"/>
      <w:r w:rsidRPr="00A57D71">
        <w:rPr>
          <w:color w:val="000000" w:themeColor="text1"/>
          <w:sz w:val="8"/>
        </w:rPr>
        <w:t xml:space="preserve"> from the sub-sequent non-participation. Rather, death </w:t>
      </w:r>
      <w:proofErr w:type="gramStart"/>
      <w:r w:rsidRPr="00A57D71">
        <w:rPr>
          <w:color w:val="000000" w:themeColor="text1"/>
          <w:sz w:val="8"/>
        </w:rPr>
        <w:t>in itself is</w:t>
      </w:r>
      <w:proofErr w:type="gramEnd"/>
      <w:r w:rsidRPr="00A57D71">
        <w:rPr>
          <w:color w:val="000000" w:themeColor="text1"/>
          <w:sz w:val="8"/>
        </w:rPr>
        <w:t xml:space="preserve"> an evil to us because it </w:t>
      </w:r>
      <w:r w:rsidRPr="00BD5249">
        <w:rPr>
          <w:rStyle w:val="Emphasis"/>
          <w:color w:val="000000" w:themeColor="text1"/>
          <w:highlight w:val="green"/>
        </w:rPr>
        <w:t>ontologically destroys the current existent subject</w:t>
      </w:r>
      <w:r w:rsidRPr="00A57D71">
        <w:rPr>
          <w:rStyle w:val="Emphasis"/>
          <w:color w:val="000000" w:themeColor="text1"/>
        </w:rPr>
        <w:t xml:space="preserve"> </w:t>
      </w:r>
      <w:r w:rsidRPr="00A57D71">
        <w:rPr>
          <w:color w:val="000000" w:themeColor="text1"/>
          <w:sz w:val="8"/>
        </w:rPr>
        <w:t xml:space="preserve">— it is the ultimate in metaphysical </w:t>
      </w:r>
      <w:proofErr w:type="spellStart"/>
      <w:r w:rsidRPr="00A57D71">
        <w:rPr>
          <w:color w:val="000000" w:themeColor="text1"/>
          <w:sz w:val="8"/>
        </w:rPr>
        <w:t>lightening</w:t>
      </w:r>
      <w:proofErr w:type="spellEnd"/>
      <w:r w:rsidRPr="00A57D71">
        <w:rPr>
          <w:color w:val="000000" w:themeColor="text1"/>
          <w:sz w:val="8"/>
        </w:rPr>
        <w:t xml:space="preserve"> strikes.80 The evil of death is truly an ontological evil borne by the person who already exists,</w:t>
      </w:r>
      <w:r w:rsidRPr="00A57D71">
        <w:rPr>
          <w:rStyle w:val="Emphasis"/>
          <w:color w:val="000000" w:themeColor="text1"/>
        </w:rPr>
        <w:t xml:space="preserve"> </w:t>
      </w:r>
      <w:r w:rsidRPr="00BD5249">
        <w:rPr>
          <w:rStyle w:val="Emphasis"/>
          <w:color w:val="000000" w:themeColor="text1"/>
          <w:highlight w:val="green"/>
        </w:rPr>
        <w:t>independently of calculations about better or worse</w:t>
      </w:r>
      <w:r w:rsidRPr="00A57D71">
        <w:rPr>
          <w:rStyle w:val="Emphasis"/>
          <w:color w:val="000000" w:themeColor="text1"/>
        </w:rPr>
        <w:t xml:space="preserve"> </w:t>
      </w:r>
      <w:r w:rsidRPr="00A57D71">
        <w:rPr>
          <w:color w:val="000000" w:themeColor="text1"/>
          <w:sz w:val="8"/>
        </w:rPr>
        <w:t>possible lives</w:t>
      </w:r>
      <w:r w:rsidRPr="00A57D71">
        <w:rPr>
          <w:rStyle w:val="Emphasis"/>
          <w:color w:val="000000" w:themeColor="text1"/>
        </w:rPr>
        <w:t xml:space="preserve">. </w:t>
      </w:r>
      <w:r w:rsidRPr="00BD5249">
        <w:rPr>
          <w:rStyle w:val="Emphasis"/>
          <w:color w:val="000000" w:themeColor="text1"/>
          <w:highlight w:val="green"/>
        </w:rPr>
        <w:t>Such an evil need not be consciously experienced</w:t>
      </w:r>
      <w:r w:rsidRPr="00A57D71">
        <w:rPr>
          <w:rStyle w:val="Emphasis"/>
          <w:color w:val="000000" w:themeColor="text1"/>
        </w:rPr>
        <w:t xml:space="preserve"> </w:t>
      </w:r>
      <w:proofErr w:type="gramStart"/>
      <w:r w:rsidRPr="00A57D71">
        <w:rPr>
          <w:color w:val="000000" w:themeColor="text1"/>
          <w:sz w:val="8"/>
        </w:rPr>
        <w:t>in order to</w:t>
      </w:r>
      <w:proofErr w:type="gramEnd"/>
      <w:r w:rsidRPr="00A57D71">
        <w:rPr>
          <w:color w:val="000000" w:themeColor="text1"/>
          <w:sz w:val="8"/>
        </w:rPr>
        <w:t xml:space="preserve"> be an evil for the kind of being a human person is. Death is an evil because of the change in kind it brings about, a change that is destructive of the type of entity that we essentially are.</w:t>
      </w:r>
      <w:r w:rsidRPr="00A57D71">
        <w:rPr>
          <w:rStyle w:val="Emphasis"/>
          <w:color w:val="000000" w:themeColor="text1"/>
        </w:rPr>
        <w:t xml:space="preserve"> </w:t>
      </w:r>
      <w:r w:rsidRPr="00BD5249">
        <w:rPr>
          <w:rStyle w:val="Emphasis"/>
          <w:color w:val="000000" w:themeColor="text1"/>
          <w:highlight w:val="green"/>
        </w:rPr>
        <w:t>Anything</w:t>
      </w:r>
      <w:r w:rsidRPr="00A57D71">
        <w:rPr>
          <w:color w:val="000000" w:themeColor="text1"/>
          <w:sz w:val="8"/>
        </w:rPr>
        <w:t>, whether caused naturally or caused by human intervention (intentional or unintentional)</w:t>
      </w:r>
      <w:r w:rsidRPr="00A57D71">
        <w:rPr>
          <w:rStyle w:val="Emphasis"/>
          <w:color w:val="000000" w:themeColor="text1"/>
        </w:rPr>
        <w:t xml:space="preserve"> </w:t>
      </w:r>
      <w:r w:rsidRPr="00BD5249">
        <w:rPr>
          <w:rStyle w:val="Emphasis"/>
          <w:color w:val="000000" w:themeColor="text1"/>
          <w:highlight w:val="green"/>
        </w:rPr>
        <w:t xml:space="preserve">that </w:t>
      </w:r>
      <w:r w:rsidRPr="00A57D71">
        <w:rPr>
          <w:rStyle w:val="Emphasis"/>
          <w:color w:val="000000" w:themeColor="text1"/>
        </w:rPr>
        <w:t xml:space="preserve">drastically </w:t>
      </w:r>
      <w:r w:rsidRPr="00BD5249">
        <w:rPr>
          <w:rStyle w:val="Emphasis"/>
          <w:color w:val="000000" w:themeColor="text1"/>
          <w:highlight w:val="green"/>
        </w:rPr>
        <w:t>interferes in the process of maintaining the person</w:t>
      </w:r>
      <w:r w:rsidRPr="00A57D71">
        <w:rPr>
          <w:rStyle w:val="Emphasis"/>
          <w:color w:val="000000" w:themeColor="text1"/>
        </w:rPr>
        <w:t xml:space="preserve"> in existence </w:t>
      </w:r>
      <w:r w:rsidRPr="00BD5249">
        <w:rPr>
          <w:rStyle w:val="Emphasis"/>
          <w:color w:val="000000" w:themeColor="text1"/>
          <w:highlight w:val="green"/>
        </w:rPr>
        <w:t xml:space="preserve">is an objective evil </w:t>
      </w:r>
      <w:r w:rsidRPr="00A57D71">
        <w:rPr>
          <w:color w:val="000000" w:themeColor="text1"/>
          <w:sz w:val="8"/>
        </w:rPr>
        <w:t xml:space="preserve">for the person. What is crucially at stake </w:t>
      </w:r>
      <w:proofErr w:type="gramStart"/>
      <w:r w:rsidRPr="00A57D71">
        <w:rPr>
          <w:color w:val="000000" w:themeColor="text1"/>
          <w:sz w:val="8"/>
        </w:rPr>
        <w:t>here, and</w:t>
      </w:r>
      <w:proofErr w:type="gramEnd"/>
      <w:r w:rsidRPr="00A57D71">
        <w:rPr>
          <w:color w:val="000000" w:themeColor="text1"/>
          <w:sz w:val="8"/>
        </w:rPr>
        <w:t xml:space="preserve"> is dialectically supportive of the self-</w:t>
      </w:r>
      <w:proofErr w:type="spellStart"/>
      <w:r w:rsidRPr="00A57D71">
        <w:rPr>
          <w:color w:val="000000" w:themeColor="text1"/>
          <w:sz w:val="8"/>
        </w:rPr>
        <w:t>evidency</w:t>
      </w:r>
      <w:proofErr w:type="spellEnd"/>
      <w:r w:rsidRPr="00A57D71">
        <w:rPr>
          <w:color w:val="000000" w:themeColor="text1"/>
          <w:sz w:val="8"/>
        </w:rPr>
        <w:t xml:space="preserve"> of the basic good of human life, is that death is a radical interference with the current life process of the kind of being that we are. In </w:t>
      </w:r>
      <w:r w:rsidRPr="0036372F">
        <w:rPr>
          <w:color w:val="000000" w:themeColor="text1"/>
          <w:sz w:val="8"/>
        </w:rPr>
        <w:t>consequence,</w:t>
      </w:r>
      <w:r w:rsidRPr="0036372F">
        <w:rPr>
          <w:rStyle w:val="Emphasis"/>
          <w:color w:val="000000" w:themeColor="text1"/>
        </w:rPr>
        <w:t xml:space="preserve"> death itself can be credibly thought of as a ‘primitive evil’ for all persons</w:t>
      </w:r>
      <w:r w:rsidRPr="00A57D71">
        <w:rPr>
          <w:rStyle w:val="Emphasis"/>
          <w:color w:val="000000" w:themeColor="text1"/>
        </w:rPr>
        <w:t xml:space="preserve">, </w:t>
      </w:r>
      <w:r w:rsidRPr="00BD5249">
        <w:rPr>
          <w:rStyle w:val="Emphasis"/>
          <w:color w:val="000000" w:themeColor="text1"/>
          <w:highlight w:val="green"/>
        </w:rPr>
        <w:t>regardless of the extent to which they are</w:t>
      </w:r>
      <w:r w:rsidRPr="00A57D71">
        <w:rPr>
          <w:rStyle w:val="Emphasis"/>
          <w:color w:val="000000" w:themeColor="text1"/>
        </w:rPr>
        <w:t xml:space="preserve"> currently or prospectively </w:t>
      </w:r>
      <w:r w:rsidRPr="00BD5249">
        <w:rPr>
          <w:rStyle w:val="Emphasis"/>
          <w:color w:val="000000" w:themeColor="text1"/>
          <w:highlight w:val="green"/>
        </w:rPr>
        <w:t>capable of participating in</w:t>
      </w:r>
      <w:r w:rsidRPr="00A57D71">
        <w:rPr>
          <w:rStyle w:val="Emphasis"/>
          <w:color w:val="000000" w:themeColor="text1"/>
        </w:rPr>
        <w:t xml:space="preserve"> a full array of the goods of </w:t>
      </w:r>
      <w:r w:rsidRPr="00BD5249">
        <w:rPr>
          <w:rStyle w:val="Emphasis"/>
          <w:color w:val="000000" w:themeColor="text1"/>
          <w:highlight w:val="green"/>
        </w:rPr>
        <w:t>life</w:t>
      </w:r>
      <w:r w:rsidRPr="00A57D71">
        <w:rPr>
          <w:rStyle w:val="Emphasis"/>
          <w:color w:val="000000" w:themeColor="text1"/>
        </w:rPr>
        <w:t>.</w:t>
      </w:r>
      <w:r w:rsidRPr="00A57D71">
        <w:rPr>
          <w:color w:val="000000" w:themeColor="text1"/>
          <w:sz w:val="8"/>
        </w:rPr>
        <w:t>81  In conclusion, concerning willed human actions, it is justifiable to state that</w:t>
      </w:r>
      <w:r w:rsidRPr="00A57D71">
        <w:rPr>
          <w:rStyle w:val="Emphasis"/>
          <w:color w:val="000000" w:themeColor="text1"/>
        </w:rPr>
        <w:t xml:space="preserve"> </w:t>
      </w:r>
      <w:r w:rsidRPr="00BD5249">
        <w:rPr>
          <w:rStyle w:val="Emphasis"/>
          <w:color w:val="000000" w:themeColor="text1"/>
          <w:highlight w:val="green"/>
        </w:rPr>
        <w:t>any</w:t>
      </w:r>
      <w:r w:rsidRPr="00A57D71">
        <w:rPr>
          <w:rStyle w:val="Emphasis"/>
          <w:color w:val="000000" w:themeColor="text1"/>
        </w:rPr>
        <w:t xml:space="preserve"> intentional </w:t>
      </w:r>
      <w:r w:rsidRPr="00BD5249">
        <w:rPr>
          <w:rStyle w:val="Emphasis"/>
          <w:color w:val="000000" w:themeColor="text1"/>
          <w:highlight w:val="green"/>
        </w:rPr>
        <w:t>rejection of</w:t>
      </w:r>
      <w:r w:rsidRPr="00A57D71">
        <w:rPr>
          <w:rStyle w:val="Emphasis"/>
          <w:color w:val="000000" w:themeColor="text1"/>
        </w:rPr>
        <w:t xml:space="preserve"> human </w:t>
      </w:r>
      <w:r w:rsidRPr="00BD5249">
        <w:rPr>
          <w:rStyle w:val="Emphasis"/>
          <w:color w:val="000000" w:themeColor="text1"/>
          <w:highlight w:val="green"/>
        </w:rPr>
        <w:t>life</w:t>
      </w:r>
      <w:r w:rsidRPr="00A57D71">
        <w:rPr>
          <w:rStyle w:val="Emphasis"/>
          <w:color w:val="000000" w:themeColor="text1"/>
        </w:rPr>
        <w:t xml:space="preserve"> itself </w:t>
      </w:r>
      <w:r w:rsidRPr="00BD5249">
        <w:rPr>
          <w:rStyle w:val="Emphasis"/>
          <w:color w:val="000000" w:themeColor="text1"/>
          <w:highlight w:val="green"/>
        </w:rPr>
        <w:t>cannot</w:t>
      </w:r>
      <w:r w:rsidRPr="00A57D71">
        <w:rPr>
          <w:rStyle w:val="Emphasis"/>
          <w:color w:val="000000" w:themeColor="text1"/>
        </w:rPr>
        <w:t xml:space="preserve"> therefore </w:t>
      </w:r>
      <w:r w:rsidRPr="00BD5249">
        <w:rPr>
          <w:rStyle w:val="Emphasis"/>
          <w:color w:val="000000" w:themeColor="text1"/>
          <w:highlight w:val="green"/>
        </w:rPr>
        <w:t>be warranted since it is an expression of an ultimate disvalue</w:t>
      </w:r>
      <w:r w:rsidRPr="00A57D71">
        <w:rPr>
          <w:rStyle w:val="Emphasis"/>
          <w:color w:val="000000" w:themeColor="text1"/>
        </w:rPr>
        <w:t xml:space="preserve"> </w:t>
      </w:r>
      <w:r w:rsidRPr="00A57D71">
        <w:rPr>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54C171AD" w14:textId="5F3154A4" w:rsidR="000400FB" w:rsidRPr="003251F5" w:rsidRDefault="000400FB" w:rsidP="000400FB">
      <w:pPr>
        <w:pStyle w:val="Heading4"/>
      </w:pPr>
      <w:r>
        <w:t>[</w:t>
      </w:r>
      <w:r w:rsidR="00EA676C">
        <w:t>3</w:t>
      </w:r>
      <w:r>
        <w:t xml:space="preserve">] </w:t>
      </w:r>
      <w:r w:rsidRPr="003902E5">
        <w:rPr>
          <w:rFonts w:asciiTheme="minorHAnsi" w:hAnsiTheme="minorHAnsi" w:cs="Calibri"/>
          <w:color w:val="000000" w:themeColor="text1"/>
        </w:rPr>
        <w:t>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w:t>
      </w:r>
    </w:p>
    <w:p w14:paraId="71B7E4AA" w14:textId="735A0B93" w:rsidR="000400FB" w:rsidRDefault="000400FB" w:rsidP="000400FB">
      <w:pPr>
        <w:pStyle w:val="Heading2"/>
      </w:pPr>
      <w:r>
        <w:t>4</w:t>
      </w:r>
    </w:p>
    <w:p w14:paraId="6AFCC62B" w14:textId="77777777" w:rsidR="000400FB" w:rsidRDefault="000400FB" w:rsidP="000400FB">
      <w:pPr>
        <w:pStyle w:val="Heading4"/>
      </w:pPr>
      <w:r>
        <w:t xml:space="preserve">Text: A nation appointed international panel of scientists including National Academies and corresponding organizations should </w:t>
      </w:r>
      <w:r w:rsidRPr="0004352F">
        <w:rPr>
          <w:highlight w:val="green"/>
        </w:rPr>
        <w:t>[reduce intellectual property protections]</w:t>
      </w:r>
      <w:r>
        <w:t xml:space="preserve"> and manage similar conflicts of interest between intellectual property.</w:t>
      </w:r>
    </w:p>
    <w:p w14:paraId="7E4B3F14" w14:textId="77777777" w:rsidR="000400FB" w:rsidRPr="00E4626A" w:rsidRDefault="000400FB" w:rsidP="000400FB"/>
    <w:p w14:paraId="27BFCBFE" w14:textId="77777777" w:rsidR="000400FB" w:rsidRDefault="000400FB" w:rsidP="000400FB">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04018E24" w14:textId="77777777" w:rsidR="000400FB" w:rsidRPr="007B0628" w:rsidRDefault="000400FB" w:rsidP="000400FB">
      <w:r w:rsidRPr="007B0628">
        <w:rPr>
          <w:rStyle w:val="Style13ptBold"/>
        </w:rPr>
        <w:t>Hajjar and Greenbaum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1" w:history="1">
        <w:r w:rsidRPr="007B0628">
          <w:t>https://americandiplomacy.web.unc.edu/2018/09/leveraging-diplomacy-for-managing-scientific-challenges-an-opportunity-to-navigate-the-future-of-science/</w:t>
        </w:r>
      </w:hyperlink>
      <w:r w:rsidRPr="007B0628">
        <w:t>] Justin</w:t>
      </w:r>
    </w:p>
    <w:p w14:paraId="4AB6BDC4" w14:textId="77777777" w:rsidR="000400FB" w:rsidRPr="00EE77AE" w:rsidRDefault="000400FB" w:rsidP="000400FB">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 xml:space="preserve">cooperation among countries </w:t>
      </w:r>
      <w:proofErr w:type="gramStart"/>
      <w:r w:rsidRPr="00983609">
        <w:rPr>
          <w:rStyle w:val="Emphasis"/>
        </w:rPr>
        <w:t>in order to</w:t>
      </w:r>
      <w:proofErr w:type="gramEnd"/>
      <w:r w:rsidRPr="00983609">
        <w:rPr>
          <w:rStyle w:val="Emphasis"/>
        </w:rPr>
        <w:t xml:space="preserve">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sidRPr="00EE77AE">
        <w:rPr>
          <w:sz w:val="16"/>
        </w:rPr>
        <w:t>Africa</w:t>
      </w:r>
      <w:proofErr w:type="gramEnd"/>
      <w:r w:rsidRPr="00EE77AE">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sidRPr="00EE77AE">
        <w:rPr>
          <w:sz w:val="16"/>
        </w:rPr>
        <w:t>two or three year</w:t>
      </w:r>
      <w:proofErr w:type="gramEnd"/>
      <w:r w:rsidRPr="00EE77AE">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5F9AD501" w14:textId="77777777" w:rsidR="000400FB" w:rsidRPr="00EE77AE" w:rsidRDefault="000400FB" w:rsidP="000400FB">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51EA682B" w14:textId="77777777" w:rsidR="000400FB" w:rsidRPr="00EE77AE" w:rsidRDefault="000400FB" w:rsidP="000400FB">
      <w:pPr>
        <w:rPr>
          <w:sz w:val="16"/>
        </w:rPr>
      </w:pPr>
      <w:r w:rsidRPr="00EE77AE">
        <w:rPr>
          <w:u w:val="single"/>
        </w:rPr>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983609">
        <w:rPr>
          <w:rStyle w:val="Emphasis"/>
          <w:highlight w:val="green"/>
        </w:rPr>
        <w:t>collaborations</w:t>
      </w:r>
      <w:r w:rsidRPr="00983609">
        <w:rPr>
          <w:rStyle w:val="Emphasis"/>
        </w:rPr>
        <w:t xml:space="preserve"> may </w:t>
      </w:r>
      <w:r w:rsidRPr="00983609">
        <w:rPr>
          <w:rStyle w:val="Emphasis"/>
          <w:highlight w:val="green"/>
        </w:rPr>
        <w:t>carry risk if IP is misappropriated</w:t>
      </w:r>
      <w:r w:rsidRPr="00EE77AE">
        <w:rPr>
          <w:u w:val="single"/>
        </w:rPr>
        <w:t xml:space="preserve"> for other purposes. International </w:t>
      </w:r>
      <w:r w:rsidRPr="00E4626A">
        <w:rPr>
          <w:highlight w:val="green"/>
          <w:u w:val="single"/>
        </w:rPr>
        <w:t>collaborations</w:t>
      </w:r>
      <w:r w:rsidRPr="00EE77AE">
        <w:rPr>
          <w:u w:val="single"/>
        </w:rPr>
        <w:t xml:space="preserve"> should have a </w:t>
      </w:r>
      <w:r w:rsidRPr="00983609">
        <w:rPr>
          <w:rStyle w:val="Emphasis"/>
          <w:highlight w:val="green"/>
        </w:rPr>
        <w:t>basis in strategy</w:t>
      </w:r>
      <w:r w:rsidRPr="00983609">
        <w:rPr>
          <w:rStyle w:val="Emphasis"/>
        </w:rPr>
        <w:t xml:space="preserve"> and specific goals</w:t>
      </w:r>
      <w:r w:rsidRPr="00EE77AE">
        <w:rPr>
          <w:sz w:val="16"/>
        </w:rPr>
        <w:t xml:space="preserve"> (for example, drug discovery) </w:t>
      </w:r>
      <w:proofErr w:type="gramStart"/>
      <w:r w:rsidRPr="00EE77AE">
        <w:rPr>
          <w:sz w:val="16"/>
        </w:rPr>
        <w:t>in order to</w:t>
      </w:r>
      <w:proofErr w:type="gramEnd"/>
      <w:r w:rsidRPr="00EE77AE">
        <w:rPr>
          <w:sz w:val="16"/>
        </w:rPr>
        <w:t xml:space="preserve"> justify the use of government and/or corporate funds.</w:t>
      </w:r>
    </w:p>
    <w:p w14:paraId="28AB2D89" w14:textId="77777777" w:rsidR="000400FB" w:rsidRPr="00EE77AE" w:rsidRDefault="000400FB" w:rsidP="000400FB">
      <w:pPr>
        <w:rPr>
          <w:sz w:val="16"/>
        </w:rPr>
      </w:pPr>
      <w:r w:rsidRPr="00EE77AE">
        <w:rPr>
          <w:sz w:val="16"/>
        </w:rPr>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E4626A">
        <w:rPr>
          <w:highlight w:val="green"/>
          <w:u w:val="single"/>
        </w:rPr>
        <w:t>issues</w:t>
      </w:r>
      <w:r w:rsidRPr="00EE77AE">
        <w:rPr>
          <w:u w:val="single"/>
        </w:rPr>
        <w:t xml:space="preserve"> such as </w:t>
      </w:r>
      <w:r w:rsidRPr="00983609">
        <w:rPr>
          <w:rStyle w:val="Emphasis"/>
        </w:rPr>
        <w:t xml:space="preserve">ownership </w:t>
      </w:r>
      <w:r w:rsidRPr="00983609">
        <w:rPr>
          <w:rStyle w:val="Emphasis"/>
          <w:highlight w:val="green"/>
        </w:rPr>
        <w:t>of IP</w:t>
      </w:r>
      <w:r w:rsidRPr="00983609">
        <w:rPr>
          <w:rStyle w:val="Emphasis"/>
        </w:rPr>
        <w:t xml:space="preserve">, rights to reagents, or use of skilled laboratory personnel from international collaborations may </w:t>
      </w:r>
      <w:r w:rsidRPr="00983609">
        <w:rPr>
          <w:rStyle w:val="Emphasis"/>
          <w:highlight w:val="green"/>
        </w:rPr>
        <w:t>require</w:t>
      </w:r>
      <w:r w:rsidRPr="00983609">
        <w:rPr>
          <w:rStyle w:val="Emphasis"/>
        </w:rPr>
        <w:t xml:space="preserve"> the efforts of </w:t>
      </w:r>
      <w:r w:rsidRPr="00983609">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49FEBA89" w14:textId="77777777" w:rsidR="000400FB" w:rsidRPr="00EE77AE" w:rsidRDefault="000400FB" w:rsidP="000400FB">
      <w:pPr>
        <w:rPr>
          <w:sz w:val="16"/>
        </w:rPr>
      </w:pPr>
      <w:r w:rsidRPr="00E4626A">
        <w:rPr>
          <w:highlight w:val="green"/>
          <w:u w:val="single"/>
        </w:rPr>
        <w:t>China’s failure to</w:t>
      </w:r>
      <w:r w:rsidRPr="00EE77AE">
        <w:rPr>
          <w:u w:val="single"/>
        </w:rPr>
        <w:t xml:space="preserve"> </w:t>
      </w:r>
      <w:r w:rsidRPr="00983609">
        <w:rPr>
          <w:rStyle w:val="Emphasis"/>
        </w:rPr>
        <w:t xml:space="preserve">respect </w:t>
      </w:r>
      <w:r w:rsidRPr="00983609">
        <w:rPr>
          <w:rStyle w:val="Emphasis"/>
          <w:highlight w:val="green"/>
        </w:rPr>
        <w:t>IP</w:t>
      </w:r>
      <w:r w:rsidRPr="00983609">
        <w:rPr>
          <w:rStyle w:val="Emphasis"/>
        </w:rPr>
        <w:t xml:space="preserve"> rights,</w:t>
      </w:r>
      <w:r w:rsidRPr="00EE77AE">
        <w:rPr>
          <w:u w:val="single"/>
        </w:rPr>
        <w:t xml:space="preserve"> and the resulting piracy, has drawn much attention</w:t>
      </w:r>
      <w:r w:rsidRPr="00EE77AE">
        <w:rPr>
          <w:sz w:val="16"/>
        </w:rPr>
        <w:t xml:space="preserve">. The media have also focused on the failure of watchdog government agencies to detect and manage these unwanted activities. </w:t>
      </w:r>
      <w:r w:rsidRPr="00EE77AE">
        <w:rPr>
          <w:u w:val="single"/>
        </w:rPr>
        <w:t>Industrial espionage compromises U.S. interests.</w:t>
      </w:r>
      <w:r w:rsidRPr="00EE77AE">
        <w:rPr>
          <w:sz w:val="16"/>
        </w:rPr>
        <w:t xml:space="preserve"> Moreover, </w:t>
      </w:r>
      <w:proofErr w:type="gramStart"/>
      <w:r w:rsidRPr="00EE77AE">
        <w:rPr>
          <w:u w:val="single"/>
        </w:rPr>
        <w:t>Chinese</w:t>
      </w:r>
      <w:proofErr w:type="gramEnd"/>
      <w:r w:rsidRPr="00EE77AE">
        <w:rPr>
          <w:u w:val="single"/>
        </w:rPr>
        <w:t xml:space="preserv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4C46E479" w14:textId="77777777" w:rsidR="000400FB" w:rsidRPr="00EE77AE" w:rsidRDefault="000400FB" w:rsidP="000400FB">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xml:space="preserve">. These young Chinese and South Asian graduates of U.S. programs a generation ago now staff our research enterprise. However, recent trends in U.S. graduate school applications in science, technology, </w:t>
      </w:r>
      <w:proofErr w:type="gramStart"/>
      <w:r w:rsidRPr="00EE77AE">
        <w:rPr>
          <w:sz w:val="16"/>
        </w:rPr>
        <w:t>engineering</w:t>
      </w:r>
      <w:proofErr w:type="gramEnd"/>
      <w:r w:rsidRPr="00EE77AE">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56B7D377" w14:textId="77777777" w:rsidR="000400FB" w:rsidRPr="00EE77AE" w:rsidRDefault="000400FB" w:rsidP="000400FB">
      <w:pPr>
        <w:rPr>
          <w:sz w:val="16"/>
        </w:rPr>
      </w:pPr>
      <w:r w:rsidRPr="00EE77AE">
        <w:rPr>
          <w:sz w:val="16"/>
        </w:rPr>
        <w:t xml:space="preserve">We believe that </w:t>
      </w:r>
      <w:r w:rsidRPr="00E4626A">
        <w:rPr>
          <w:highlight w:val="green"/>
          <w:u w:val="single"/>
        </w:rPr>
        <w:t>foreign scientists</w:t>
      </w:r>
      <w:r w:rsidRPr="00EE77AE">
        <w:rPr>
          <w:u w:val="single"/>
        </w:rPr>
        <w:t xml:space="preserve"> can continue to </w:t>
      </w:r>
      <w:r w:rsidRPr="00E4626A">
        <w:rPr>
          <w:highlight w:val="green"/>
          <w:u w:val="single"/>
        </w:rPr>
        <w:t xml:space="preserve">make </w:t>
      </w:r>
      <w:r w:rsidRPr="00983609">
        <w:rPr>
          <w:rStyle w:val="Emphasis"/>
          <w:highlight w:val="green"/>
        </w:rPr>
        <w:t>critical discoveries</w:t>
      </w:r>
      <w:r w:rsidRPr="00EE77AE">
        <w:rPr>
          <w:u w:val="single"/>
        </w:rPr>
        <w:t xml:space="preserve"> in the U. S. provided that their talent is nurtured, developed, and harnessed for the common good</w:t>
      </w:r>
      <w:r w:rsidRPr="00EE77AE">
        <w:rPr>
          <w:sz w:val="16"/>
        </w:rPr>
        <w:t xml:space="preserve">. At the same time, American companies cannot hire foreign scientists if they take the </w:t>
      </w:r>
      <w:proofErr w:type="gramStart"/>
      <w:r w:rsidRPr="00EE77AE">
        <w:rPr>
          <w:sz w:val="16"/>
        </w:rPr>
        <w:t>ideas</w:t>
      </w:r>
      <w:proofErr w:type="gramEnd"/>
      <w:r w:rsidRPr="00EE77AE">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65387071" w14:textId="77777777" w:rsidR="000400FB" w:rsidRPr="00EE77AE" w:rsidRDefault="000400FB" w:rsidP="000400FB">
      <w:pPr>
        <w:rPr>
          <w:sz w:val="16"/>
        </w:rPr>
      </w:pPr>
      <w:r w:rsidRPr="00EE77AE">
        <w:rPr>
          <w:sz w:val="16"/>
        </w:rPr>
        <w:t xml:space="preserve">So, </w:t>
      </w:r>
      <w:r w:rsidRPr="00EE77AE">
        <w:rPr>
          <w:u w:val="single"/>
        </w:rPr>
        <w:t xml:space="preserve">how does one strike the proper balance between security and growth?  </w:t>
      </w:r>
      <w:r w:rsidRPr="00E4626A">
        <w:rPr>
          <w:highlight w:val="green"/>
          <w:u w:val="single"/>
        </w:rPr>
        <w:t>Science</w:t>
      </w:r>
      <w:r w:rsidRPr="00EE77AE">
        <w:rPr>
          <w:u w:val="single"/>
        </w:rPr>
        <w:t xml:space="preserve"> is a universal social </w:t>
      </w:r>
      <w:proofErr w:type="gramStart"/>
      <w:r w:rsidRPr="00EE77AE">
        <w:rPr>
          <w:u w:val="single"/>
        </w:rPr>
        <w:t>enterprise</w:t>
      </w:r>
      <w:r w:rsidRPr="00EE77AE">
        <w:rPr>
          <w:sz w:val="16"/>
        </w:rPr>
        <w:t>;</w:t>
      </w:r>
      <w:proofErr w:type="gramEnd"/>
      <w:r w:rsidRPr="00EE77AE">
        <w:rPr>
          <w:sz w:val="16"/>
        </w:rPr>
        <w:t xml:space="preserve"> </w:t>
      </w:r>
      <w:r w:rsidRPr="00EE77AE">
        <w:rPr>
          <w:u w:val="single"/>
        </w:rPr>
        <w:t xml:space="preserve">international </w:t>
      </w:r>
      <w:r w:rsidRPr="00E4626A">
        <w:rPr>
          <w:highlight w:val="green"/>
          <w:u w:val="single"/>
        </w:rPr>
        <w:t>conferences lead to</w:t>
      </w:r>
      <w:r w:rsidRPr="00EE77AE">
        <w:rPr>
          <w:u w:val="single"/>
        </w:rPr>
        <w:t xml:space="preserve"> </w:t>
      </w:r>
      <w:r w:rsidRPr="00983609">
        <w:rPr>
          <w:rStyle w:val="Emphasis"/>
        </w:rPr>
        <w:t xml:space="preserve">friendships and productive </w:t>
      </w:r>
      <w:r w:rsidRPr="00983609">
        <w:rPr>
          <w:rStyle w:val="Emphasis"/>
          <w:highlight w:val="green"/>
        </w:rPr>
        <w:t>collaborations</w:t>
      </w:r>
      <w:r w:rsidRPr="00983609">
        <w:rPr>
          <w:rStyle w:val="Emphasis"/>
        </w:rPr>
        <w:t xml:space="preserve"> between nations</w:t>
      </w:r>
      <w:r w:rsidRPr="00EE77AE">
        <w:rPr>
          <w:sz w:val="16"/>
        </w:rPr>
        <w:t xml:space="preserve">. Given that </w:t>
      </w:r>
      <w:r w:rsidRPr="00EE77AE">
        <w:rPr>
          <w:u w:val="single"/>
        </w:rPr>
        <w:t xml:space="preserve">the U.S. and Chinese governments recognize the need for international communication and collaboration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and the need for students and young faculty members to publish 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E4626A">
        <w:rPr>
          <w:highlight w:val="green"/>
          <w:u w:val="single"/>
        </w:rPr>
        <w:t>partnership model</w:t>
      </w:r>
      <w:r w:rsidRPr="00EE77AE">
        <w:rPr>
          <w:u w:val="single"/>
        </w:rPr>
        <w:t xml:space="preserve"> be </w:t>
      </w:r>
      <w:r w:rsidRPr="00E4626A">
        <w:rPr>
          <w:highlight w:val="green"/>
          <w:u w:val="single"/>
        </w:rPr>
        <w:t>adapted to</w:t>
      </w:r>
      <w:r w:rsidRPr="00EE77AE">
        <w:rPr>
          <w:u w:val="single"/>
        </w:rPr>
        <w:t xml:space="preserve"> multinational joint R&amp;D efforts while protecting </w:t>
      </w:r>
      <w:r w:rsidRPr="00E4626A">
        <w:rPr>
          <w:highlight w:val="green"/>
          <w:u w:val="single"/>
        </w:rPr>
        <w:t>IP</w:t>
      </w:r>
      <w:r w:rsidRPr="00EE77AE">
        <w:rPr>
          <w:u w:val="single"/>
        </w:rPr>
        <w:t>? This question falls squarely within the purview of international science diplomacy, whereby science diplomats can establish rules of conduct</w:t>
      </w:r>
      <w:r w:rsidRPr="00EE77AE">
        <w:rPr>
          <w:sz w:val="16"/>
        </w:rPr>
        <w:t xml:space="preserve"> governing joint global technology development with proper IP protection.</w:t>
      </w:r>
    </w:p>
    <w:p w14:paraId="413E94B0" w14:textId="77777777" w:rsidR="000400FB" w:rsidRPr="00EE77AE" w:rsidRDefault="000400FB" w:rsidP="000400FB">
      <w:pPr>
        <w:rPr>
          <w:sz w:val="16"/>
        </w:rPr>
      </w:pPr>
      <w:r w:rsidRPr="00EE77AE">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18DB0486" w14:textId="77777777" w:rsidR="000400FB" w:rsidRPr="00EE77AE" w:rsidRDefault="000400FB" w:rsidP="000400FB">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983609">
        <w:rPr>
          <w:rStyle w:val="Heading3Char"/>
          <w:highlight w:val="green"/>
        </w:rPr>
        <w:t>harmful</w:t>
      </w:r>
      <w:r w:rsidRPr="00983609">
        <w:rPr>
          <w:rStyle w:val="Heading3Char"/>
        </w:rPr>
        <w:t xml:space="preserve"> to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EE77AE">
        <w:rPr>
          <w:u w:val="single"/>
        </w:rPr>
        <w:t>engage the newly appointed head of the White House Office of Science and Technology Policy</w:t>
      </w:r>
      <w:r w:rsidRPr="00EE77AE">
        <w:rPr>
          <w:sz w:val="16"/>
        </w:rPr>
        <w:t xml:space="preserve"> (the Science Advisor to the President of the United States</w:t>
      </w:r>
      <w:proofErr w:type="gramStart"/>
      <w:r w:rsidRPr="00EE77AE">
        <w:rPr>
          <w:sz w:val="16"/>
        </w:rPr>
        <w:t xml:space="preserve">), </w:t>
      </w:r>
      <w:r w:rsidRPr="00EE77AE">
        <w:rPr>
          <w:u w:val="single"/>
        </w:rPr>
        <w:t>and</w:t>
      </w:r>
      <w:proofErr w:type="gramEnd"/>
      <w:r w:rsidRPr="00EE77AE">
        <w:rPr>
          <w:u w:val="single"/>
        </w:rPr>
        <w:t xml:space="preserve"> working groups within </w:t>
      </w:r>
      <w:r w:rsidRPr="00983609">
        <w:rPr>
          <w:highlight w:val="green"/>
          <w:u w:val="single"/>
        </w:rPr>
        <w:t>established organizations</w:t>
      </w:r>
      <w:r w:rsidRPr="00EE77AE">
        <w:rPr>
          <w:sz w:val="16"/>
        </w:rPr>
        <w:t xml:space="preserve">. These organizations </w:t>
      </w:r>
      <w:r w:rsidRPr="00983609">
        <w:rPr>
          <w:rStyle w:val="Emphasis"/>
          <w:highlight w:val="green"/>
        </w:rPr>
        <w:t>include</w:t>
      </w:r>
      <w:r w:rsidRPr="00983609">
        <w:rPr>
          <w:rStyle w:val="Emphasis"/>
        </w:rPr>
        <w:t xml:space="preserve"> the American Association for the Advancement of Science (</w:t>
      </w:r>
      <w:r w:rsidRPr="00983609">
        <w:rPr>
          <w:rStyle w:val="Emphasis"/>
          <w:highlight w:val="green"/>
        </w:rPr>
        <w:t>AAAS</w:t>
      </w:r>
      <w:r w:rsidRPr="00983609">
        <w:rPr>
          <w:rStyle w:val="Emphasis"/>
        </w:rPr>
        <w:t>)</w:t>
      </w:r>
      <w:r w:rsidRPr="00EE77AE">
        <w:rPr>
          <w:u w:val="single"/>
        </w:rPr>
        <w:t xml:space="preserve"> or the </w:t>
      </w:r>
      <w:r w:rsidRPr="00983609">
        <w:rPr>
          <w:rStyle w:val="Emphasis"/>
        </w:rPr>
        <w:t>National Academies of Science, Engineering and Medicine, and corresponding international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25494154" w14:textId="77777777" w:rsidR="000400FB" w:rsidRDefault="000400FB" w:rsidP="000400FB"/>
    <w:p w14:paraId="065BF349" w14:textId="77777777" w:rsidR="000400FB" w:rsidRPr="00E4626A" w:rsidRDefault="000400FB" w:rsidP="000400FB">
      <w:pPr>
        <w:pStyle w:val="Heading4"/>
      </w:pPr>
      <w:r>
        <w:t xml:space="preserve">Solves every </w:t>
      </w:r>
      <w:r>
        <w:rPr>
          <w:u w:val="single"/>
        </w:rPr>
        <w:t>existential threat</w:t>
      </w:r>
      <w:r>
        <w:t>.</w:t>
      </w:r>
    </w:p>
    <w:p w14:paraId="1090DABD" w14:textId="77777777" w:rsidR="000400FB" w:rsidRDefault="000400FB" w:rsidP="000400FB">
      <w:r w:rsidRPr="004350A1">
        <w:rPr>
          <w:rStyle w:val="Style13ptBold"/>
        </w:rPr>
        <w:t>Haynes 18</w:t>
      </w:r>
      <w:r>
        <w:t xml:space="preserve">—research associate in the Neurobiology Department at Harvard Medical School (Trevor, “Science Diplomacy: Collaboration in a rapidly changing world,” </w:t>
      </w:r>
      <w:hyperlink r:id="rId12" w:history="1">
        <w:r w:rsidRPr="0027362A">
          <w:rPr>
            <w:rStyle w:val="Hyperlink"/>
          </w:rPr>
          <w:t>http://sitn.hms.harvard.edu/flash/2018/science-diplomacy-collaboration-rapidly-changing-world/</w:t>
        </w:r>
      </w:hyperlink>
      <w:r>
        <w:t xml:space="preserve">, </w:t>
      </w:r>
      <w:proofErr w:type="spellStart"/>
      <w:r>
        <w:t>dml</w:t>
      </w:r>
      <w:proofErr w:type="spellEnd"/>
      <w:r>
        <w:t>) // Re-Cut Justin</w:t>
      </w:r>
    </w:p>
    <w:p w14:paraId="20244660" w14:textId="77777777" w:rsidR="000400FB" w:rsidRPr="004350A1" w:rsidRDefault="000400FB" w:rsidP="000400FB">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w:t>
      </w:r>
      <w:proofErr w:type="gramStart"/>
      <w:r w:rsidRPr="004350A1">
        <w:rPr>
          <w:rStyle w:val="StyleUnderline"/>
        </w:rPr>
        <w:t>are able to</w:t>
      </w:r>
      <w:proofErr w:type="gramEnd"/>
      <w:r w:rsidRPr="004350A1">
        <w:rPr>
          <w:rStyle w:val="StyleUnderline"/>
        </w:rPr>
        <w:t xml:space="preserve">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And with the US pulling out of major multilateral agreements on trade, climate change mitigation, and denuclearization, you might wonder</w:t>
      </w:r>
      <w:r w:rsidRPr="004350A1">
        <w:rPr>
          <w:sz w:val="16"/>
        </w:rPr>
        <w:t xml:space="preserve"> if our ability to collaborate across borders productively is </w:t>
      </w:r>
      <w:proofErr w:type="gramStart"/>
      <w:r w:rsidRPr="004350A1">
        <w:rPr>
          <w:sz w:val="16"/>
        </w:rPr>
        <w:t>really up</w:t>
      </w:r>
      <w:proofErr w:type="gramEnd"/>
      <w:r w:rsidRPr="004350A1">
        <w:rPr>
          <w:sz w:val="16"/>
        </w:rPr>
        <w:t xml:space="preserve"> to the task.</w:t>
      </w:r>
    </w:p>
    <w:p w14:paraId="2AAC8FD1" w14:textId="77777777" w:rsidR="000400FB" w:rsidRPr="004350A1" w:rsidRDefault="000400FB" w:rsidP="000400FB">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w:t>
      </w:r>
      <w:proofErr w:type="gramStart"/>
      <w:r w:rsidRPr="004350A1">
        <w:rPr>
          <w:rStyle w:val="StyleUnderline"/>
        </w:rPr>
        <w:t>rich</w:t>
      </w:r>
      <w:proofErr w:type="gramEnd"/>
      <w:r w:rsidRPr="004350A1">
        <w:rPr>
          <w:rStyle w:val="StyleUnderline"/>
        </w:rPr>
        <w:t xml:space="preserve">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w:t>
      </w:r>
      <w:proofErr w:type="gramStart"/>
      <w:r w:rsidRPr="004350A1">
        <w:rPr>
          <w:sz w:val="16"/>
        </w:rPr>
        <w:t>in particular will</w:t>
      </w:r>
      <w:proofErr w:type="gramEnd"/>
      <w:r w:rsidRPr="004350A1">
        <w:rPr>
          <w:sz w:val="16"/>
        </w:rPr>
        <w:t xml:space="preserve">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w:t>
      </w:r>
      <w:proofErr w:type="gramStart"/>
      <w:r w:rsidRPr="004350A1">
        <w:rPr>
          <w:sz w:val="16"/>
        </w:rPr>
        <w:t>as a means to</w:t>
      </w:r>
      <w:proofErr w:type="gramEnd"/>
      <w:r w:rsidRPr="004350A1">
        <w:rPr>
          <w:sz w:val="16"/>
        </w:rPr>
        <w:t xml:space="preserve">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39160E95" w14:textId="77777777" w:rsidR="000400FB" w:rsidRPr="004350A1" w:rsidRDefault="000400FB" w:rsidP="000400FB">
      <w:pPr>
        <w:rPr>
          <w:sz w:val="16"/>
        </w:rPr>
      </w:pPr>
      <w:r w:rsidRPr="004350A1">
        <w:rPr>
          <w:sz w:val="16"/>
        </w:rPr>
        <w:t>What is science diplomacy?</w:t>
      </w:r>
    </w:p>
    <w:p w14:paraId="1E3A32D0" w14:textId="77777777" w:rsidR="000400FB" w:rsidRPr="004350A1" w:rsidRDefault="000400FB" w:rsidP="000400FB">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w:t>
      </w:r>
      <w:proofErr w:type="gramStart"/>
      <w:r w:rsidRPr="00A04610">
        <w:rPr>
          <w:sz w:val="16"/>
        </w:rPr>
        <w:t>lesser known</w:t>
      </w:r>
      <w:proofErr w:type="gramEnd"/>
      <w:r w:rsidRPr="00A04610">
        <w:rPr>
          <w:sz w:val="16"/>
        </w:rPr>
        <w:t xml:space="preserve">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39BC1062" w14:textId="77777777" w:rsidR="000400FB" w:rsidRPr="004350A1" w:rsidRDefault="000400FB" w:rsidP="000400FB">
      <w:pPr>
        <w:rPr>
          <w:sz w:val="16"/>
        </w:rPr>
      </w:pPr>
      <w:r w:rsidRPr="004350A1">
        <w:rPr>
          <w:sz w:val="16"/>
        </w:rPr>
        <w:t>Natural disasters don’t respect national boundaries (and neither does the aftermath)</w:t>
      </w:r>
    </w:p>
    <w:p w14:paraId="7ECD49A1" w14:textId="77777777" w:rsidR="000400FB" w:rsidRPr="004350A1" w:rsidRDefault="000400FB" w:rsidP="000400FB">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collaborate. Many organizations are starting to tackle these problems </w:t>
      </w:r>
      <w:proofErr w:type="gramStart"/>
      <w:r w:rsidRPr="004350A1">
        <w:rPr>
          <w:sz w:val="16"/>
        </w:rPr>
        <w:t>through the use of</w:t>
      </w:r>
      <w:proofErr w:type="gramEnd"/>
      <w:r w:rsidRPr="004350A1">
        <w:rPr>
          <w:sz w:val="16"/>
        </w:rPr>
        <w:t xml:space="preserve">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248E9103" w14:textId="77777777" w:rsidR="000400FB" w:rsidRPr="004350A1" w:rsidRDefault="000400FB" w:rsidP="000400FB">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0C5DECBF" w14:textId="77777777" w:rsidR="000400FB" w:rsidRPr="00902253" w:rsidRDefault="000400FB" w:rsidP="000400FB">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0A5007E6" w14:textId="77777777" w:rsidR="000400FB" w:rsidRPr="00902253" w:rsidRDefault="000400FB" w:rsidP="000400FB">
      <w:pPr>
        <w:rPr>
          <w:sz w:val="16"/>
        </w:rPr>
      </w:pPr>
      <w:r w:rsidRPr="00902253">
        <w:rPr>
          <w:sz w:val="16"/>
        </w:rPr>
        <w:t>Explore or Exploit? Managing international spaces</w:t>
      </w:r>
    </w:p>
    <w:p w14:paraId="3B4BB1FC" w14:textId="77777777" w:rsidR="000400FB" w:rsidRPr="004350A1" w:rsidRDefault="000400FB" w:rsidP="000400FB">
      <w:pPr>
        <w:rPr>
          <w:sz w:val="16"/>
        </w:rPr>
      </w:pPr>
      <w:r w:rsidRPr="00902253">
        <w:rPr>
          <w:sz w:val="16"/>
        </w:rPr>
        <w:t xml:space="preserve">Over the last few </w:t>
      </w:r>
      <w:proofErr w:type="gramStart"/>
      <w:r w:rsidRPr="00902253">
        <w:rPr>
          <w:sz w:val="16"/>
        </w:rPr>
        <w:t>decades</w:t>
      </w:r>
      <w:proofErr w:type="gramEnd"/>
      <w:r w:rsidRPr="00902253">
        <w:rPr>
          <w:sz w:val="16"/>
        </w:rPr>
        <w:t xml:space="preserve">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w:t>
      </w:r>
      <w:proofErr w:type="gramStart"/>
      <w:r w:rsidRPr="00902253">
        <w:rPr>
          <w:sz w:val="16"/>
        </w:rPr>
        <w:t>routes</w:t>
      </w:r>
      <w:proofErr w:type="gramEnd"/>
      <w:r w:rsidRPr="00902253">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61F7E98F" w14:textId="77777777" w:rsidR="000400FB" w:rsidRPr="004350A1" w:rsidRDefault="000400FB" w:rsidP="000400FB">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sidRPr="004350A1">
        <w:rPr>
          <w:sz w:val="16"/>
        </w:rPr>
        <w:t>open up</w:t>
      </w:r>
      <w:proofErr w:type="gramEnd"/>
      <w:r w:rsidRPr="004350A1">
        <w:rPr>
          <w:sz w:val="16"/>
        </w:rPr>
        <w:t xml:space="preserve">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w:t>
      </w:r>
      <w:proofErr w:type="gramStart"/>
      <w:r w:rsidRPr="005F1D82">
        <w:rPr>
          <w:rStyle w:val="StyleUnderline"/>
        </w:rPr>
        <w:t>a number of</w:t>
      </w:r>
      <w:proofErr w:type="gramEnd"/>
      <w:r w:rsidRPr="005F1D82">
        <w:rPr>
          <w:rStyle w:val="StyleUnderline"/>
        </w:rPr>
        <w:t xml:space="preserve">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0E2F1E">
        <w:rPr>
          <w:rStyle w:val="StyleUnderline"/>
          <w:highlight w:val="green"/>
        </w:rPr>
        <w:t>sci</w:t>
      </w:r>
      <w:r w:rsidRPr="004350A1">
        <w:rPr>
          <w:rStyle w:val="StyleUnderline"/>
        </w:rPr>
        <w:t xml:space="preserve">ence </w:t>
      </w:r>
      <w:r w:rsidRPr="000E2F1E">
        <w:rPr>
          <w:rStyle w:val="StyleUnderline"/>
          <w:highlight w:val="green"/>
        </w:rPr>
        <w:t>dip</w:t>
      </w:r>
      <w:r w:rsidRPr="004350A1">
        <w:rPr>
          <w:rStyle w:val="StyleUnderline"/>
        </w:rPr>
        <w:t>lomacy</w:t>
      </w:r>
      <w:r w:rsidRPr="008B3937">
        <w:rPr>
          <w:rStyle w:val="StyleUnderline"/>
        </w:rPr>
        <w:t xml:space="preserve">, </w:t>
      </w:r>
      <w:r w:rsidRPr="008B3937">
        <w:rPr>
          <w:rStyle w:val="Emphasis"/>
        </w:rPr>
        <w:t>regardless of geopolitics</w:t>
      </w:r>
      <w:r w:rsidRPr="008B3937">
        <w:rPr>
          <w:sz w:val="16"/>
        </w:rPr>
        <w:t>.</w:t>
      </w:r>
    </w:p>
    <w:p w14:paraId="7EC80B0E" w14:textId="77777777" w:rsidR="000400FB" w:rsidRPr="004350A1" w:rsidRDefault="000400FB" w:rsidP="000400FB">
      <w:pPr>
        <w:rPr>
          <w:sz w:val="16"/>
        </w:rPr>
      </w:pPr>
      <w:r w:rsidRPr="004350A1">
        <w:rPr>
          <w:sz w:val="16"/>
        </w:rPr>
        <w:t>Science diplomacy going forward</w:t>
      </w:r>
    </w:p>
    <w:p w14:paraId="5B5D1ECE" w14:textId="77777777" w:rsidR="000400FB" w:rsidRPr="005F1D82" w:rsidRDefault="000400FB" w:rsidP="000400FB">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1E73B575" w14:textId="77777777" w:rsidR="000400FB" w:rsidRPr="004350A1" w:rsidRDefault="000400FB" w:rsidP="000400FB">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5804FD34" w14:textId="77777777" w:rsidR="000400FB" w:rsidRDefault="000400FB" w:rsidP="000400FB">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governance</w:t>
      </w:r>
      <w:r w:rsidRPr="004350A1">
        <w:rPr>
          <w:sz w:val="16"/>
        </w:rPr>
        <w:t xml:space="preserve">. With scientists in the US running for elections in numbers like </w:t>
      </w:r>
      <w:proofErr w:type="gramStart"/>
      <w:r w:rsidRPr="004350A1">
        <w:rPr>
          <w:sz w:val="16"/>
        </w:rPr>
        <w:t>never before</w:t>
      </w:r>
      <w:proofErr w:type="gramEnd"/>
      <w:r w:rsidRPr="004350A1">
        <w:rPr>
          <w:sz w:val="16"/>
        </w:rPr>
        <w:t xml:space="preserv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5C5D7852" w14:textId="76CDC2BE" w:rsidR="00CA42A3" w:rsidRDefault="00CA42A3" w:rsidP="00CA42A3">
      <w:pPr>
        <w:pStyle w:val="Heading4"/>
        <w:rPr>
          <w:rFonts w:cs="Calibri"/>
        </w:rPr>
      </w:pPr>
      <w:r>
        <w:rPr>
          <w:rFonts w:cs="Calibri"/>
        </w:rPr>
        <w:t xml:space="preserve">PICs are good, 1) </w:t>
      </w:r>
      <w:r w:rsidRPr="0017300C">
        <w:rPr>
          <w:rFonts w:cs="Calibri"/>
        </w:rPr>
        <w:t xml:space="preserve">Real World Policymaking- PICs are the most real world since alternatives to policies where the original policy is modified are always debated by policymakers, to reject them would be to distort the policy process entirely. </w:t>
      </w:r>
      <w:r>
        <w:t>2]</w:t>
      </w:r>
      <w:r w:rsidRPr="007935C8">
        <w:t xml:space="preserve"> </w:t>
      </w:r>
      <w:r>
        <w:t>Reciprocity</w:t>
      </w:r>
      <w:r w:rsidRPr="007935C8">
        <w:t xml:space="preserve"> – PICs offset advantage of case selection, literature biased advantages, and the inherent problems with the status quo. The </w:t>
      </w:r>
      <w:proofErr w:type="spellStart"/>
      <w:r w:rsidRPr="007935C8">
        <w:t>aff</w:t>
      </w:r>
      <w:proofErr w:type="spellEnd"/>
      <w:r w:rsidRPr="007935C8">
        <w:t xml:space="preserve"> gets infinite prep to write the most strategic AC</w:t>
      </w:r>
      <w:r>
        <w:t xml:space="preserve">. No author defends every restriction so </w:t>
      </w:r>
      <w:proofErr w:type="spellStart"/>
      <w:r>
        <w:t>its</w:t>
      </w:r>
      <w:proofErr w:type="spellEnd"/>
      <w:r>
        <w:t xml:space="preserve"> important for the negative to PIC which advocacy is the most strategic otherwise they’ll get hosed by a well written </w:t>
      </w:r>
      <w:proofErr w:type="spellStart"/>
      <w:r>
        <w:t>aff</w:t>
      </w:r>
      <w:proofErr w:type="spellEnd"/>
      <w:r>
        <w:t xml:space="preserve"> every time. </w:t>
      </w:r>
      <w:r>
        <w:rPr>
          <w:rFonts w:cs="Calibri"/>
        </w:rPr>
        <w:t>3</w:t>
      </w:r>
      <w:r w:rsidRPr="0017300C">
        <w:rPr>
          <w:rFonts w:cs="Calibri"/>
        </w:rPr>
        <w:t xml:space="preserve">] </w:t>
      </w:r>
      <w:r>
        <w:rPr>
          <w:rFonts w:cs="Calibri"/>
        </w:rPr>
        <w:t>Scope –</w:t>
      </w:r>
      <w:r w:rsidRPr="0017300C">
        <w:rPr>
          <w:rFonts w:cs="Calibri"/>
        </w:rPr>
        <w:t xml:space="preserve"> PICs narrow the scope of the debate which increases depth of clash and results in more specific policy discussion. </w:t>
      </w:r>
    </w:p>
    <w:p w14:paraId="4EB4EE48" w14:textId="0E26125B" w:rsidR="00CA42A3" w:rsidRDefault="00CA42A3" w:rsidP="00CA42A3"/>
    <w:p w14:paraId="659AEA7F" w14:textId="3153AAB1" w:rsidR="00CA42A3" w:rsidRDefault="00CA42A3" w:rsidP="00CA42A3">
      <w:pPr>
        <w:pStyle w:val="Heading2"/>
      </w:pPr>
      <w:r>
        <w:t>Case</w:t>
      </w:r>
    </w:p>
    <w:p w14:paraId="71C8169A" w14:textId="77777777" w:rsidR="00CA42A3" w:rsidRPr="00CA42A3" w:rsidRDefault="00CA42A3" w:rsidP="00CA42A3"/>
    <w:p w14:paraId="674FF276" w14:textId="77777777" w:rsidR="00EA676C" w:rsidRPr="00DE1EB8" w:rsidRDefault="00EA676C" w:rsidP="00EA676C">
      <w:pPr>
        <w:pStyle w:val="Heading4"/>
        <w:rPr>
          <w:rFonts w:cs="Calibri"/>
          <w:u w:val="single"/>
        </w:rPr>
      </w:pPr>
      <w:proofErr w:type="spellStart"/>
      <w:r w:rsidRPr="00DE1EB8">
        <w:rPr>
          <w:rFonts w:cs="Calibri"/>
        </w:rPr>
        <w:t>Aff</w:t>
      </w:r>
      <w:proofErr w:type="spellEnd"/>
      <w:r w:rsidRPr="00DE1EB8">
        <w:rPr>
          <w:rFonts w:cs="Calibri"/>
        </w:rPr>
        <w:t xml:space="preserve"> gets </w:t>
      </w:r>
      <w:r w:rsidRPr="00DE1EB8">
        <w:rPr>
          <w:rFonts w:cs="Calibri"/>
          <w:u w:val="single"/>
        </w:rPr>
        <w:t>circumvented</w:t>
      </w:r>
      <w:r w:rsidRPr="00DE1EB8">
        <w:rPr>
          <w:rFonts w:cs="Calibri"/>
        </w:rPr>
        <w:t xml:space="preserve">- powerful countries </w:t>
      </w:r>
      <w:r w:rsidRPr="00DE1EB8">
        <w:rPr>
          <w:rFonts w:cs="Calibri"/>
          <w:u w:val="single"/>
        </w:rPr>
        <w:t>use bilateral agreements</w:t>
      </w:r>
      <w:r w:rsidRPr="00DE1EB8">
        <w:rPr>
          <w:rFonts w:cs="Calibri"/>
        </w:rPr>
        <w:t xml:space="preserve"> to force other countries to accept their IPR protections- its </w:t>
      </w:r>
      <w:r w:rsidRPr="00DE1EB8">
        <w:rPr>
          <w:rFonts w:cs="Calibri"/>
          <w:u w:val="single"/>
        </w:rPr>
        <w:t>empirically proven</w:t>
      </w:r>
    </w:p>
    <w:p w14:paraId="011577BB" w14:textId="77777777" w:rsidR="00EA676C" w:rsidRPr="00DE1EB8" w:rsidRDefault="00EA676C" w:rsidP="00EA676C">
      <w:pPr>
        <w:rPr>
          <w:sz w:val="18"/>
          <w:szCs w:val="18"/>
        </w:rPr>
      </w:pPr>
      <w:r w:rsidRPr="00DE1EB8">
        <w:rPr>
          <w:sz w:val="18"/>
          <w:szCs w:val="18"/>
        </w:rPr>
        <w:t xml:space="preserve">DC = developing country </w:t>
      </w:r>
    </w:p>
    <w:p w14:paraId="2F9EF2C3" w14:textId="77777777" w:rsidR="00EA676C" w:rsidRPr="00DE1EB8" w:rsidRDefault="00EA676C" w:rsidP="00EA676C">
      <w:pPr>
        <w:rPr>
          <w:sz w:val="18"/>
          <w:szCs w:val="18"/>
        </w:rPr>
      </w:pPr>
      <w:r w:rsidRPr="00DE1EB8">
        <w:rPr>
          <w:sz w:val="18"/>
          <w:szCs w:val="18"/>
        </w:rPr>
        <w:t>NIT = Net Importers of Technology (this references developing countries)</w:t>
      </w:r>
    </w:p>
    <w:p w14:paraId="7FD3F4A9" w14:textId="77777777" w:rsidR="00EA676C" w:rsidRPr="00DE1EB8" w:rsidRDefault="00EA676C" w:rsidP="00EA676C">
      <w:pPr>
        <w:rPr>
          <w:sz w:val="18"/>
          <w:szCs w:val="18"/>
        </w:rPr>
      </w:pPr>
      <w:r w:rsidRPr="00DE1EB8">
        <w:rPr>
          <w:sz w:val="18"/>
          <w:szCs w:val="18"/>
        </w:rPr>
        <w:t xml:space="preserve">NET = Net Exporters of Technology (countries with advanced economies) </w:t>
      </w:r>
    </w:p>
    <w:p w14:paraId="015DEA3A" w14:textId="77777777" w:rsidR="00EA676C" w:rsidRPr="00DE1EB8" w:rsidRDefault="00EA676C" w:rsidP="00EA676C">
      <w:bookmarkStart w:id="0" w:name="_Hlk80221093"/>
      <w:r w:rsidRPr="00DE1EB8">
        <w:rPr>
          <w:rStyle w:val="Style13ptBold"/>
        </w:rPr>
        <w:t>Marcellin 16</w:t>
      </w:r>
      <w:r w:rsidRPr="00DE1EB8">
        <w:t xml:space="preserve"> Marcellin, Sherry (Professor, London School of Economics). The political economy of pharmaceutical patents: US sectional interests and the African Group at the WTO. Routledge, </w:t>
      </w:r>
      <w:proofErr w:type="gramStart"/>
      <w:r w:rsidRPr="00DE1EB8">
        <w:t>2016./</w:t>
      </w:r>
      <w:proofErr w:type="gramEnd"/>
      <w:r w:rsidRPr="00DE1EB8">
        <w:t>SJKS</w:t>
      </w:r>
      <w:bookmarkEnd w:id="0"/>
    </w:p>
    <w:p w14:paraId="0AEF6174" w14:textId="77777777" w:rsidR="00EA676C" w:rsidRPr="00DE1EB8" w:rsidRDefault="00EA676C" w:rsidP="00EA676C">
      <w:pPr>
        <w:rPr>
          <w:sz w:val="16"/>
        </w:rPr>
      </w:pPr>
      <w:r w:rsidRPr="00DE1EB8">
        <w:rPr>
          <w:sz w:val="16"/>
        </w:rPr>
        <w:t xml:space="preserve">In July 1988, prior to the Montreal Mid-Term Review, </w:t>
      </w:r>
      <w:r w:rsidRPr="00DE1EB8">
        <w:rPr>
          <w:rStyle w:val="Emphasis"/>
        </w:rPr>
        <w:t xml:space="preserve">DCs had sensed that the approach being proposed by </w:t>
      </w:r>
      <w:proofErr w:type="spellStart"/>
      <w:r w:rsidRPr="00DE1EB8">
        <w:rPr>
          <w:rStyle w:val="Emphasis"/>
        </w:rPr>
        <w:t>industrialised</w:t>
      </w:r>
      <w:proofErr w:type="spellEnd"/>
      <w:r w:rsidRPr="00DE1EB8">
        <w:rPr>
          <w:rStyle w:val="Emphasis"/>
        </w:rPr>
        <w:t xml:space="preserve"> countries was desirable on the grounds that the alternative would be a proliferation of unilateral or bilateral actions</w:t>
      </w:r>
      <w:r w:rsidRPr="00DE1EB8">
        <w:rPr>
          <w:sz w:val="16"/>
        </w:rPr>
        <w:t xml:space="preserve"> (MTN.GNG/NG11/8: 31). </w:t>
      </w:r>
      <w:r w:rsidRPr="00DE1EB8">
        <w:rPr>
          <w:rStyle w:val="Emphasis"/>
        </w:rPr>
        <w:t xml:space="preserve">These NITs maintained that acceptance of such an approach would be tantamount to creating a </w:t>
      </w:r>
      <w:proofErr w:type="spellStart"/>
      <w:r w:rsidRPr="00DE1EB8">
        <w:rPr>
          <w:rStyle w:val="Emphasis"/>
        </w:rPr>
        <w:t>licence</w:t>
      </w:r>
      <w:proofErr w:type="spellEnd"/>
      <w:r w:rsidRPr="00DE1EB8">
        <w:rPr>
          <w:rStyle w:val="Emphasis"/>
        </w:rPr>
        <w:t xml:space="preserve"> to force, in the name of trade, modifications in standards for the protection of IP in a way that had not been found acceptable or possible so far in WIPO (ibid</w:t>
      </w:r>
      <w:r w:rsidRPr="00DE1EB8">
        <w:rPr>
          <w:sz w:val="16"/>
        </w:rPr>
        <w:t xml:space="preserve">). </w:t>
      </w:r>
      <w:r w:rsidRPr="00DE1EB8">
        <w:rPr>
          <w:rStyle w:val="Emphasis"/>
        </w:rPr>
        <w:t xml:space="preserve">Brazil subsequently informed the Group that on October 20, 1988, </w:t>
      </w:r>
      <w:r w:rsidRPr="00DE1EB8">
        <w:rPr>
          <w:rStyle w:val="Emphasis"/>
          <w:highlight w:val="green"/>
        </w:rPr>
        <w:t>unilateral restrictions had been applied by the US to Brazilian exports as a retaliatory measure</w:t>
      </w:r>
      <w:r w:rsidRPr="00DE1EB8">
        <w:rPr>
          <w:rStyle w:val="Emphasis"/>
        </w:rPr>
        <w:t xml:space="preserve"> in connection </w:t>
      </w:r>
      <w:r w:rsidRPr="00DE1EB8">
        <w:rPr>
          <w:rStyle w:val="Emphasis"/>
          <w:highlight w:val="green"/>
        </w:rPr>
        <w:t>with an IP issue</w:t>
      </w:r>
      <w:r w:rsidRPr="00DE1EB8">
        <w:rPr>
          <w:rStyle w:val="Emphasis"/>
        </w:rPr>
        <w:t xml:space="preserve">; that this type of action </w:t>
      </w:r>
      <w:r w:rsidRPr="00DE1EB8">
        <w:rPr>
          <w:rStyle w:val="Emphasis"/>
          <w:highlight w:val="green"/>
        </w:rPr>
        <w:t>seriously inhibited Brazil’s participation in</w:t>
      </w:r>
      <w:r w:rsidRPr="00DE1EB8">
        <w:rPr>
          <w:rStyle w:val="Emphasis"/>
        </w:rPr>
        <w:t xml:space="preserve"> the work of </w:t>
      </w:r>
      <w:r w:rsidRPr="00DE1EB8">
        <w:rPr>
          <w:rStyle w:val="Emphasis"/>
          <w:highlight w:val="green"/>
        </w:rPr>
        <w:t>the Group</w:t>
      </w:r>
      <w:r w:rsidRPr="00DE1EB8">
        <w:rPr>
          <w:rStyle w:val="Emphasis"/>
        </w:rPr>
        <w:t>, since ‘no country could be expected to participate in negotiations while experiencing pressures on the substance of its position’</w:t>
      </w:r>
      <w:r w:rsidRPr="00DE1EB8">
        <w:rPr>
          <w:sz w:val="16"/>
        </w:rPr>
        <w:t xml:space="preserve"> (MTN.GNG/NG11/10: 27). The Brazilian delegate maintained that such action by the US constituted a blatant infringement of GATT rules and was contrary to the Standstill commitment of the Punta del Este Declaration. ‘</w:t>
      </w:r>
      <w:r w:rsidRPr="00DE1EB8">
        <w:rPr>
          <w:rStyle w:val="Emphasis"/>
        </w:rPr>
        <w:t xml:space="preserve">The </w:t>
      </w:r>
      <w:r w:rsidRPr="00DE1EB8">
        <w:rPr>
          <w:rStyle w:val="Emphasis"/>
          <w:highlight w:val="green"/>
        </w:rPr>
        <w:t>United States</w:t>
      </w:r>
      <w:r w:rsidRPr="00DE1EB8">
        <w:rPr>
          <w:rStyle w:val="Emphasis"/>
        </w:rPr>
        <w:t xml:space="preserve"> action was an attempt to </w:t>
      </w:r>
      <w:r w:rsidRPr="00DE1EB8">
        <w:rPr>
          <w:rStyle w:val="Emphasis"/>
          <w:highlight w:val="green"/>
        </w:rPr>
        <w:t>coerce Brazil to change its i</w:t>
      </w:r>
      <w:r w:rsidRPr="00DE1EB8">
        <w:rPr>
          <w:rStyle w:val="Emphasis"/>
        </w:rPr>
        <w:t xml:space="preserve">ntellectual </w:t>
      </w:r>
      <w:r w:rsidRPr="00DE1EB8">
        <w:rPr>
          <w:rStyle w:val="Emphasis"/>
          <w:highlight w:val="green"/>
        </w:rPr>
        <w:t>pr</w:t>
      </w:r>
      <w:r w:rsidRPr="00DE1EB8">
        <w:rPr>
          <w:rStyle w:val="Emphasis"/>
        </w:rPr>
        <w:t xml:space="preserve">operty </w:t>
      </w:r>
      <w:r w:rsidRPr="00DE1EB8">
        <w:rPr>
          <w:rStyle w:val="Emphasis"/>
          <w:highlight w:val="green"/>
        </w:rPr>
        <w:t>legislation</w:t>
      </w:r>
      <w:r w:rsidRPr="00DE1EB8">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DE1EB8">
        <w:rPr>
          <w:rStyle w:val="Emphasis"/>
        </w:rPr>
        <w:t xml:space="preserve">The </w:t>
      </w:r>
      <w:r w:rsidRPr="00DE1EB8">
        <w:rPr>
          <w:rStyle w:val="Emphasis"/>
          <w:highlight w:val="green"/>
        </w:rPr>
        <w:t>US</w:t>
      </w:r>
      <w:r w:rsidRPr="00DE1EB8">
        <w:rPr>
          <w:rStyle w:val="Emphasis"/>
        </w:rPr>
        <w:t xml:space="preserve"> had therefore </w:t>
      </w:r>
      <w:r w:rsidRPr="00DE1EB8">
        <w:rPr>
          <w:rStyle w:val="Emphasis"/>
          <w:highlight w:val="green"/>
        </w:rPr>
        <w:t>applied</w:t>
      </w:r>
      <w:r w:rsidRPr="00DE1EB8">
        <w:rPr>
          <w:rStyle w:val="Emphasis"/>
        </w:rPr>
        <w:t xml:space="preserve"> its strategy of </w:t>
      </w:r>
      <w:r w:rsidRPr="00DE1EB8">
        <w:rPr>
          <w:rStyle w:val="Emphasis"/>
          <w:highlight w:val="green"/>
        </w:rPr>
        <w:t>coercive unilateralism against</w:t>
      </w:r>
      <w:r w:rsidRPr="00DE1EB8">
        <w:rPr>
          <w:rStyle w:val="Emphasis"/>
        </w:rPr>
        <w:t xml:space="preserve"> one of </w:t>
      </w:r>
      <w:r w:rsidRPr="00DE1EB8">
        <w:rPr>
          <w:rStyle w:val="Emphasis"/>
          <w:highlight w:val="green"/>
        </w:rPr>
        <w:t>the</w:t>
      </w:r>
      <w:r w:rsidRPr="00DE1EB8">
        <w:rPr>
          <w:rStyle w:val="Emphasis"/>
        </w:rPr>
        <w:t xml:space="preserve"> two </w:t>
      </w:r>
      <w:r w:rsidRPr="00DE1EB8">
        <w:rPr>
          <w:rStyle w:val="Emphasis"/>
          <w:highlight w:val="green"/>
        </w:rPr>
        <w:t>most important players championing</w:t>
      </w:r>
      <w:r w:rsidRPr="00DE1EB8">
        <w:rPr>
          <w:rStyle w:val="Emphasis"/>
        </w:rPr>
        <w:t xml:space="preserve"> the cause of </w:t>
      </w:r>
      <w:r w:rsidRPr="00DE1EB8">
        <w:rPr>
          <w:rStyle w:val="Emphasis"/>
          <w:highlight w:val="green"/>
        </w:rPr>
        <w:t>the South in</w:t>
      </w:r>
      <w:r w:rsidRPr="00DE1EB8">
        <w:rPr>
          <w:rStyle w:val="Emphasis"/>
        </w:rPr>
        <w:t xml:space="preserve"> the </w:t>
      </w:r>
      <w:r w:rsidRPr="00DE1EB8">
        <w:rPr>
          <w:rStyle w:val="Emphasis"/>
          <w:highlight w:val="green"/>
        </w:rPr>
        <w:t>TRIPS</w:t>
      </w:r>
      <w:r w:rsidRPr="00DE1EB8">
        <w:rPr>
          <w:rStyle w:val="Emphasis"/>
        </w:rPr>
        <w:t xml:space="preserve"> negotiations,</w:t>
      </w:r>
      <w:r w:rsidRPr="00DE1EB8">
        <w:rPr>
          <w:sz w:val="16"/>
        </w:rPr>
        <w:t xml:space="preserve"> the other being India. Apprehensive about the resistance of this dominant Southern duo, </w:t>
      </w:r>
      <w:r w:rsidRPr="00DE1EB8">
        <w:rPr>
          <w:rStyle w:val="Emphasis"/>
          <w:highlight w:val="green"/>
        </w:rPr>
        <w:t>the U</w:t>
      </w:r>
      <w:r w:rsidRPr="00DE1EB8">
        <w:rPr>
          <w:rStyle w:val="Emphasis"/>
        </w:rPr>
        <w:t xml:space="preserve">nited </w:t>
      </w:r>
      <w:r w:rsidRPr="00DE1EB8">
        <w:rPr>
          <w:rStyle w:val="Emphasis"/>
          <w:highlight w:val="green"/>
        </w:rPr>
        <w:t>S</w:t>
      </w:r>
      <w:r w:rsidRPr="00DE1EB8">
        <w:rPr>
          <w:rStyle w:val="Emphasis"/>
        </w:rPr>
        <w:t xml:space="preserve">tates </w:t>
      </w:r>
      <w:r w:rsidRPr="00DE1EB8">
        <w:rPr>
          <w:rStyle w:val="Emphasis"/>
          <w:highlight w:val="green"/>
        </w:rPr>
        <w:t xml:space="preserve">sought to </w:t>
      </w:r>
      <w:proofErr w:type="spellStart"/>
      <w:r w:rsidRPr="00DE1EB8">
        <w:rPr>
          <w:rStyle w:val="Emphasis"/>
          <w:highlight w:val="green"/>
        </w:rPr>
        <w:t>utilise</w:t>
      </w:r>
      <w:proofErr w:type="spellEnd"/>
      <w:r w:rsidRPr="00DE1EB8">
        <w:rPr>
          <w:rStyle w:val="Emphasis"/>
          <w:highlight w:val="green"/>
        </w:rPr>
        <w:t xml:space="preserve"> its market size</w:t>
      </w:r>
      <w:r w:rsidRPr="00DE1EB8">
        <w:rPr>
          <w:rStyle w:val="Emphasis"/>
        </w:rPr>
        <w:t xml:space="preserve"> as a bargaining tool </w:t>
      </w:r>
      <w:r w:rsidRPr="00DE1EB8">
        <w:rPr>
          <w:rStyle w:val="Emphasis"/>
          <w:highlight w:val="green"/>
        </w:rPr>
        <w:t>to secure changes to national IP regimes.</w:t>
      </w:r>
      <w:r w:rsidRPr="00DE1EB8">
        <w:rPr>
          <w:sz w:val="16"/>
        </w:rPr>
        <w:t xml:space="preserve"> It therefore decided to impact the more powerful of the two at the time, </w:t>
      </w:r>
      <w:r w:rsidRPr="00DE1EB8">
        <w:rPr>
          <w:rStyle w:val="Emphasis"/>
          <w:highlight w:val="green"/>
        </w:rPr>
        <w:t>thereby</w:t>
      </w:r>
      <w:r w:rsidRPr="00DE1EB8">
        <w:rPr>
          <w:rStyle w:val="Emphasis"/>
        </w:rPr>
        <w:t xml:space="preserve"> indirectly </w:t>
      </w:r>
      <w:r w:rsidRPr="00DE1EB8">
        <w:rPr>
          <w:rStyle w:val="Emphasis"/>
          <w:highlight w:val="green"/>
        </w:rPr>
        <w:t>admonishing</w:t>
      </w:r>
      <w:r w:rsidRPr="00DE1EB8">
        <w:rPr>
          <w:rStyle w:val="Emphasis"/>
        </w:rPr>
        <w:t xml:space="preserve"> </w:t>
      </w:r>
      <w:proofErr w:type="gramStart"/>
      <w:r w:rsidRPr="00DE1EB8">
        <w:rPr>
          <w:rStyle w:val="Emphasis"/>
        </w:rPr>
        <w:t>India</w:t>
      </w:r>
      <w:proofErr w:type="gramEnd"/>
      <w:r w:rsidRPr="00DE1EB8">
        <w:rPr>
          <w:rStyle w:val="Emphasis"/>
        </w:rPr>
        <w:t xml:space="preserve"> and </w:t>
      </w:r>
      <w:r w:rsidRPr="00DE1EB8">
        <w:rPr>
          <w:rStyle w:val="Emphasis"/>
          <w:highlight w:val="green"/>
        </w:rPr>
        <w:t>the</w:t>
      </w:r>
      <w:r w:rsidRPr="00DE1EB8">
        <w:rPr>
          <w:rStyle w:val="Emphasis"/>
        </w:rPr>
        <w:t xml:space="preserve"> entire </w:t>
      </w:r>
      <w:r w:rsidRPr="00DE1EB8">
        <w:rPr>
          <w:rStyle w:val="Emphasis"/>
          <w:highlight w:val="green"/>
        </w:rPr>
        <w:t>coalition against strengthened IP</w:t>
      </w:r>
      <w:r w:rsidRPr="00DE1EB8">
        <w:rPr>
          <w:rStyle w:val="Emphasis"/>
        </w:rPr>
        <w:t xml:space="preserve"> rules, </w:t>
      </w:r>
      <w:r w:rsidRPr="00DE1EB8">
        <w:rPr>
          <w:rStyle w:val="Emphasis"/>
          <w:highlight w:val="green"/>
        </w:rPr>
        <w:t>as well as their domestic export constituencies</w:t>
      </w:r>
      <w:r w:rsidRPr="00DE1EB8">
        <w:rPr>
          <w:rStyle w:val="Emphasis"/>
        </w:rPr>
        <w:t xml:space="preserve"> who would be affected by US decisions to restrict imports.</w:t>
      </w:r>
      <w:r w:rsidRPr="00DE1EB8">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DE1EB8">
        <w:rPr>
          <w:rStyle w:val="Emphasis"/>
        </w:rPr>
        <w:t xml:space="preserve">Brazil was also the regional leader in South America and </w:t>
      </w:r>
      <w:r w:rsidRPr="00DE1EB8">
        <w:rPr>
          <w:rStyle w:val="Emphasis"/>
          <w:highlight w:val="green"/>
        </w:rPr>
        <w:t>disciplining it would send an unequivocal warning</w:t>
      </w:r>
      <w:r w:rsidRPr="00DE1EB8">
        <w:rPr>
          <w:rStyle w:val="Emphasis"/>
        </w:rPr>
        <w:t xml:space="preserve"> to other South American countries (</w:t>
      </w:r>
      <w:proofErr w:type="spellStart"/>
      <w:r w:rsidRPr="00DE1EB8">
        <w:rPr>
          <w:sz w:val="16"/>
        </w:rPr>
        <w:t>Drahos</w:t>
      </w:r>
      <w:proofErr w:type="spellEnd"/>
      <w:r w:rsidRPr="00DE1EB8">
        <w:rPr>
          <w:sz w:val="16"/>
        </w:rPr>
        <w:t xml:space="preserve"> and Braithwaite 2002: 136), including Argentina, Chile and Peru who were also active participants in the negotiations. </w:t>
      </w:r>
      <w:r w:rsidRPr="00DE1EB8">
        <w:rPr>
          <w:rStyle w:val="Emphasis"/>
          <w:highlight w:val="green"/>
        </w:rPr>
        <w:t>This</w:t>
      </w:r>
      <w:r w:rsidRPr="00DE1EB8">
        <w:rPr>
          <w:rStyle w:val="Emphasis"/>
        </w:rPr>
        <w:t xml:space="preserve"> would </w:t>
      </w:r>
      <w:r w:rsidRPr="00DE1EB8">
        <w:rPr>
          <w:rStyle w:val="Emphasis"/>
          <w:highlight w:val="green"/>
        </w:rPr>
        <w:t>mark the start of a series of coercive strategies aimed at compliance with</w:t>
      </w:r>
      <w:r w:rsidRPr="00DE1EB8">
        <w:rPr>
          <w:rStyle w:val="Emphasis"/>
        </w:rPr>
        <w:t xml:space="preserve"> the </w:t>
      </w:r>
      <w:r w:rsidRPr="00DE1EB8">
        <w:rPr>
          <w:rStyle w:val="Emphasis"/>
          <w:highlight w:val="green"/>
        </w:rPr>
        <w:t>US</w:t>
      </w:r>
      <w:r w:rsidRPr="00DE1EB8">
        <w:rPr>
          <w:rStyle w:val="Emphasis"/>
        </w:rPr>
        <w:t xml:space="preserve"> private-sector envisioned </w:t>
      </w:r>
      <w:r w:rsidRPr="00DE1EB8">
        <w:rPr>
          <w:rStyle w:val="Emphasis"/>
          <w:highlight w:val="green"/>
        </w:rPr>
        <w:t>GATT IPP.</w:t>
      </w:r>
    </w:p>
    <w:p w14:paraId="52729A77" w14:textId="77777777" w:rsidR="000400FB" w:rsidRDefault="000400FB" w:rsidP="000400FB"/>
    <w:p w14:paraId="607AEE7A" w14:textId="77777777" w:rsidR="000400FB" w:rsidRPr="000400FB" w:rsidRDefault="000400FB" w:rsidP="000400FB"/>
    <w:sectPr w:rsidR="000400FB" w:rsidRPr="000400F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0992639"/>
    <w:multiLevelType w:val="multilevel"/>
    <w:tmpl w:val="295AE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400F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0F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42A3"/>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76C"/>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4C2A12"/>
  <w14:defaultImageDpi w14:val="300"/>
  <w15:docId w15:val="{77956094-BDBE-E74D-A6FC-D4BD49945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400F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400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00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400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1 Char Char,Heading 2 Char2 Char,no read,No Spacing211,No Spacing12,No Spacing2111,TAG,No Spacing4,No Spacing11111,No Spacing5,No Spacing21,small space,ta,Ta, Ch"/>
    <w:basedOn w:val="Normal"/>
    <w:next w:val="Normal"/>
    <w:link w:val="Heading4Char"/>
    <w:uiPriority w:val="9"/>
    <w:unhideWhenUsed/>
    <w:qFormat/>
    <w:rsid w:val="000400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400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00FB"/>
  </w:style>
  <w:style w:type="character" w:customStyle="1" w:styleId="Heading1Char">
    <w:name w:val="Heading 1 Char"/>
    <w:aliases w:val="Pocket Char"/>
    <w:basedOn w:val="DefaultParagraphFont"/>
    <w:link w:val="Heading1"/>
    <w:uiPriority w:val="9"/>
    <w:rsid w:val="000400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00F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400F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1 Char Char Char,Heading 2 Char2 Char Char,no read Char,No Spacing211 Char,No Spacing12 Char,No Spacing2111 Char,TAG Char,ta Char"/>
    <w:basedOn w:val="DefaultParagraphFont"/>
    <w:link w:val="Heading4"/>
    <w:uiPriority w:val="9"/>
    <w:rsid w:val="000400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0400FB"/>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0400FB"/>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s"/>
    <w:basedOn w:val="DefaultParagraphFont"/>
    <w:link w:val="textbold"/>
    <w:uiPriority w:val="20"/>
    <w:qFormat/>
    <w:rsid w:val="000400F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400FB"/>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link w:val="Card"/>
    <w:uiPriority w:val="99"/>
    <w:unhideWhenUsed/>
    <w:rsid w:val="000400FB"/>
    <w:rPr>
      <w:color w:val="auto"/>
      <w:u w:val="none"/>
    </w:rPr>
  </w:style>
  <w:style w:type="paragraph" w:styleId="DocumentMap">
    <w:name w:val="Document Map"/>
    <w:basedOn w:val="Normal"/>
    <w:link w:val="DocumentMapChar"/>
    <w:uiPriority w:val="99"/>
    <w:semiHidden/>
    <w:unhideWhenUsed/>
    <w:rsid w:val="000400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00FB"/>
    <w:rPr>
      <w:rFonts w:ascii="Lucida Grande" w:hAnsi="Lucida Grande" w:cs="Lucida Grand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0400F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0400FB"/>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TitleChar">
    <w:name w:val="Title Char"/>
    <w:basedOn w:val="DefaultParagraphFont"/>
    <w:link w:val="Title"/>
    <w:uiPriority w:val="1"/>
    <w:qFormat/>
    <w:rsid w:val="000400FB"/>
    <w:rPr>
      <w:u w:val="single"/>
    </w:rPr>
  </w:style>
  <w:style w:type="paragraph" w:styleId="Title">
    <w:name w:val="Title"/>
    <w:basedOn w:val="Normal"/>
    <w:link w:val="TitleChar"/>
    <w:uiPriority w:val="1"/>
    <w:qFormat/>
    <w:rsid w:val="000400FB"/>
    <w:pPr>
      <w:spacing w:before="240" w:after="60" w:line="240" w:lineRule="auto"/>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0400FB"/>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autoRedefine/>
    <w:uiPriority w:val="20"/>
    <w:qFormat/>
    <w:rsid w:val="000400F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2865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tn.hms.harvard.edu/flash/2018/science-diplomacy-collaboration-rapidly-changing-worl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mericandiplomacy.web.unc.edu/2018/09/leveraging-diplomacy-for-managing-scientific-challenges-an-opportunity-to-navigate-the-future-of-science/" TargetMode="External"/><Relationship Id="rId5" Type="http://schemas.openxmlformats.org/officeDocument/2006/relationships/numbering" Target="numbering.xm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5855</Words>
  <Characters>33377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39154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1</cp:revision>
  <dcterms:created xsi:type="dcterms:W3CDTF">2021-09-25T23:42:00Z</dcterms:created>
  <dcterms:modified xsi:type="dcterms:W3CDTF">2021-09-26T00:14:00Z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