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EA48B" w14:textId="77777777" w:rsidR="00143978" w:rsidRDefault="00143978" w:rsidP="00143978">
      <w:pPr>
        <w:pStyle w:val="Heading2"/>
      </w:pPr>
      <w:r>
        <w:t>1</w:t>
      </w:r>
    </w:p>
    <w:p w14:paraId="5E8B4F72" w14:textId="77777777" w:rsidR="00143978" w:rsidRDefault="00143978" w:rsidP="00143978">
      <w:pPr>
        <w:pStyle w:val="Heading4"/>
      </w:pPr>
      <w:r>
        <w:t xml:space="preserve">Space Elevators constitute Appropriation – they impede orbits. </w:t>
      </w:r>
    </w:p>
    <w:p w14:paraId="2173B849" w14:textId="77777777" w:rsidR="00143978" w:rsidRPr="005F1160" w:rsidRDefault="00143978" w:rsidP="00143978">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9"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w:t>
      </w:r>
      <w:proofErr w:type="spellStart"/>
      <w:r>
        <w:t>Université</w:t>
      </w:r>
      <w:proofErr w:type="spellEnd"/>
      <w:r>
        <w:t xml:space="preserve">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6F718343" w14:textId="77777777" w:rsidR="00143978" w:rsidRPr="00C71C98" w:rsidRDefault="00143978" w:rsidP="00143978">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70C58AC3" w14:textId="77777777" w:rsidR="00143978" w:rsidRDefault="00143978" w:rsidP="00143978">
      <w:pPr>
        <w:pStyle w:val="Heading4"/>
      </w:pPr>
      <w:r>
        <w:lastRenderedPageBreak/>
        <w:t xml:space="preserve">Private Companies are pursuing Space Elevators. </w:t>
      </w:r>
    </w:p>
    <w:p w14:paraId="65694A8E" w14:textId="77777777" w:rsidR="00143978" w:rsidRPr="005F1160" w:rsidRDefault="00143978" w:rsidP="00143978">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135E2333" w14:textId="77777777" w:rsidR="00143978" w:rsidRPr="00C71C98" w:rsidRDefault="00143978" w:rsidP="00143978">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w:t>
      </w:r>
      <w:proofErr w:type="gramStart"/>
      <w:r w:rsidRPr="00C71C98">
        <w:rPr>
          <w:rStyle w:val="StyleUnderline"/>
        </w:rPr>
        <w:t>actually a</w:t>
      </w:r>
      <w:proofErr w:type="gramEnd"/>
      <w:r w:rsidRPr="00C71C98">
        <w:rPr>
          <w:rStyle w:val="StyleUnderline"/>
        </w:rPr>
        <w:t xml:space="preserve">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1D790770" w14:textId="77777777" w:rsidR="00143978" w:rsidRDefault="00143978" w:rsidP="00143978">
      <w:pPr>
        <w:pStyle w:val="Heading4"/>
      </w:pPr>
      <w:proofErr w:type="gramStart"/>
      <w:r>
        <w:t>Yes</w:t>
      </w:r>
      <w:proofErr w:type="gramEnd"/>
      <w:r>
        <w:t xml:space="preserve"> Space Elevators – NASA confirms. </w:t>
      </w:r>
    </w:p>
    <w:p w14:paraId="471F1819" w14:textId="77777777" w:rsidR="00143978" w:rsidRPr="00E70330" w:rsidRDefault="00143978" w:rsidP="00143978">
      <w:r w:rsidRPr="00E70330">
        <w:rPr>
          <w:rStyle w:val="Style13ptBold"/>
        </w:rPr>
        <w:t>Snowden 18</w:t>
      </w:r>
      <w:r>
        <w:t xml:space="preserve"> </w:t>
      </w:r>
      <w:r w:rsidRPr="00E70330">
        <w:t>Scott Snowden 10-2-2018 "A colossal elevator to space could be going up sooner than you ever imagined"</w:t>
      </w:r>
      <w:r>
        <w:t xml:space="preserve"> </w:t>
      </w:r>
      <w:hyperlink r:id="rId11" w:history="1">
        <w:r w:rsidRPr="00473E10">
          <w:rPr>
            <w:rStyle w:val="Hyperlink"/>
          </w:rPr>
          <w:t>https://www.nbcnews.com/mach/science/colossal-elevator-space-could-be-going-sooner-you-ever-imagined-ncna915421</w:t>
        </w:r>
      </w:hyperlink>
      <w:r>
        <w:t xml:space="preserve"> (</w:t>
      </w:r>
      <w:r w:rsidRPr="00E70330">
        <w:t>Scott has written about science and technology for 20 years for publications around the world. He covers environmental technology for Forbes.</w:t>
      </w:r>
      <w:r>
        <w:t xml:space="preserve">)//Elmer </w:t>
      </w:r>
    </w:p>
    <w:p w14:paraId="0EEC4AB5" w14:textId="77777777" w:rsidR="00143978" w:rsidRPr="0041063E" w:rsidRDefault="00143978" w:rsidP="00143978">
      <w:pPr>
        <w:rPr>
          <w:sz w:val="16"/>
        </w:rPr>
      </w:pPr>
      <w:r w:rsidRPr="0041063E">
        <w:rPr>
          <w:sz w:val="16"/>
        </w:rPr>
        <w:t>For more than half a century, rockets have been the only way to go to space</w:t>
      </w:r>
      <w:r w:rsidRPr="00C71C98">
        <w:rPr>
          <w:rStyle w:val="StyleUnderline"/>
        </w:rPr>
        <w:t xml:space="preserve">. But </w:t>
      </w:r>
      <w:r w:rsidRPr="00001B27">
        <w:rPr>
          <w:rStyle w:val="Emphasis"/>
          <w:highlight w:val="green"/>
        </w:rPr>
        <w:t>in the not-too-distant future, we may have</w:t>
      </w:r>
      <w:r w:rsidRPr="00001B27">
        <w:rPr>
          <w:rStyle w:val="StyleUnderline"/>
          <w:highlight w:val="green"/>
        </w:rPr>
        <w:t xml:space="preserve"> </w:t>
      </w:r>
      <w:r w:rsidRPr="00C71C98">
        <w:rPr>
          <w:rStyle w:val="StyleUnderline"/>
        </w:rPr>
        <w:t xml:space="preserve">another option for sending up people and payloads: </w:t>
      </w:r>
      <w:r w:rsidRPr="00001B27">
        <w:rPr>
          <w:rStyle w:val="Emphasis"/>
          <w:highlight w:val="green"/>
        </w:rPr>
        <w:t xml:space="preserve">a colossal elevator extending from Earth’s surface up to </w:t>
      </w:r>
      <w:r w:rsidRPr="00C71C98">
        <w:rPr>
          <w:rStyle w:val="StyleUnderline"/>
        </w:rPr>
        <w:t xml:space="preserve">an altitude of </w:t>
      </w:r>
      <w:r w:rsidRPr="00001B27">
        <w:rPr>
          <w:rStyle w:val="Emphasis"/>
          <w:highlight w:val="green"/>
        </w:rPr>
        <w:t>22,000 miles</w:t>
      </w:r>
      <w:r w:rsidRPr="00C71C98">
        <w:rPr>
          <w:rStyle w:val="StyleUnderline"/>
        </w:rPr>
        <w:t xml:space="preserve">, where geosynchronous satellites orbit. </w:t>
      </w:r>
      <w:r w:rsidRPr="00001B27">
        <w:rPr>
          <w:rStyle w:val="Emphasis"/>
          <w:highlight w:val="green"/>
        </w:rPr>
        <w:t>NASA says</w:t>
      </w:r>
      <w:r w:rsidRPr="00001B27">
        <w:rPr>
          <w:rStyle w:val="StyleUnderline"/>
          <w:highlight w:val="green"/>
        </w:rPr>
        <w:t xml:space="preserve"> </w:t>
      </w:r>
      <w:r w:rsidRPr="00C71C98">
        <w:rPr>
          <w:rStyle w:val="StyleUnderline"/>
        </w:rPr>
        <w:t xml:space="preserve">the basic </w:t>
      </w:r>
      <w:r w:rsidRPr="00001B27">
        <w:rPr>
          <w:rStyle w:val="Emphasis"/>
          <w:highlight w:val="green"/>
          <w:bdr w:val="single" w:sz="18" w:space="0" w:color="auto"/>
        </w:rPr>
        <w:t>concept of a space elevator is sound</w:t>
      </w:r>
      <w:r w:rsidRPr="00C71C98">
        <w:rPr>
          <w:rStyle w:val="StyleUnderline"/>
        </w:rPr>
        <w:t xml:space="preserve">, and </w:t>
      </w:r>
      <w:r w:rsidRPr="00001B27">
        <w:rPr>
          <w:rStyle w:val="Emphasis"/>
          <w:highlight w:val="green"/>
        </w:rPr>
        <w:t>researchers</w:t>
      </w:r>
      <w:r w:rsidRPr="00001B27">
        <w:rPr>
          <w:rStyle w:val="StyleUnderline"/>
          <w:highlight w:val="green"/>
        </w:rPr>
        <w:t xml:space="preserve"> </w:t>
      </w:r>
      <w:r w:rsidRPr="00C71C98">
        <w:rPr>
          <w:rStyle w:val="StyleUnderline"/>
        </w:rPr>
        <w:t xml:space="preserve">around the world are </w:t>
      </w:r>
      <w:r w:rsidRPr="00001B27">
        <w:rPr>
          <w:rStyle w:val="Emphasis"/>
          <w:highlight w:val="green"/>
        </w:rPr>
        <w:t>optimistic</w:t>
      </w:r>
      <w:r w:rsidRPr="00001B27">
        <w:rPr>
          <w:rStyle w:val="StyleUnderline"/>
          <w:highlight w:val="green"/>
        </w:rPr>
        <w:t xml:space="preserve"> </w:t>
      </w:r>
      <w:r w:rsidRPr="00C71C98">
        <w:rPr>
          <w:rStyle w:val="StyleUnderline"/>
        </w:rPr>
        <w:t xml:space="preserve">that </w:t>
      </w:r>
      <w:r w:rsidRPr="00001B27">
        <w:rPr>
          <w:rStyle w:val="Emphasis"/>
          <w:highlight w:val="green"/>
        </w:rPr>
        <w:t>one can be built</w:t>
      </w:r>
      <w:r w:rsidRPr="0041063E">
        <w:rPr>
          <w:sz w:val="16"/>
        </w:rPr>
        <w:t xml:space="preserve">. </w:t>
      </w:r>
      <w:r w:rsidRPr="00C71C98">
        <w:rPr>
          <w:rStyle w:val="StyleUnderline"/>
        </w:rPr>
        <w:t xml:space="preserve">The </w:t>
      </w:r>
      <w:r w:rsidRPr="00001B27">
        <w:rPr>
          <w:rStyle w:val="Emphasis"/>
          <w:highlight w:val="green"/>
        </w:rPr>
        <w:t>Obayashi Corp</w:t>
      </w:r>
      <w:r w:rsidRPr="00C71C98">
        <w:rPr>
          <w:rStyle w:val="StyleUnderline"/>
        </w:rPr>
        <w:t xml:space="preserve">., a global construction firm based in Tokyo, has said it </w:t>
      </w:r>
      <w:r w:rsidRPr="00001B27">
        <w:rPr>
          <w:rStyle w:val="Emphasis"/>
          <w:highlight w:val="green"/>
        </w:rPr>
        <w:t>will build one by 2050</w:t>
      </w:r>
      <w:r w:rsidRPr="00C71C98">
        <w:rPr>
          <w:rStyle w:val="StyleUnderline"/>
        </w:rPr>
        <w:t xml:space="preserve">, and </w:t>
      </w:r>
      <w:r w:rsidRPr="00001B27">
        <w:rPr>
          <w:rStyle w:val="Emphasis"/>
          <w:highlight w:val="green"/>
        </w:rPr>
        <w:t>China</w:t>
      </w:r>
      <w:r w:rsidRPr="00001B27">
        <w:rPr>
          <w:rStyle w:val="StyleUnderline"/>
          <w:highlight w:val="green"/>
        </w:rPr>
        <w:t xml:space="preserve"> </w:t>
      </w:r>
      <w:r w:rsidRPr="00001B27">
        <w:rPr>
          <w:rStyle w:val="Emphasis"/>
          <w:highlight w:val="green"/>
        </w:rPr>
        <w:t>wants to build one as soon as 2045.</w:t>
      </w:r>
      <w:r w:rsidRPr="0041063E">
        <w:rPr>
          <w:sz w:val="16"/>
        </w:rPr>
        <w:t xml:space="preserve"> Now an experiment to be conducted soon aboard the International Space Station will help determine the real-world feasibility of a space elevator. “</w:t>
      </w:r>
      <w:r w:rsidRPr="00C71C98">
        <w:rPr>
          <w:rStyle w:val="StyleUnderline"/>
        </w:rPr>
        <w:t xml:space="preserve">The space elevator is the Holy Grail of space exploration,” says Michio Kaku, a professor </w:t>
      </w:r>
      <w:r w:rsidRPr="00C71C98">
        <w:rPr>
          <w:rStyle w:val="StyleUnderline"/>
        </w:rPr>
        <w:lastRenderedPageBreak/>
        <w:t>of physics at City College of New York and a noted futurist. “Imagine pushing the ‘up’ button of an elevator and taking a ride into the heavens. It could open up space to the average person</w:t>
      </w:r>
      <w:r w:rsidRPr="0041063E">
        <w:rPr>
          <w:sz w:val="16"/>
        </w:rPr>
        <w:t>.”</w:t>
      </w:r>
    </w:p>
    <w:p w14:paraId="19FAAA25" w14:textId="77777777" w:rsidR="00143978" w:rsidRPr="00001B27" w:rsidRDefault="00143978" w:rsidP="00143978">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405DFD3F" w14:textId="77777777" w:rsidR="00143978" w:rsidRDefault="00143978" w:rsidP="00143978">
      <w:r>
        <w:t xml:space="preserve">Liam </w:t>
      </w:r>
      <w:r w:rsidRPr="006F17E7">
        <w:rPr>
          <w:rStyle w:val="Style13ptBold"/>
        </w:rPr>
        <w:t>O’Brien 16</w:t>
      </w:r>
      <w:r>
        <w:t>. University of Wollongong. 07/2016. “Nanotechnology in Space.” Young Scientists Journal; Canterbury, no. 19, p. 22.</w:t>
      </w:r>
    </w:p>
    <w:p w14:paraId="70C92F61" w14:textId="77777777" w:rsidR="00143978" w:rsidRDefault="00143978" w:rsidP="00143978">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w:t>
      </w:r>
      <w:proofErr w:type="gramStart"/>
      <w:r w:rsidRPr="00F84047">
        <w:rPr>
          <w:sz w:val="16"/>
        </w:rPr>
        <w:t>steel, yet</w:t>
      </w:r>
      <w:proofErr w:type="gramEnd"/>
      <w:r w:rsidRPr="00F84047">
        <w:rPr>
          <w:sz w:val="16"/>
        </w:rPr>
        <w:t xml:space="preserve">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712B7FBE" w14:textId="77777777" w:rsidR="00143978" w:rsidRDefault="00143978" w:rsidP="00143978">
      <w:pPr>
        <w:pStyle w:val="Heading4"/>
      </w:pPr>
      <w:r>
        <w:t>Nanotech solves every existential threat</w:t>
      </w:r>
    </w:p>
    <w:p w14:paraId="2CD07E42" w14:textId="77777777" w:rsidR="00143978" w:rsidRPr="00717977" w:rsidRDefault="00143978" w:rsidP="00143978">
      <w:r>
        <w:rPr>
          <w:b/>
          <w:bCs/>
          <w:color w:val="000000"/>
          <w:sz w:val="26"/>
          <w:szCs w:val="26"/>
        </w:rPr>
        <w:t>Miller 17,</w:t>
      </w:r>
      <w:r>
        <w:rPr>
          <w:color w:val="000000"/>
        </w:rPr>
        <w:t> </w:t>
      </w:r>
      <w:r w:rsidRPr="00717977">
        <w:rPr>
          <w:color w:val="000000"/>
        </w:rPr>
        <w:t xml:space="preserve">Gina Miller, </w:t>
      </w:r>
      <w:proofErr w:type="gramStart"/>
      <w:r w:rsidRPr="00717977">
        <w:rPr>
          <w:color w:val="000000"/>
        </w:rPr>
        <w:t>She</w:t>
      </w:r>
      <w:proofErr w:type="gramEnd"/>
      <w:r w:rsidRPr="00717977">
        <w:rPr>
          <w:color w:val="000000"/>
        </w:rPr>
        <w:t xml:space="preserve"> has written articles and provided interviews on the subject of nanotechnology and created digital artwork, videos and animations to illustrate future applications.</w:t>
      </w:r>
      <w:r>
        <w:rPr>
          <w:color w:val="000000"/>
        </w:rPr>
        <w:t xml:space="preserve"> </w:t>
      </w:r>
      <w:r w:rsidRPr="00717977">
        <w:rPr>
          <w:color w:val="000000"/>
        </w:rPr>
        <w:t>Her work has been featured in various media including the History Channel, Japanese television, international documentaries, Wired, PC Magazine, Fast Company, and various books such as “</w:t>
      </w:r>
      <w:proofErr w:type="spellStart"/>
      <w:r w:rsidRPr="00717977">
        <w:rPr>
          <w:color w:val="000000"/>
        </w:rPr>
        <w:t>Nanofuture</w:t>
      </w:r>
      <w:proofErr w:type="spellEnd"/>
      <w:r w:rsidRPr="00717977">
        <w:rPr>
          <w:color w:val="000000"/>
        </w:rPr>
        <w:t>” by J. Storrs Hall, the inventor of the “utility fog” concept. Miller has collaborated with other nanotechnology pioneers such as Robert A. Freitas Jr., author of “Nanomedicine,” and is a frequent collaborator of the Foresight Institute co-founded by K. Eric Drexler the “founding father of nanotechnology</w:t>
      </w:r>
      <w:proofErr w:type="gramStart"/>
      <w:r w:rsidRPr="00717977">
        <w:rPr>
          <w:color w:val="000000"/>
        </w:rPr>
        <w:t>”..</w:t>
      </w:r>
      <w:proofErr w:type="gramEnd"/>
      <w:r w:rsidRPr="00717977">
        <w:rPr>
          <w:color w:val="000000"/>
        </w:rPr>
        <w:t xml:space="preserve"> 2-26-2017, accessed on 1-28-2021, Nanotechnology Industries, "Nanotechnology, the real science of miracles, the end of disease, </w:t>
      </w:r>
      <w:r w:rsidRPr="00717977">
        <w:rPr>
          <w:color w:val="000000"/>
        </w:rPr>
        <w:lastRenderedPageBreak/>
        <w:t>aging, poverty and pollution - Nanotechnology Industries", http://nanoindustries.com/nanotechnology_science_of_miracles/</w:t>
      </w:r>
      <w:r w:rsidRPr="00717977">
        <w:rPr>
          <w:sz w:val="28"/>
        </w:rPr>
        <w:t xml:space="preserve"> </w:t>
      </w:r>
      <w:r w:rsidRPr="00717977">
        <w:t>//Adam</w:t>
      </w:r>
    </w:p>
    <w:p w14:paraId="5588628C" w14:textId="77777777" w:rsidR="00143978" w:rsidRDefault="00143978" w:rsidP="00143978">
      <w:pPr>
        <w:rPr>
          <w:sz w:val="16"/>
        </w:rPr>
      </w:pPr>
      <w:r w:rsidRPr="00717977">
        <w:rPr>
          <w:rStyle w:val="StyleUnderline"/>
        </w:rPr>
        <w:t xml:space="preserve">The </w:t>
      </w:r>
      <w:proofErr w:type="gramStart"/>
      <w:r w:rsidRPr="00717977">
        <w:rPr>
          <w:rStyle w:val="StyleUnderline"/>
        </w:rPr>
        <w:t>current</w:t>
      </w:r>
      <w:r w:rsidRPr="009F406B">
        <w:rPr>
          <w:rStyle w:val="StyleUnderline"/>
        </w:rPr>
        <w:t xml:space="preserve"> status</w:t>
      </w:r>
      <w:proofErr w:type="gramEnd"/>
      <w:r w:rsidRPr="009F406B">
        <w:rPr>
          <w:rStyle w:val="StyleUnderline"/>
        </w:rPr>
        <w:t xml:space="preserve"> of disease and death is staggering.</w:t>
      </w:r>
      <w:r w:rsidRPr="00717977">
        <w:rPr>
          <w:sz w:val="16"/>
        </w:rPr>
        <w:t xml:space="preserve"> We do know that in the documented world </w:t>
      </w:r>
      <w:r w:rsidRPr="009F406B">
        <w:rPr>
          <w:rStyle w:val="Emphasis"/>
        </w:rPr>
        <w:t>56 million people die every year</w:t>
      </w:r>
      <w:r w:rsidRPr="009F406B">
        <w:rPr>
          <w:rStyle w:val="StyleUnderline"/>
        </w:rPr>
        <w:t>.</w:t>
      </w:r>
      <w:r w:rsidRPr="00717977">
        <w:rPr>
          <w:sz w:val="16"/>
        </w:rPr>
        <w:t xml:space="preserve"> Dissecting the statistics of disease provided by the World Health Organization is overwhelming to weed through. There is a solution. Or there may be in the future. One day </w:t>
      </w:r>
      <w:r w:rsidRPr="009F406B">
        <w:rPr>
          <w:rStyle w:val="StyleUnderline"/>
        </w:rPr>
        <w:t xml:space="preserve">there </w:t>
      </w:r>
      <w:r w:rsidRPr="009F406B">
        <w:rPr>
          <w:rStyle w:val="Emphasis"/>
          <w:highlight w:val="cyan"/>
        </w:rPr>
        <w:t>could be a cure for all disease</w:t>
      </w:r>
      <w:r w:rsidRPr="009F406B">
        <w:rPr>
          <w:rStyle w:val="Emphasis"/>
        </w:rPr>
        <w:t>, and you may be able to live forever</w:t>
      </w:r>
      <w:r w:rsidRPr="009F406B">
        <w:rPr>
          <w:rStyle w:val="StyleUnderline"/>
        </w:rPr>
        <w:t>, in a healthy youthful state.</w:t>
      </w:r>
      <w:r>
        <w:rPr>
          <w:rStyle w:val="StyleUnderline"/>
        </w:rPr>
        <w:t xml:space="preserve"> </w:t>
      </w:r>
      <w:r w:rsidRPr="009F406B">
        <w:rPr>
          <w:rStyle w:val="StyleUnderline"/>
        </w:rPr>
        <w:t xml:space="preserve">One day it may be possible that </w:t>
      </w:r>
      <w:r w:rsidRPr="009F406B">
        <w:rPr>
          <w:rStyle w:val="StyleUnderline"/>
          <w:highlight w:val="cyan"/>
        </w:rPr>
        <w:t>scientists will</w:t>
      </w:r>
      <w:r w:rsidRPr="009F406B">
        <w:rPr>
          <w:rStyle w:val="StyleUnderline"/>
        </w:rPr>
        <w:t xml:space="preserve"> be able to </w:t>
      </w:r>
      <w:r w:rsidRPr="009F406B">
        <w:rPr>
          <w:rStyle w:val="StyleUnderline"/>
          <w:highlight w:val="cyan"/>
        </w:rPr>
        <w:t>create nanorobots</w:t>
      </w:r>
      <w:r w:rsidRPr="009F406B">
        <w:rPr>
          <w:rStyle w:val="StyleUnderline"/>
        </w:rPr>
        <w:t xml:space="preserve"> using nanotechnology.</w:t>
      </w:r>
      <w:r w:rsidRPr="00717977">
        <w:rPr>
          <w:sz w:val="16"/>
        </w:rPr>
        <w:t xml:space="preserve"> Nanotechnology is the ability to see and move atoms around. </w:t>
      </w:r>
      <w:r w:rsidRPr="009F406B">
        <w:rPr>
          <w:rStyle w:val="StyleUnderline"/>
        </w:rPr>
        <w:t xml:space="preserve">Everything is made of atoms, the chair you are sitting in, your food, your body, the air we breathe, everything. </w:t>
      </w:r>
      <w:r w:rsidRPr="00717977">
        <w:rPr>
          <w:sz w:val="16"/>
        </w:rPr>
        <w:t xml:space="preserve">Atoms are so small they cannot be seen by the human eye. Atoms are on the nanoscale, that's a teeny, tiny size. There are 25,400,000 nanometers in an inch, a sheet of newspaper is 100,000 nanometers thick, human hair is about 80,000 nanometers in diameter. </w:t>
      </w:r>
      <w:r w:rsidRPr="009F406B">
        <w:rPr>
          <w:rStyle w:val="StyleUnderline"/>
        </w:rPr>
        <w:t>Atoms are the building blocks. Different atoms, arranged in different ways, make molecules that make the different things you see and experience.</w:t>
      </w:r>
      <w:r w:rsidRPr="00717977">
        <w:rPr>
          <w:sz w:val="16"/>
        </w:rPr>
        <w:t xml:space="preserve"> In the human body atoms come together to make many things, for example water, fats, hair, bones, and DNA. </w:t>
      </w:r>
      <w:r w:rsidRPr="009F406B">
        <w:rPr>
          <w:rStyle w:val="StyleUnderline"/>
        </w:rPr>
        <w:t xml:space="preserve">DNA and other molecules build </w:t>
      </w:r>
      <w:proofErr w:type="gramStart"/>
      <w:r w:rsidRPr="009F406B">
        <w:rPr>
          <w:rStyle w:val="StyleUnderline"/>
        </w:rPr>
        <w:t>cells;</w:t>
      </w:r>
      <w:proofErr w:type="gramEnd"/>
      <w:r w:rsidRPr="009F406B">
        <w:rPr>
          <w:rStyle w:val="StyleUnderline"/>
        </w:rPr>
        <w:t xml:space="preserve"> sometimes cells malfunction and cause disease.</w:t>
      </w:r>
      <w:r w:rsidRPr="00717977">
        <w:rPr>
          <w:sz w:val="16"/>
        </w:rPr>
        <w:t xml:space="preserve"> Where does nanotechnology fit in? That's a </w:t>
      </w:r>
      <w:proofErr w:type="spellStart"/>
      <w:r w:rsidRPr="00717977">
        <w:rPr>
          <w:sz w:val="16"/>
        </w:rPr>
        <w:t>self realizing</w:t>
      </w:r>
      <w:proofErr w:type="spellEnd"/>
      <w:r w:rsidRPr="00717977">
        <w:rPr>
          <w:sz w:val="16"/>
        </w:rPr>
        <w:t xml:space="preserve"> question, that's how, it fits in! Think of it this way, if you were King Kong, could you grab one grain of sand easily? Your hands would be too big. That's how medicine is currently treating disease. Nanotechnology is on the same size and scale as disease</w:t>
      </w:r>
      <w:r w:rsidRPr="009F406B">
        <w:rPr>
          <w:rStyle w:val="StyleUnderline"/>
        </w:rPr>
        <w:t xml:space="preserve">. A </w:t>
      </w:r>
      <w:r w:rsidRPr="009F406B">
        <w:rPr>
          <w:rStyle w:val="StyleUnderline"/>
          <w:highlight w:val="cyan"/>
        </w:rPr>
        <w:t>nanorobot can grab a cell and repair it</w:t>
      </w:r>
      <w:r w:rsidRPr="009F406B">
        <w:rPr>
          <w:rStyle w:val="StyleUnderline"/>
        </w:rPr>
        <w:t xml:space="preserve">. This will </w:t>
      </w:r>
      <w:r w:rsidRPr="009F406B">
        <w:rPr>
          <w:rStyle w:val="Emphasis"/>
          <w:highlight w:val="cyan"/>
        </w:rPr>
        <w:t>allow us to cure diseases</w:t>
      </w:r>
      <w:r w:rsidRPr="009F406B">
        <w:rPr>
          <w:rStyle w:val="StyleUnderline"/>
        </w:rPr>
        <w:t xml:space="preserve"> that have </w:t>
      </w:r>
      <w:r w:rsidRPr="009F406B">
        <w:rPr>
          <w:rStyle w:val="StyleUnderline"/>
          <w:highlight w:val="cyan"/>
        </w:rPr>
        <w:t>never</w:t>
      </w:r>
      <w:r w:rsidRPr="009F406B">
        <w:rPr>
          <w:rStyle w:val="StyleUnderline"/>
        </w:rPr>
        <w:t xml:space="preserve"> been </w:t>
      </w:r>
      <w:r w:rsidRPr="009F406B">
        <w:rPr>
          <w:rStyle w:val="StyleUnderline"/>
          <w:highlight w:val="cyan"/>
        </w:rPr>
        <w:t>cured before</w:t>
      </w:r>
      <w:r w:rsidRPr="009F406B">
        <w:rPr>
          <w:rStyle w:val="StyleUnderline"/>
        </w:rPr>
        <w:t xml:space="preserve">. Nanorobots could be </w:t>
      </w:r>
      <w:r w:rsidRPr="009F406B">
        <w:rPr>
          <w:rStyle w:val="StyleUnderline"/>
          <w:highlight w:val="cyan"/>
        </w:rPr>
        <w:t>released into</w:t>
      </w:r>
      <w:r w:rsidRPr="009F406B">
        <w:rPr>
          <w:rStyle w:val="StyleUnderline"/>
        </w:rPr>
        <w:t xml:space="preserve"> the </w:t>
      </w:r>
      <w:r w:rsidRPr="009F406B">
        <w:rPr>
          <w:rStyle w:val="StyleUnderline"/>
          <w:highlight w:val="cyan"/>
        </w:rPr>
        <w:t>blood stream</w:t>
      </w:r>
      <w:r w:rsidRPr="009F406B">
        <w:rPr>
          <w:rStyle w:val="StyleUnderline"/>
        </w:rPr>
        <w:t xml:space="preserve"> via pill or injection </w:t>
      </w:r>
      <w:r w:rsidRPr="009F406B">
        <w:rPr>
          <w:rStyle w:val="StyleUnderline"/>
          <w:highlight w:val="cyan"/>
        </w:rPr>
        <w:t>to</w:t>
      </w:r>
      <w:r w:rsidRPr="009F406B">
        <w:rPr>
          <w:rStyle w:val="StyleUnderline"/>
        </w:rPr>
        <w:t xml:space="preserve"> find and </w:t>
      </w:r>
      <w:r w:rsidRPr="009F406B">
        <w:rPr>
          <w:rStyle w:val="StyleUnderline"/>
          <w:highlight w:val="cyan"/>
        </w:rPr>
        <w:t>repair damage</w:t>
      </w:r>
      <w:r w:rsidRPr="009F406B">
        <w:rPr>
          <w:rStyle w:val="StyleUnderline"/>
        </w:rPr>
        <w:t xml:space="preserve"> and then break down and disintegrate.</w:t>
      </w:r>
      <w:r w:rsidRPr="00717977">
        <w:rPr>
          <w:sz w:val="16"/>
        </w:rPr>
        <w:t xml:space="preserve"> Or nanorobots </w:t>
      </w:r>
      <w:r w:rsidRPr="009F406B">
        <w:rPr>
          <w:rStyle w:val="StyleUnderline"/>
        </w:rPr>
        <w:t xml:space="preserve">could </w:t>
      </w:r>
      <w:proofErr w:type="gramStart"/>
      <w:r w:rsidRPr="009F406B">
        <w:rPr>
          <w:rStyle w:val="StyleUnderline"/>
        </w:rPr>
        <w:t>remain in the body at all times</w:t>
      </w:r>
      <w:proofErr w:type="gramEnd"/>
      <w:r w:rsidRPr="009F406B">
        <w:rPr>
          <w:rStyle w:val="StyleUnderline"/>
        </w:rPr>
        <w:t xml:space="preserve">, </w:t>
      </w:r>
      <w:r w:rsidRPr="009F406B">
        <w:rPr>
          <w:rStyle w:val="StyleUnderline"/>
          <w:highlight w:val="cyan"/>
        </w:rPr>
        <w:t>perpetually</w:t>
      </w:r>
      <w:r w:rsidRPr="009F406B">
        <w:rPr>
          <w:rStyle w:val="StyleUnderline"/>
        </w:rPr>
        <w:t xml:space="preserve"> monitoring, identifying and </w:t>
      </w:r>
      <w:r w:rsidRPr="00321A75">
        <w:rPr>
          <w:rStyle w:val="Emphasis"/>
          <w:highlight w:val="cyan"/>
        </w:rPr>
        <w:t>repairing problems immediately</w:t>
      </w:r>
      <w:r w:rsidRPr="00717977">
        <w:rPr>
          <w:sz w:val="16"/>
        </w:rPr>
        <w:t xml:space="preserve">, without any external treatment. Nanorobots would cure the aliment so early on that </w:t>
      </w:r>
      <w:r w:rsidRPr="009F406B">
        <w:rPr>
          <w:rStyle w:val="StyleUnderline"/>
        </w:rPr>
        <w:t xml:space="preserve">you would </w:t>
      </w:r>
      <w:r w:rsidRPr="009F406B">
        <w:rPr>
          <w:rStyle w:val="Emphasis"/>
        </w:rPr>
        <w:t>never even know you were going to get sick.</w:t>
      </w:r>
      <w:r w:rsidRPr="00717977">
        <w:rPr>
          <w:sz w:val="16"/>
        </w:rPr>
        <w:t xml:space="preserve"> Chemotherapy releases toxic chemicals throughout the entire body rather than just the affected area, such as a tumor. This process destroys the cancer but also the immune system. Chemotherapy makes patients very sick, and there is risk of permanent damage or death from the treatment itself. There is also a risk of the cancer returning. </w:t>
      </w:r>
      <w:r w:rsidRPr="009F406B">
        <w:rPr>
          <w:rStyle w:val="StyleUnderline"/>
        </w:rPr>
        <w:t xml:space="preserve">A nanorobot could have radiation inside of it, locate the tumor, inject </w:t>
      </w:r>
      <w:proofErr w:type="gramStart"/>
      <w:r w:rsidRPr="009F406B">
        <w:rPr>
          <w:rStyle w:val="StyleUnderline"/>
        </w:rPr>
        <w:t>it</w:t>
      </w:r>
      <w:proofErr w:type="gramEnd"/>
      <w:r w:rsidRPr="009F406B">
        <w:rPr>
          <w:rStyle w:val="StyleUnderline"/>
        </w:rPr>
        <w:t xml:space="preserve"> and destroy it directly.</w:t>
      </w:r>
      <w:r w:rsidRPr="00717977">
        <w:rPr>
          <w:sz w:val="16"/>
        </w:rPr>
        <w:t xml:space="preserve"> Molecular nanorobots wouldn't leave one cancerous cell behind. That's one of the benefits of getting down to the molecular level. </w:t>
      </w:r>
      <w:r w:rsidRPr="009F406B">
        <w:rPr>
          <w:rStyle w:val="StyleUnderline"/>
        </w:rPr>
        <w:t>Doctors cannot see on the molecular level and could easily miss some cancer</w:t>
      </w:r>
      <w:r w:rsidRPr="00717977">
        <w:rPr>
          <w:sz w:val="16"/>
        </w:rPr>
        <w:t xml:space="preserve"> cells, which is often the </w:t>
      </w:r>
      <w:proofErr w:type="gramStart"/>
      <w:r w:rsidRPr="00717977">
        <w:rPr>
          <w:sz w:val="16"/>
        </w:rPr>
        <w:t>case</w:t>
      </w:r>
      <w:proofErr w:type="gramEnd"/>
      <w:r w:rsidRPr="00717977">
        <w:rPr>
          <w:sz w:val="16"/>
        </w:rPr>
        <w:t xml:space="preserve"> and the cancer returns. </w:t>
      </w:r>
      <w:r w:rsidRPr="009F406B">
        <w:rPr>
          <w:rStyle w:val="StyleUnderline"/>
        </w:rPr>
        <w:t xml:space="preserve">A nanotech gene therapy </w:t>
      </w:r>
      <w:r w:rsidRPr="009F406B">
        <w:rPr>
          <w:rStyle w:val="Emphasis"/>
        </w:rPr>
        <w:t xml:space="preserve">has successfully killed ovarian cancer in </w:t>
      </w:r>
      <w:proofErr w:type="gramStart"/>
      <w:r w:rsidRPr="009F406B">
        <w:rPr>
          <w:rStyle w:val="Emphasis"/>
        </w:rPr>
        <w:t>mice</w:t>
      </w:r>
      <w:r w:rsidRPr="00717977">
        <w:rPr>
          <w:sz w:val="16"/>
        </w:rPr>
        <w:t>;</w:t>
      </w:r>
      <w:proofErr w:type="gramEnd"/>
      <w:r w:rsidRPr="00717977">
        <w:rPr>
          <w:sz w:val="16"/>
        </w:rPr>
        <w:t xml:space="preserve"> if successful in human clinical trials it </w:t>
      </w:r>
      <w:r w:rsidRPr="009F406B">
        <w:rPr>
          <w:rStyle w:val="StyleUnderline"/>
        </w:rPr>
        <w:t>could save the lives of 15000 women a year.</w:t>
      </w:r>
      <w:r w:rsidRPr="00717977">
        <w:rPr>
          <w:sz w:val="16"/>
        </w:rPr>
        <w:t xml:space="preserve"> But it </w:t>
      </w:r>
      <w:r w:rsidRPr="009F406B">
        <w:rPr>
          <w:rStyle w:val="StyleUnderline"/>
        </w:rPr>
        <w:t xml:space="preserve">doesn't stop with cancer. </w:t>
      </w:r>
      <w:r w:rsidRPr="009F406B">
        <w:rPr>
          <w:rStyle w:val="StyleUnderline"/>
          <w:highlight w:val="cyan"/>
        </w:rPr>
        <w:t xml:space="preserve">Every disease is </w:t>
      </w:r>
      <w:proofErr w:type="gramStart"/>
      <w:r w:rsidRPr="009F406B">
        <w:rPr>
          <w:rStyle w:val="StyleUnderline"/>
          <w:highlight w:val="cyan"/>
        </w:rPr>
        <w:t>made</w:t>
      </w:r>
      <w:r w:rsidRPr="009F406B">
        <w:rPr>
          <w:rStyle w:val="StyleUnderline"/>
        </w:rPr>
        <w:t xml:space="preserve"> out </w:t>
      </w:r>
      <w:r w:rsidRPr="009F406B">
        <w:rPr>
          <w:rStyle w:val="StyleUnderline"/>
          <w:highlight w:val="cyan"/>
        </w:rPr>
        <w:t>of</w:t>
      </w:r>
      <w:proofErr w:type="gramEnd"/>
      <w:r w:rsidRPr="009F406B">
        <w:rPr>
          <w:rStyle w:val="StyleUnderline"/>
        </w:rPr>
        <w:t xml:space="preserve"> the same </w:t>
      </w:r>
      <w:r w:rsidRPr="009F406B">
        <w:rPr>
          <w:rStyle w:val="StyleUnderline"/>
          <w:highlight w:val="cyan"/>
        </w:rPr>
        <w:t>atoms</w:t>
      </w:r>
      <w:r w:rsidRPr="009F406B">
        <w:rPr>
          <w:rStyle w:val="StyleUnderline"/>
        </w:rPr>
        <w:t xml:space="preserve"> that everything else is.</w:t>
      </w:r>
      <w:r w:rsidRPr="00717977">
        <w:rPr>
          <w:sz w:val="16"/>
        </w:rPr>
        <w:t xml:space="preserve"> </w:t>
      </w:r>
      <w:r w:rsidRPr="009F406B">
        <w:rPr>
          <w:rStyle w:val="StyleUnderline"/>
        </w:rPr>
        <w:t>All medical conditions are a result of atoms being out of place; a nanorobot could put them back where they belong</w:t>
      </w:r>
      <w:r w:rsidRPr="00717977">
        <w:rPr>
          <w:sz w:val="16"/>
        </w:rPr>
        <w:t xml:space="preserve">, thus immediately alleviating the problem without the side effects that current day medication and treatments cause. </w:t>
      </w:r>
      <w:r w:rsidRPr="009F406B">
        <w:rPr>
          <w:rStyle w:val="StyleUnderline"/>
        </w:rPr>
        <w:t xml:space="preserve">What else can be repaired in the human body? EVERYTHING. From cancer to the common cold. </w:t>
      </w:r>
      <w:r w:rsidRPr="009F406B">
        <w:rPr>
          <w:rStyle w:val="StyleUnderline"/>
          <w:highlight w:val="cyan"/>
        </w:rPr>
        <w:t>There is nothing</w:t>
      </w:r>
      <w:r w:rsidRPr="009F406B">
        <w:rPr>
          <w:rStyle w:val="StyleUnderline"/>
        </w:rPr>
        <w:t xml:space="preserve"> that </w:t>
      </w:r>
      <w:r w:rsidRPr="009F406B">
        <w:rPr>
          <w:rStyle w:val="StyleUnderline"/>
          <w:highlight w:val="cyan"/>
        </w:rPr>
        <w:t>nanotechnology</w:t>
      </w:r>
      <w:r w:rsidRPr="009F406B">
        <w:rPr>
          <w:rStyle w:val="StyleUnderline"/>
        </w:rPr>
        <w:t xml:space="preserve"> </w:t>
      </w:r>
      <w:r w:rsidRPr="009F406B">
        <w:rPr>
          <w:rStyle w:val="StyleUnderline"/>
          <w:highlight w:val="cyan"/>
        </w:rPr>
        <w:t>could not repair.</w:t>
      </w:r>
      <w:r w:rsidRPr="009F406B">
        <w:rPr>
          <w:rStyle w:val="StyleUnderline"/>
        </w:rPr>
        <w:t xml:space="preserve"> </w:t>
      </w:r>
      <w:r w:rsidRPr="00717977">
        <w:rPr>
          <w:sz w:val="16"/>
        </w:rPr>
        <w:t xml:space="preserve">The injuries or illnesses you have right now will have the capability to be repaired or cured by nanotechnology. </w:t>
      </w:r>
      <w:r w:rsidRPr="009F406B">
        <w:rPr>
          <w:rStyle w:val="StyleUnderline"/>
        </w:rPr>
        <w:t xml:space="preserve">Nanotechnology could </w:t>
      </w:r>
      <w:r w:rsidRPr="00321A75">
        <w:rPr>
          <w:rStyle w:val="Emphasis"/>
          <w:highlight w:val="cyan"/>
        </w:rPr>
        <w:t>eliminate diseases,</w:t>
      </w:r>
      <w:r w:rsidRPr="00321A75">
        <w:rPr>
          <w:rStyle w:val="Emphasis"/>
        </w:rPr>
        <w:t xml:space="preserve"> </w:t>
      </w:r>
      <w:r w:rsidRPr="00321A75">
        <w:rPr>
          <w:rStyle w:val="Emphasis"/>
          <w:highlight w:val="cyan"/>
        </w:rPr>
        <w:t>disabilities</w:t>
      </w:r>
      <w:r w:rsidRPr="009F406B">
        <w:rPr>
          <w:rStyle w:val="StyleUnderline"/>
        </w:rPr>
        <w:t xml:space="preserve">, and illnesses such as diabetes, malaria, HIV, cardiovascular disease, </w:t>
      </w:r>
      <w:r w:rsidRPr="00116F93">
        <w:rPr>
          <w:rStyle w:val="StyleUnderline"/>
        </w:rPr>
        <w:t>damage from injuries and accidents</w:t>
      </w:r>
      <w:r w:rsidRPr="009F406B">
        <w:rPr>
          <w:rStyle w:val="StyleUnderline"/>
        </w:rPr>
        <w:t xml:space="preserve">, </w:t>
      </w:r>
      <w:r w:rsidRPr="00321A75">
        <w:rPr>
          <w:rStyle w:val="Emphasis"/>
          <w:highlight w:val="cyan"/>
        </w:rPr>
        <w:t>heal wounds</w:t>
      </w:r>
      <w:r w:rsidRPr="00321A75">
        <w:rPr>
          <w:rStyle w:val="Emphasis"/>
        </w:rPr>
        <w:t>,</w:t>
      </w:r>
      <w:r w:rsidRPr="009F406B">
        <w:rPr>
          <w:rStyle w:val="StyleUnderline"/>
        </w:rPr>
        <w:t xml:space="preserve"> reduce child mortality, </w:t>
      </w:r>
      <w:r w:rsidRPr="00321A75">
        <w:rPr>
          <w:rStyle w:val="Emphasis"/>
          <w:highlight w:val="cyan"/>
        </w:rPr>
        <w:t xml:space="preserve">regenerate </w:t>
      </w:r>
      <w:proofErr w:type="gramStart"/>
      <w:r w:rsidRPr="00321A75">
        <w:rPr>
          <w:rStyle w:val="Emphasis"/>
          <w:highlight w:val="cyan"/>
        </w:rPr>
        <w:t>limbs</w:t>
      </w:r>
      <w:proofErr w:type="gramEnd"/>
      <w:r w:rsidRPr="00321A75">
        <w:rPr>
          <w:rStyle w:val="StyleUnderline"/>
        </w:rPr>
        <w:t xml:space="preserve"> and organs, eliminate inflammatory/</w:t>
      </w:r>
      <w:r w:rsidRPr="00321A75">
        <w:rPr>
          <w:rStyle w:val="StyleUnderline"/>
          <w:highlight w:val="cyan"/>
        </w:rPr>
        <w:t>infectious diseases</w:t>
      </w:r>
      <w:r w:rsidRPr="00321A75">
        <w:rPr>
          <w:rStyle w:val="StyleUnderline"/>
        </w:rPr>
        <w:t>,</w:t>
      </w:r>
      <w:r w:rsidRPr="009F406B">
        <w:rPr>
          <w:rStyle w:val="StyleUnderline"/>
        </w:rPr>
        <w:t xml:space="preserve"> and so on and so forth.</w:t>
      </w:r>
      <w:r w:rsidRPr="00717977">
        <w:rPr>
          <w:sz w:val="16"/>
        </w:rPr>
        <w:t xml:space="preserve"> Nanotechnology offers hope to people suffering from Alzheimer’s, Parkinson's, brain injuries, </w:t>
      </w:r>
      <w:proofErr w:type="gramStart"/>
      <w:r w:rsidRPr="00717977">
        <w:rPr>
          <w:sz w:val="16"/>
        </w:rPr>
        <w:t>tumors</w:t>
      </w:r>
      <w:proofErr w:type="gramEnd"/>
      <w:r w:rsidRPr="00717977">
        <w:rPr>
          <w:sz w:val="16"/>
        </w:rPr>
        <w:t xml:space="preserve"> and neurological disorders. </w:t>
      </w:r>
      <w:proofErr w:type="spellStart"/>
      <w:r w:rsidRPr="00116F93">
        <w:rPr>
          <w:rStyle w:val="StyleUnderline"/>
        </w:rPr>
        <w:t>Nanoconstructs</w:t>
      </w:r>
      <w:proofErr w:type="spellEnd"/>
      <w:r w:rsidRPr="00116F93">
        <w:rPr>
          <w:rStyle w:val="StyleUnderline"/>
        </w:rPr>
        <w:t xml:space="preserve"> could </w:t>
      </w:r>
      <w:r w:rsidRPr="00116F93">
        <w:rPr>
          <w:rStyle w:val="StyleUnderline"/>
          <w:highlight w:val="cyan"/>
        </w:rPr>
        <w:t>deliver</w:t>
      </w:r>
      <w:r w:rsidRPr="00116F93">
        <w:rPr>
          <w:rStyle w:val="StyleUnderline"/>
        </w:rPr>
        <w:t xml:space="preserve"> </w:t>
      </w:r>
      <w:r w:rsidRPr="00116F93">
        <w:rPr>
          <w:rStyle w:val="StyleUnderline"/>
          <w:highlight w:val="cyan"/>
        </w:rPr>
        <w:t>neuroprotective molecules</w:t>
      </w:r>
      <w:r w:rsidRPr="00116F93">
        <w:rPr>
          <w:rStyle w:val="StyleUnderline"/>
        </w:rPr>
        <w:t xml:space="preserve"> directly to the brain </w:t>
      </w:r>
      <w:r w:rsidRPr="00116F93">
        <w:rPr>
          <w:rStyle w:val="StyleUnderline"/>
          <w:highlight w:val="cyan"/>
        </w:rPr>
        <w:t>to</w:t>
      </w:r>
      <w:r w:rsidRPr="00116F93">
        <w:rPr>
          <w:rStyle w:val="StyleUnderline"/>
        </w:rPr>
        <w:t xml:space="preserve"> recover or </w:t>
      </w:r>
      <w:r w:rsidRPr="00116F93">
        <w:rPr>
          <w:rStyle w:val="StyleUnderline"/>
          <w:highlight w:val="cyan"/>
        </w:rPr>
        <w:t>protect nerve cells from damage</w:t>
      </w:r>
      <w:r w:rsidRPr="00116F93">
        <w:rPr>
          <w:rStyle w:val="StyleUnderline"/>
        </w:rPr>
        <w:t xml:space="preserve"> or degeneration. </w:t>
      </w:r>
      <w:r w:rsidRPr="00717977">
        <w:rPr>
          <w:sz w:val="16"/>
        </w:rPr>
        <w:t xml:space="preserve">Nanotechnology has been emerging in this field in the form of nanoengineered scaffolds that could one day result in a tool for rewiring the intricate neuronal network. Research by Dr. Samuel I. Stupp designed molecules using nanomaterials and injected them into mice who were paralyzed due to spinal cord injury. After 6 weeks the mice regained the ability to walk. Research like this could one day evolve into real cures for people. 65 billion dollars is wasted every year due to low bioavailability. Meaning that the drug or treatment used is not absorbed into or accessed by the body properly due to a multitude of reasons. For </w:t>
      </w:r>
      <w:proofErr w:type="gramStart"/>
      <w:r w:rsidRPr="00717977">
        <w:rPr>
          <w:sz w:val="16"/>
        </w:rPr>
        <w:t>example</w:t>
      </w:r>
      <w:proofErr w:type="gramEnd"/>
      <w:r w:rsidRPr="00717977">
        <w:rPr>
          <w:sz w:val="16"/>
        </w:rPr>
        <w:t xml:space="preserve"> drug interactions, different molecular arrangements and manufacturing processes by different brands. Drugs with more moisture may form lumps in the stomach which decreases absorption, and a highly compressed pill will slow absorption. </w:t>
      </w:r>
      <w:r w:rsidRPr="00717977">
        <w:rPr>
          <w:sz w:val="16"/>
        </w:rPr>
        <w:lastRenderedPageBreak/>
        <w:t xml:space="preserve">Different level changes in the body at any given time may cause drug toxicity. Metabolism, age, activity, stress, previous </w:t>
      </w:r>
      <w:proofErr w:type="gramStart"/>
      <w:r w:rsidRPr="00717977">
        <w:rPr>
          <w:sz w:val="16"/>
        </w:rPr>
        <w:t>surgery</w:t>
      </w:r>
      <w:proofErr w:type="gramEnd"/>
      <w:r w:rsidRPr="00717977">
        <w:rPr>
          <w:sz w:val="16"/>
        </w:rPr>
        <w:t xml:space="preserve"> and syndromes are also factors. These are huge challenges that can be alleviated by using nanotechnology to target the specific areas.  Nanorobots can take their cues from mother nature; she is the first nanotechnologist. She is an expert at creating molecular machines. Geneticists have been taking advantage of viruses for use in gene therapy for some time. They </w:t>
      </w:r>
      <w:r w:rsidRPr="00321A75">
        <w:rPr>
          <w:rStyle w:val="StyleUnderline"/>
        </w:rPr>
        <w:t xml:space="preserve">modify a virus by removing the viral </w:t>
      </w:r>
      <w:proofErr w:type="gramStart"/>
      <w:r w:rsidRPr="00321A75">
        <w:rPr>
          <w:rStyle w:val="StyleUnderline"/>
        </w:rPr>
        <w:t>gene</w:t>
      </w:r>
      <w:proofErr w:type="gramEnd"/>
      <w:r w:rsidRPr="00321A75">
        <w:rPr>
          <w:rStyle w:val="StyleUnderline"/>
        </w:rPr>
        <w:t xml:space="preserve"> so it doesn't cause disease. </w:t>
      </w:r>
      <w:r w:rsidRPr="00717977">
        <w:rPr>
          <w:sz w:val="16"/>
        </w:rPr>
        <w:t xml:space="preserve">They </w:t>
      </w:r>
      <w:r w:rsidRPr="00321A75">
        <w:rPr>
          <w:rStyle w:val="StyleUnderline"/>
        </w:rPr>
        <w:t xml:space="preserve">replace it with healthy genes to transport to the faulty cell and cure diseases. </w:t>
      </w:r>
      <w:r w:rsidRPr="00717977">
        <w:rPr>
          <w:sz w:val="16"/>
        </w:rPr>
        <w:t xml:space="preserve">This strategy of hacking viruses could be exploited by nanotech. Viruses are biological molecular machines that could be modified into becoming nanorobots or they could become transportation for a nanorobot. Another means is a </w:t>
      </w:r>
      <w:r w:rsidRPr="00321A75">
        <w:rPr>
          <w:rStyle w:val="StyleUnderline"/>
        </w:rPr>
        <w:t>nanorobot could attach itself to a traveling white blood cell and ride shotgun to assist in the tissue repair of injured tissue</w:t>
      </w:r>
      <w:r w:rsidRPr="00717977">
        <w:rPr>
          <w:sz w:val="16"/>
        </w:rPr>
        <w:t xml:space="preserve">. Nanotechnology could even be involved in tissue engineering, creating scaffolds for artificial organs and implants. Tissue from your own body could be used to make new tissue, which assures that your body doesn't reject it. The surgeries of today are painful, costly, can leave scars and can even be life threatening. Repairing </w:t>
      </w:r>
      <w:r w:rsidRPr="00321A75">
        <w:rPr>
          <w:rStyle w:val="StyleUnderline"/>
        </w:rPr>
        <w:t>nanorobots would eliminate the need for surgeries, incisions, side effects and recovery time</w:t>
      </w:r>
      <w:r w:rsidRPr="00717977">
        <w:rPr>
          <w:sz w:val="16"/>
        </w:rPr>
        <w:t xml:space="preserve">. According to the American Academy of Periodontology there are links to poor dental health and stroke, heart disease, respiratory disease, osteoporosis, some </w:t>
      </w:r>
      <w:proofErr w:type="gramStart"/>
      <w:r w:rsidRPr="00717977">
        <w:rPr>
          <w:sz w:val="16"/>
        </w:rPr>
        <w:t>cancers</w:t>
      </w:r>
      <w:proofErr w:type="gramEnd"/>
      <w:r w:rsidRPr="00717977">
        <w:rPr>
          <w:sz w:val="16"/>
        </w:rPr>
        <w:t xml:space="preserve"> and diabetes. Nanorobots as </w:t>
      </w:r>
      <w:proofErr w:type="spellStart"/>
      <w:r w:rsidRPr="00717977">
        <w:rPr>
          <w:sz w:val="16"/>
        </w:rPr>
        <w:t>nanodentistry</w:t>
      </w:r>
      <w:proofErr w:type="spellEnd"/>
      <w:r w:rsidRPr="00717977">
        <w:rPr>
          <w:sz w:val="16"/>
        </w:rPr>
        <w:t xml:space="preserve"> could repair damage without large needles or drills. Nanorobots could also constantly and invisibly maintain and clean your teeth to avoid any dental problems. Hygiene is important for good health; your skin and hair could be cleaned by nanorobots eliminating the need for showers. </w:t>
      </w:r>
      <w:r w:rsidRPr="00321A75">
        <w:rPr>
          <w:rStyle w:val="StyleUnderline"/>
        </w:rPr>
        <w:t xml:space="preserve">Spider bites and ticks carrying </w:t>
      </w:r>
      <w:proofErr w:type="spellStart"/>
      <w:r w:rsidRPr="00321A75">
        <w:rPr>
          <w:rStyle w:val="StyleUnderline"/>
        </w:rPr>
        <w:t>lyme</w:t>
      </w:r>
      <w:proofErr w:type="spellEnd"/>
      <w:r w:rsidRPr="00321A75">
        <w:rPr>
          <w:rStyle w:val="StyleUnderline"/>
        </w:rPr>
        <w:t xml:space="preserve"> disease would be detected by nanorobots, blocking penetration</w:t>
      </w:r>
      <w:r w:rsidRPr="00717977">
        <w:rPr>
          <w:sz w:val="16"/>
        </w:rPr>
        <w:t xml:space="preserve">. Other skin problems such as eczema would be repaired by dermal nanorobots. Is aging a disease? </w:t>
      </w:r>
      <w:r w:rsidRPr="00321A75">
        <w:rPr>
          <w:rStyle w:val="StyleUnderline"/>
        </w:rPr>
        <w:t xml:space="preserve">Could aging be cured? Yes. Since nanorobots would be able to repair single cells on the molecular level they would be able to repair damages created by aging. </w:t>
      </w:r>
      <w:r w:rsidRPr="00717977">
        <w:rPr>
          <w:sz w:val="16"/>
        </w:rPr>
        <w:t xml:space="preserve">It's all the same to a nanorobot. Nanotechnology could repair damaged cells. </w:t>
      </w:r>
      <w:r w:rsidRPr="00321A75">
        <w:rPr>
          <w:rStyle w:val="Emphasis"/>
          <w:highlight w:val="cyan"/>
        </w:rPr>
        <w:t>Dead cells are the</w:t>
      </w:r>
      <w:r w:rsidRPr="00321A75">
        <w:rPr>
          <w:rStyle w:val="Emphasis"/>
        </w:rPr>
        <w:t xml:space="preserve"> primary </w:t>
      </w:r>
      <w:r w:rsidRPr="00321A75">
        <w:rPr>
          <w:rStyle w:val="Emphasis"/>
          <w:highlight w:val="cyan"/>
        </w:rPr>
        <w:t>reason for aging and death</w:t>
      </w:r>
      <w:r w:rsidRPr="00321A75">
        <w:rPr>
          <w:rStyle w:val="StyleUnderline"/>
        </w:rPr>
        <w:t xml:space="preserve">; nanorobots </w:t>
      </w:r>
      <w:r w:rsidRPr="00321A75">
        <w:rPr>
          <w:rStyle w:val="StyleUnderline"/>
          <w:highlight w:val="cyan"/>
        </w:rPr>
        <w:t>could replace</w:t>
      </w:r>
      <w:r w:rsidRPr="00321A75">
        <w:rPr>
          <w:rStyle w:val="StyleUnderline"/>
        </w:rPr>
        <w:t xml:space="preserve"> senescent </w:t>
      </w:r>
      <w:r w:rsidRPr="00321A75">
        <w:rPr>
          <w:rStyle w:val="StyleUnderline"/>
          <w:highlight w:val="cyan"/>
        </w:rPr>
        <w:t>(old) cells</w:t>
      </w:r>
      <w:r w:rsidRPr="00321A75">
        <w:rPr>
          <w:rStyle w:val="StyleUnderline"/>
        </w:rPr>
        <w:t xml:space="preserve"> </w:t>
      </w:r>
      <w:r w:rsidRPr="00321A75">
        <w:rPr>
          <w:rStyle w:val="StyleUnderline"/>
          <w:highlight w:val="cyan"/>
        </w:rPr>
        <w:t>with non-senescent cells</w:t>
      </w:r>
      <w:r w:rsidRPr="00321A75">
        <w:rPr>
          <w:rStyle w:val="StyleUnderline"/>
        </w:rPr>
        <w:t xml:space="preserve">, or reprogram cells so they do not </w:t>
      </w:r>
      <w:proofErr w:type="spellStart"/>
      <w:r w:rsidRPr="00321A75">
        <w:rPr>
          <w:rStyle w:val="StyleUnderline"/>
        </w:rPr>
        <w:t>senescensce</w:t>
      </w:r>
      <w:proofErr w:type="spellEnd"/>
      <w:r w:rsidRPr="00321A75">
        <w:rPr>
          <w:rStyle w:val="StyleUnderline"/>
        </w:rPr>
        <w:t xml:space="preserve">, </w:t>
      </w:r>
      <w:r w:rsidRPr="00321A75">
        <w:rPr>
          <w:rStyle w:val="StyleUnderline"/>
          <w:highlight w:val="cyan"/>
        </w:rPr>
        <w:t>which</w:t>
      </w:r>
      <w:r w:rsidRPr="00321A75">
        <w:rPr>
          <w:rStyle w:val="StyleUnderline"/>
        </w:rPr>
        <w:t xml:space="preserve"> would </w:t>
      </w:r>
      <w:r w:rsidRPr="00321A75">
        <w:rPr>
          <w:rStyle w:val="Emphasis"/>
          <w:highlight w:val="cyan"/>
        </w:rPr>
        <w:t>keep the body from aging</w:t>
      </w:r>
      <w:r w:rsidRPr="00321A75">
        <w:rPr>
          <w:rStyle w:val="StyleUnderline"/>
        </w:rPr>
        <w:t xml:space="preserve">. </w:t>
      </w:r>
      <w:r w:rsidRPr="00717977">
        <w:rPr>
          <w:sz w:val="16"/>
        </w:rPr>
        <w:t xml:space="preserve">Not only would the inside of your body never get sick or age, but neither will the outside. Your skin will be young, elastic, dewy and wrinkle-free. Your hair will be thick, without gray, and intact. </w:t>
      </w:r>
      <w:r w:rsidRPr="00321A75">
        <w:rPr>
          <w:rStyle w:val="StyleUnderline"/>
        </w:rPr>
        <w:t xml:space="preserve">Your hearing, your eyesight and memory will be in perfect shape. </w:t>
      </w:r>
      <w:r w:rsidRPr="00717977">
        <w:rPr>
          <w:sz w:val="16"/>
        </w:rPr>
        <w:t xml:space="preserve">You wouldn't get arthritis, turkey neck, or saggy parts. You could go out dancing when you are 93 and not worry about sore feet, low energy or suffering any consequences. Unless you party too hard, but that's on you, not the nano. </w:t>
      </w:r>
      <w:proofErr w:type="gramStart"/>
      <w:r w:rsidRPr="00321A75">
        <w:rPr>
          <w:rStyle w:val="StyleUnderline"/>
        </w:rPr>
        <w:t>So</w:t>
      </w:r>
      <w:proofErr w:type="gramEnd"/>
      <w:r w:rsidRPr="00321A75">
        <w:rPr>
          <w:rStyle w:val="StyleUnderline"/>
        </w:rPr>
        <w:t xml:space="preserve"> if you never get sick and never get old could you live forever? Yes.</w:t>
      </w:r>
      <w:r w:rsidRPr="00717977">
        <w:rPr>
          <w:sz w:val="16"/>
        </w:rPr>
        <w:t xml:space="preserve"> nanorobots could be programmed to rebuild older cells into younger copies on a regular basis </w:t>
      </w:r>
      <w:r w:rsidRPr="00321A75">
        <w:rPr>
          <w:rStyle w:val="StyleUnderline"/>
        </w:rPr>
        <w:t xml:space="preserve">thereby the </w:t>
      </w:r>
      <w:r w:rsidRPr="00321A75">
        <w:rPr>
          <w:rStyle w:val="Emphasis"/>
          <w:highlight w:val="cyan"/>
        </w:rPr>
        <w:t>human</w:t>
      </w:r>
      <w:r w:rsidRPr="00321A75">
        <w:rPr>
          <w:rStyle w:val="Emphasis"/>
        </w:rPr>
        <w:t xml:space="preserve"> body could </w:t>
      </w:r>
      <w:r w:rsidRPr="00321A75">
        <w:rPr>
          <w:rStyle w:val="Emphasis"/>
          <w:highlight w:val="cyan"/>
        </w:rPr>
        <w:t>become immortal</w:t>
      </w:r>
      <w:r w:rsidRPr="00321A75">
        <w:rPr>
          <w:rStyle w:val="StyleUnderline"/>
          <w:highlight w:val="cyan"/>
        </w:rPr>
        <w:t>.</w:t>
      </w:r>
      <w:r w:rsidRPr="00717977">
        <w:rPr>
          <w:sz w:val="16"/>
        </w:rPr>
        <w:t xml:space="preserve"> You could live a disease-free youthful life, forever. </w:t>
      </w:r>
      <w:proofErr w:type="gramStart"/>
      <w:r w:rsidRPr="00717977">
        <w:rPr>
          <w:sz w:val="16"/>
        </w:rPr>
        <w:t>Of course</w:t>
      </w:r>
      <w:proofErr w:type="gramEnd"/>
      <w:r w:rsidRPr="00717977">
        <w:rPr>
          <w:sz w:val="16"/>
        </w:rPr>
        <w:t xml:space="preserve"> immortality isn't for everyone and everyone should have the right to decide what they want or don't want for their own body. </w:t>
      </w:r>
      <w:r w:rsidRPr="00321A75">
        <w:rPr>
          <w:rStyle w:val="StyleUnderline"/>
        </w:rPr>
        <w:t>Death will be a choice rather than a requirement</w:t>
      </w:r>
      <w:r w:rsidRPr="00717977">
        <w:rPr>
          <w:sz w:val="16"/>
        </w:rPr>
        <w:t xml:space="preserve">. There are well funded countries that have access to researchers and </w:t>
      </w:r>
      <w:proofErr w:type="gramStart"/>
      <w:r w:rsidRPr="00717977">
        <w:rPr>
          <w:sz w:val="16"/>
        </w:rPr>
        <w:t>high tech</w:t>
      </w:r>
      <w:proofErr w:type="gramEnd"/>
      <w:r w:rsidRPr="00717977">
        <w:rPr>
          <w:sz w:val="16"/>
        </w:rPr>
        <w:t xml:space="preserve"> equipment that would love to figure out how to create the nanotechnology that will repair bodies and end disease. In the US despite having a lot of financial resources it's not always easy to get funding. If you are at a university, you need to write a grant, go through a lot of red tape, and there are a lot more near-term projects that seem to get prioritized when it comes to funding. For companies looking for investors, unfortunately not all investors can foresee the amazing future that nano will have because they are used to funding things they can see. For </w:t>
      </w:r>
      <w:proofErr w:type="gramStart"/>
      <w:r w:rsidRPr="00717977">
        <w:rPr>
          <w:sz w:val="16"/>
        </w:rPr>
        <w:t>example</w:t>
      </w:r>
      <w:proofErr w:type="gramEnd"/>
      <w:r w:rsidRPr="00717977">
        <w:rPr>
          <w:sz w:val="16"/>
        </w:rPr>
        <w:t xml:space="preserve"> a company that makes desks seeking an investor can show the investor the money they need for each piece of wood, bolt, and the quantity of desks that will be manufactured within a specific time frame. Nanotechnology is in development and isn't readily available like a piece of wood, the piece of wood </w:t>
      </w:r>
      <w:proofErr w:type="gramStart"/>
      <w:r w:rsidRPr="00717977">
        <w:rPr>
          <w:sz w:val="16"/>
        </w:rPr>
        <w:t>has to</w:t>
      </w:r>
      <w:proofErr w:type="gramEnd"/>
      <w:r w:rsidRPr="00717977">
        <w:rPr>
          <w:sz w:val="16"/>
        </w:rPr>
        <w:t xml:space="preserve"> be built. And the individual processes of each emerging development will have their own variables. Once the recipe has been figured out and formulated, the investment we have made will then be very inexpensive and easy to reproduce. Third world countries would have easy access to nanomedicine. Mother nature puts atoms together all the time and it doesn't cost her anything. The raw materials for making nanorobots would be essentially cost-free because they will be made mostly of carbon. Because nanotechnology would be created on the very small atomic level, traveling to provide treatment would not require large equipment. The size and portability would make treatment easily accessible across the world. The environment and living conditions also impact health. Since nanotechnology is on the atomic level and atoms are everywhere, it can be beneficial to the world all around us, as well as our bodies. Nanotechnology could enrich depleted soil in places like Africa, which is currently facing a food crisis. Vitamins, </w:t>
      </w:r>
      <w:proofErr w:type="gramStart"/>
      <w:r w:rsidRPr="00717977">
        <w:rPr>
          <w:sz w:val="16"/>
        </w:rPr>
        <w:t>nutrients</w:t>
      </w:r>
      <w:proofErr w:type="gramEnd"/>
      <w:r w:rsidRPr="00717977">
        <w:rPr>
          <w:sz w:val="16"/>
        </w:rPr>
        <w:t xml:space="preserve"> and minerals could be delivered to rebuild soil to a fertile state and thus have the ability to grow food. Hunger could one day be a solvable problem. Nanotechnology would make it possible to provide meat and animal products inexpensively without killing animals. </w:t>
      </w:r>
      <w:proofErr w:type="gramStart"/>
      <w:r w:rsidRPr="00717977">
        <w:rPr>
          <w:sz w:val="16"/>
        </w:rPr>
        <w:t>E.coli</w:t>
      </w:r>
      <w:proofErr w:type="gramEnd"/>
      <w:r w:rsidRPr="00717977">
        <w:rPr>
          <w:sz w:val="16"/>
        </w:rPr>
        <w:t xml:space="preserve"> and other pathogens could be detected in soil and eliminated so that food is not harmful. Currently nanomaterials are in development to release fertilizers for plants and nutrients for livestock, nano sensors for monitoring the health of crops and farm animals, and magnetic nanoparticles to remove soil contaminants. According to water.org 750 million people around the world lack access to safe </w:t>
      </w:r>
      <w:proofErr w:type="gramStart"/>
      <w:r w:rsidRPr="00717977">
        <w:rPr>
          <w:sz w:val="16"/>
        </w:rPr>
        <w:t>water;</w:t>
      </w:r>
      <w:proofErr w:type="gramEnd"/>
      <w:r w:rsidRPr="00717977">
        <w:rPr>
          <w:sz w:val="16"/>
        </w:rPr>
        <w:t xml:space="preserve"> approximately one in nine people. 840,000 people die each year from water-related disease</w:t>
      </w:r>
      <w:r w:rsidRPr="00717977">
        <w:rPr>
          <w:rStyle w:val="StyleUnderline"/>
        </w:rPr>
        <w:t xml:space="preserve">. A portable non-chemical </w:t>
      </w:r>
      <w:r w:rsidRPr="00717977">
        <w:rPr>
          <w:rStyle w:val="StyleUnderline"/>
          <w:highlight w:val="cyan"/>
        </w:rPr>
        <w:t xml:space="preserve">nano-filtration </w:t>
      </w:r>
      <w:r w:rsidRPr="00717977">
        <w:rPr>
          <w:rStyle w:val="StyleUnderline"/>
          <w:highlight w:val="cyan"/>
        </w:rPr>
        <w:lastRenderedPageBreak/>
        <w:t>water purification</w:t>
      </w:r>
      <w:r w:rsidRPr="00717977">
        <w:rPr>
          <w:rStyle w:val="StyleUnderline"/>
        </w:rPr>
        <w:t xml:space="preserve"> device </w:t>
      </w:r>
      <w:r w:rsidRPr="00717977">
        <w:rPr>
          <w:rStyle w:val="StyleUnderline"/>
          <w:highlight w:val="cyan"/>
        </w:rPr>
        <w:t>has been developed</w:t>
      </w:r>
      <w:r w:rsidRPr="00717977">
        <w:rPr>
          <w:rStyle w:val="StyleUnderline"/>
        </w:rPr>
        <w:t xml:space="preserve"> by </w:t>
      </w:r>
      <w:proofErr w:type="spellStart"/>
      <w:r w:rsidRPr="00717977">
        <w:rPr>
          <w:rStyle w:val="StyleUnderline"/>
        </w:rPr>
        <w:t>Micheal</w:t>
      </w:r>
      <w:proofErr w:type="spellEnd"/>
      <w:r w:rsidRPr="00717977">
        <w:rPr>
          <w:rStyle w:val="StyleUnderline"/>
        </w:rPr>
        <w:t xml:space="preserve"> Pritchard</w:t>
      </w:r>
      <w:r w:rsidRPr="00717977">
        <w:rPr>
          <w:sz w:val="16"/>
        </w:rPr>
        <w:t xml:space="preserve">. It </w:t>
      </w:r>
      <w:r w:rsidRPr="00717977">
        <w:rPr>
          <w:rStyle w:val="Emphasis"/>
          <w:highlight w:val="cyan"/>
        </w:rPr>
        <w:t xml:space="preserve">creates safe </w:t>
      </w:r>
      <w:r w:rsidRPr="00717977">
        <w:rPr>
          <w:rStyle w:val="Emphasis"/>
        </w:rPr>
        <w:t xml:space="preserve">and sterile </w:t>
      </w:r>
      <w:r w:rsidRPr="00717977">
        <w:rPr>
          <w:rStyle w:val="Emphasis"/>
          <w:highlight w:val="cyan"/>
        </w:rPr>
        <w:t>water</w:t>
      </w:r>
      <w:r w:rsidRPr="00717977">
        <w:rPr>
          <w:rStyle w:val="StyleUnderline"/>
        </w:rPr>
        <w:t xml:space="preserve"> out of dirty water</w:t>
      </w:r>
      <w:r w:rsidRPr="00717977">
        <w:rPr>
          <w:sz w:val="16"/>
        </w:rPr>
        <w:t xml:space="preserve"> and would make the cost of water per household an estimated 3 dollars a year. His company has provided clean water to countries who have gone through natural disasters, such as Haiti and the Philippines. In the </w:t>
      </w:r>
      <w:r w:rsidRPr="00717977">
        <w:rPr>
          <w:rStyle w:val="StyleUnderline"/>
        </w:rPr>
        <w:t xml:space="preserve">future nanotechnology particles could destroy bacteria that often cause fatal disease. </w:t>
      </w:r>
      <w:r w:rsidRPr="00717977">
        <w:rPr>
          <w:rStyle w:val="Emphasis"/>
          <w:highlight w:val="cyan"/>
        </w:rPr>
        <w:t>Pollution</w:t>
      </w:r>
      <w:r w:rsidRPr="00717977">
        <w:rPr>
          <w:rStyle w:val="Emphasis"/>
        </w:rPr>
        <w:t xml:space="preserve"> in general, </w:t>
      </w:r>
      <w:r w:rsidRPr="00717977">
        <w:rPr>
          <w:rStyle w:val="Emphasis"/>
          <w:highlight w:val="cyan"/>
        </w:rPr>
        <w:t>global warming</w:t>
      </w:r>
      <w:r w:rsidRPr="00717977">
        <w:rPr>
          <w:rStyle w:val="StyleUnderline"/>
        </w:rPr>
        <w:t xml:space="preserve">, nuclear waste, oil spills, smog, and acid rain, </w:t>
      </w:r>
      <w:r w:rsidRPr="00717977">
        <w:rPr>
          <w:rStyle w:val="StyleUnderline"/>
          <w:highlight w:val="cyan"/>
        </w:rPr>
        <w:t>could be remedied</w:t>
      </w:r>
      <w:r w:rsidRPr="00717977">
        <w:rPr>
          <w:rStyle w:val="StyleUnderline"/>
        </w:rPr>
        <w:t xml:space="preserve"> and prevented </w:t>
      </w:r>
      <w:r w:rsidRPr="00717977">
        <w:rPr>
          <w:rStyle w:val="StyleUnderline"/>
          <w:highlight w:val="cyan"/>
        </w:rPr>
        <w:t>by nanotechnological advances</w:t>
      </w:r>
      <w:r w:rsidRPr="00717977">
        <w:rPr>
          <w:sz w:val="16"/>
        </w:rPr>
        <w:t xml:space="preserve">. </w:t>
      </w:r>
      <w:r w:rsidRPr="00717977">
        <w:rPr>
          <w:rStyle w:val="StyleUnderline"/>
        </w:rPr>
        <w:t xml:space="preserve">Large quantities of nanorobots could </w:t>
      </w:r>
      <w:r w:rsidRPr="00717977">
        <w:rPr>
          <w:rStyle w:val="StyleUnderline"/>
          <w:highlight w:val="cyan"/>
        </w:rPr>
        <w:t>come together to remove pollutant atoms</w:t>
      </w:r>
      <w:r w:rsidRPr="00717977">
        <w:rPr>
          <w:rStyle w:val="StyleUnderline"/>
        </w:rPr>
        <w:t xml:space="preserve"> from the atmosphere, </w:t>
      </w:r>
      <w:proofErr w:type="gramStart"/>
      <w:r w:rsidRPr="00717977">
        <w:rPr>
          <w:rStyle w:val="StyleUnderline"/>
        </w:rPr>
        <w:t>earth</w:t>
      </w:r>
      <w:proofErr w:type="gramEnd"/>
      <w:r w:rsidRPr="00717977">
        <w:rPr>
          <w:rStyle w:val="StyleUnderline"/>
        </w:rPr>
        <w:t xml:space="preserve"> and water</w:t>
      </w:r>
      <w:r w:rsidRPr="00717977">
        <w:rPr>
          <w:sz w:val="16"/>
        </w:rPr>
        <w:t xml:space="preserve">. These groups of nanorobots could swim in contaminated waters and be released into the polluted atmosphere to destroy or remove contaminating molecules. </w:t>
      </w:r>
      <w:r w:rsidRPr="00717977">
        <w:rPr>
          <w:rStyle w:val="StyleUnderline"/>
        </w:rPr>
        <w:t xml:space="preserve">Nanorobots could </w:t>
      </w:r>
      <w:r w:rsidRPr="00717977">
        <w:rPr>
          <w:rStyle w:val="StyleUnderline"/>
          <w:highlight w:val="cyan"/>
        </w:rPr>
        <w:t>pull apart</w:t>
      </w:r>
      <w:r w:rsidRPr="00717977">
        <w:rPr>
          <w:rStyle w:val="StyleUnderline"/>
        </w:rPr>
        <w:t xml:space="preserve"> the </w:t>
      </w:r>
      <w:r w:rsidRPr="00717977">
        <w:rPr>
          <w:rStyle w:val="StyleUnderline"/>
          <w:highlight w:val="cyan"/>
        </w:rPr>
        <w:t>bad molecules and</w:t>
      </w:r>
      <w:r w:rsidRPr="00717977">
        <w:rPr>
          <w:rStyle w:val="StyleUnderline"/>
        </w:rPr>
        <w:t xml:space="preserve"> </w:t>
      </w:r>
      <w:r w:rsidRPr="00717977">
        <w:rPr>
          <w:rStyle w:val="StyleUnderline"/>
          <w:highlight w:val="cyan"/>
        </w:rPr>
        <w:t>reassemble</w:t>
      </w:r>
      <w:r w:rsidRPr="00717977">
        <w:rPr>
          <w:rStyle w:val="StyleUnderline"/>
        </w:rPr>
        <w:t xml:space="preserve"> the atoms </w:t>
      </w:r>
      <w:r w:rsidRPr="00717977">
        <w:rPr>
          <w:rStyle w:val="StyleUnderline"/>
          <w:highlight w:val="cyan"/>
        </w:rPr>
        <w:t>into good molecules</w:t>
      </w:r>
      <w:r w:rsidRPr="00717977">
        <w:rPr>
          <w:rStyle w:val="StyleUnderline"/>
        </w:rPr>
        <w:t xml:space="preserve"> for other positive purposes</w:t>
      </w:r>
      <w:r w:rsidRPr="00717977">
        <w:rPr>
          <w:sz w:val="16"/>
        </w:rPr>
        <w:t xml:space="preserve">. As a first indicator of the possibility, Brian Mercer created a new pollution control technology using </w:t>
      </w:r>
      <w:proofErr w:type="spellStart"/>
      <w:r w:rsidRPr="00717977">
        <w:rPr>
          <w:sz w:val="16"/>
        </w:rPr>
        <w:t>nanofibres</w:t>
      </w:r>
      <w:proofErr w:type="spellEnd"/>
      <w:r w:rsidRPr="00717977">
        <w:rPr>
          <w:sz w:val="16"/>
        </w:rPr>
        <w:t xml:space="preserve"> that greatly reduce industrial pollution by trapping and removing the pollutants. Currently nanotech is being used to reduce emissions from car fuels. Since nanotechnology builds atom by atom; the process is pollution free. Nanotechnology will not be manufactured in the way we use manufacturing plants today. There will be no chemical by product, no emission, hazardous </w:t>
      </w:r>
      <w:proofErr w:type="gramStart"/>
      <w:r w:rsidRPr="00717977">
        <w:rPr>
          <w:sz w:val="16"/>
        </w:rPr>
        <w:t>waste</w:t>
      </w:r>
      <w:proofErr w:type="gramEnd"/>
      <w:r w:rsidRPr="00717977">
        <w:rPr>
          <w:sz w:val="16"/>
        </w:rPr>
        <w:t xml:space="preserve"> and no pollution.</w:t>
      </w:r>
    </w:p>
    <w:p w14:paraId="6C397404" w14:textId="77777777" w:rsidR="00143978" w:rsidRPr="00DE2EF7" w:rsidRDefault="00143978" w:rsidP="00143978">
      <w:pPr>
        <w:pStyle w:val="Heading2"/>
      </w:pPr>
      <w:r>
        <w:lastRenderedPageBreak/>
        <w:t>2</w:t>
      </w:r>
    </w:p>
    <w:p w14:paraId="7324B184" w14:textId="77777777" w:rsidR="00143978" w:rsidRDefault="00143978" w:rsidP="00143978">
      <w:pPr>
        <w:pStyle w:val="Heading4"/>
      </w:pPr>
      <w:r>
        <w:t xml:space="preserve">Asteroid mining is starting </w:t>
      </w:r>
      <w:r>
        <w:rPr>
          <w:u w:val="single"/>
        </w:rPr>
        <w:t>now</w:t>
      </w:r>
      <w:r>
        <w:t>. New legal frameworks and massive investments bring it closer than you think-but we need to focus on maintaining progress</w:t>
      </w:r>
    </w:p>
    <w:p w14:paraId="61BAFCBA" w14:textId="77777777" w:rsidR="00143978" w:rsidRPr="00C319A5" w:rsidRDefault="00143978" w:rsidP="00143978">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5D7E5B70" w14:textId="77777777" w:rsidR="00143978" w:rsidRPr="005228BD" w:rsidRDefault="00143978" w:rsidP="00143978">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2"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w:t>
      </w:r>
      <w:proofErr w:type="gramStart"/>
      <w:r w:rsidRPr="00842275">
        <w:rPr>
          <w:rFonts w:ascii="Times New Roman" w:eastAsia="Times New Roman" w:hAnsi="Times New Roman" w:cs="Times New Roman"/>
          <w:color w:val="333333"/>
          <w:sz w:val="14"/>
        </w:rPr>
        <w:t>asteroids</w:t>
      </w:r>
      <w:proofErr w:type="gramEnd"/>
      <w:r w:rsidRPr="00842275">
        <w:rPr>
          <w:rFonts w:ascii="Times New Roman" w:eastAsia="Times New Roman" w:hAnsi="Times New Roman" w:cs="Times New Roman"/>
          <w:color w:val="333333"/>
          <w:sz w:val="14"/>
        </w:rPr>
        <w:t xml:space="preserve">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3"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842275">
        <w:rPr>
          <w:rFonts w:ascii="Times New Roman" w:eastAsia="Times New Roman" w:hAnsi="Times New Roman" w:cs="Times New Roman"/>
          <w:color w:val="333333"/>
          <w:sz w:val="14"/>
        </w:rPr>
        <w:t>finance</w:t>
      </w:r>
      <w:proofErr w:type="gramEnd"/>
      <w:r w:rsidRPr="00842275">
        <w:rPr>
          <w:rFonts w:ascii="Times New Roman" w:eastAsia="Times New Roman" w:hAnsi="Times New Roman" w:cs="Times New Roman"/>
          <w:color w:val="333333"/>
          <w:sz w:val="14"/>
        </w:rPr>
        <w:t xml:space="preserv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4"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 xml:space="preserve">The United States has adopted the world’s first </w:t>
      </w:r>
      <w:proofErr w:type="spellStart"/>
      <w:r w:rsidRPr="00842275">
        <w:rPr>
          <w:rStyle w:val="Emphasis"/>
          <w:highlight w:val="green"/>
        </w:rPr>
        <w:t>spaceresources</w:t>
      </w:r>
      <w:proofErr w:type="spellEnd"/>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 xml:space="preserve">Russia, Japan, </w:t>
      </w:r>
      <w:proofErr w:type="gramStart"/>
      <w:r w:rsidRPr="00842275">
        <w:rPr>
          <w:rStyle w:val="Emphasis"/>
          <w:highlight w:val="green"/>
        </w:rPr>
        <w:t>India</w:t>
      </w:r>
      <w:proofErr w:type="gramEnd"/>
      <w:r w:rsidRPr="00842275">
        <w:rPr>
          <w:rStyle w:val="Emphasis"/>
          <w:highlight w:val="green"/>
        </w:rPr>
        <w:t xml:space="preserve">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5"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5386B8CB" w14:textId="77777777" w:rsidR="00143978" w:rsidRDefault="00143978" w:rsidP="00143978"/>
    <w:p w14:paraId="726C2D2B" w14:textId="77777777" w:rsidR="00143978" w:rsidRDefault="00143978" w:rsidP="00143978">
      <w:pPr>
        <w:pStyle w:val="Heading4"/>
      </w:pPr>
      <w:r>
        <w:t xml:space="preserve">Prohibitions on appropriation prevent asteroid mining </w:t>
      </w:r>
      <w:r w:rsidRPr="00380C30">
        <w:rPr>
          <w:u w:val="single"/>
        </w:rPr>
        <w:t>despite</w:t>
      </w:r>
      <w:r>
        <w:t xml:space="preserve"> growing space industries</w:t>
      </w:r>
    </w:p>
    <w:p w14:paraId="3B0DBA44" w14:textId="77777777" w:rsidR="00143978" w:rsidRPr="00992ADF" w:rsidRDefault="00143978" w:rsidP="00143978">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18AF8F0F" w14:textId="77777777" w:rsidR="00143978" w:rsidRPr="00380C30" w:rsidRDefault="00143978" w:rsidP="00143978">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w:t>
      </w:r>
      <w:r w:rsidRPr="00380C30">
        <w:rPr>
          <w:rStyle w:val="StyleUnderline"/>
        </w:rPr>
        <w:lastRenderedPageBreak/>
        <w:t xml:space="preserve">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20FE973" w14:textId="77777777" w:rsidR="00143978" w:rsidRPr="00DC4636" w:rsidRDefault="00143978" w:rsidP="00143978">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577BA0B1" w14:textId="77777777" w:rsidR="00143978" w:rsidRPr="00C37EF9" w:rsidRDefault="00143978" w:rsidP="00143978">
      <w:proofErr w:type="spellStart"/>
      <w:r w:rsidRPr="00C37EF9">
        <w:rPr>
          <w:rStyle w:val="Style13ptBold"/>
        </w:rPr>
        <w:t>MacWhorter</w:t>
      </w:r>
      <w:proofErr w:type="spellEnd"/>
      <w:r w:rsidRPr="00C37EF9">
        <w:rPr>
          <w:rStyle w:val="Style13ptBold"/>
        </w:rPr>
        <w:t xml:space="preserve">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6" w:history="1">
        <w:r w:rsidRPr="00A56056">
          <w:rPr>
            <w:rStyle w:val="Hyperlink"/>
          </w:rPr>
          <w:t>https://scholarship.law.wm.edu/cgi/viewcontent.cgi?referer=https://www.google.com/&amp;httpsredir=1&amp;article=1653&amp;context=wmelpr</w:t>
        </w:r>
      </w:hyperlink>
      <w:r>
        <w:t xml:space="preserve">] </w:t>
      </w:r>
      <w:proofErr w:type="spellStart"/>
      <w:r>
        <w:t>brett</w:t>
      </w:r>
      <w:proofErr w:type="spellEnd"/>
    </w:p>
    <w:p w14:paraId="3CD07DD1" w14:textId="77777777" w:rsidR="00143978" w:rsidRDefault="00143978" w:rsidP="00143978">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lastRenderedPageBreak/>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25779AC3" w14:textId="77777777" w:rsidR="00143978" w:rsidRDefault="00143978" w:rsidP="00143978"/>
    <w:p w14:paraId="7878EA87" w14:textId="77777777" w:rsidR="00143978" w:rsidRPr="004C0DE1" w:rsidRDefault="00143978" w:rsidP="00143978">
      <w:pPr>
        <w:pStyle w:val="Heading4"/>
      </w:pPr>
      <w:r>
        <w:t xml:space="preserve">Extinction—contrary models are </w:t>
      </w:r>
      <w:r w:rsidRPr="002F5A9F">
        <w:rPr>
          <w:u w:val="single"/>
        </w:rPr>
        <w:t>incorrect</w:t>
      </w:r>
      <w:r>
        <w:t>.</w:t>
      </w:r>
    </w:p>
    <w:p w14:paraId="51CA2604" w14:textId="77777777" w:rsidR="00143978" w:rsidRPr="00DB16C2" w:rsidRDefault="00143978" w:rsidP="00143978">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w:t>
      </w:r>
      <w:hyperlink r:id="rId17"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532153B9" w14:textId="77777777" w:rsidR="00143978" w:rsidRDefault="00143978" w:rsidP="00143978">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8"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2F5A9F">
        <w:rPr>
          <w:color w:val="000000" w:themeColor="text1"/>
          <w:sz w:val="16"/>
        </w:rPr>
        <w:t>actually look</w:t>
      </w:r>
      <w:proofErr w:type="gramEnd"/>
      <w:r w:rsidRPr="002F5A9F">
        <w:rPr>
          <w:color w:val="000000" w:themeColor="text1"/>
          <w:sz w:val="16"/>
        </w:rPr>
        <w:t xml:space="preserve">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9"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20"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proofErr w:type="gramStart"/>
      <w:r w:rsidRPr="008D2E40">
        <w:rPr>
          <w:color w:val="000000" w:themeColor="text1"/>
          <w:highlight w:val="green"/>
          <w:u w:val="single"/>
        </w:rPr>
        <w:t>ag</w:t>
      </w:r>
      <w:r w:rsidRPr="002F5A9F">
        <w:rPr>
          <w:color w:val="000000" w:themeColor="text1"/>
          <w:u w:val="single"/>
        </w:rPr>
        <w:t>riculture</w:t>
      </w:r>
      <w:proofErr w:type="gramEnd"/>
      <w:r w:rsidRPr="002F5A9F">
        <w:rPr>
          <w:color w:val="000000" w:themeColor="text1"/>
          <w:u w:val="single"/>
        </w:rPr>
        <w:t xml:space="preserv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1"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4095CC1B" w14:textId="77777777" w:rsidR="00143978" w:rsidRDefault="00143978" w:rsidP="00143978">
      <w:pPr>
        <w:pStyle w:val="Heading2"/>
      </w:pPr>
      <w:r>
        <w:lastRenderedPageBreak/>
        <w:t>3</w:t>
      </w:r>
    </w:p>
    <w:p w14:paraId="4DC3F0DD" w14:textId="77777777" w:rsidR="00143978" w:rsidRDefault="00143978" w:rsidP="00143978">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70FC2BF1" w14:textId="77777777" w:rsidR="00143978" w:rsidRPr="00F82E63" w:rsidRDefault="00143978" w:rsidP="00143978">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22" w:history="1">
        <w:r w:rsidRPr="008E3DAC">
          <w:rPr>
            <w:rStyle w:val="Hyperlink"/>
          </w:rPr>
          <w:t>https://www.thehindu.com/news/international/xi-tightened-control-over-the-pla/article37549460.ece</w:t>
        </w:r>
      </w:hyperlink>
      <w:r>
        <w:t>] Justin</w:t>
      </w:r>
    </w:p>
    <w:p w14:paraId="152EBEB4" w14:textId="77777777" w:rsidR="00143978" w:rsidRPr="00F82E63" w:rsidRDefault="00143978" w:rsidP="00143978">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D56C680" w14:textId="77777777" w:rsidR="00143978" w:rsidRPr="00F82E63" w:rsidRDefault="00143978" w:rsidP="00143978">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4509DE70" w14:textId="77777777" w:rsidR="00143978" w:rsidRPr="00F82E63" w:rsidRDefault="00143978" w:rsidP="00143978">
      <w:pPr>
        <w:rPr>
          <w:sz w:val="6"/>
          <w:szCs w:val="6"/>
        </w:rPr>
      </w:pPr>
      <w:r w:rsidRPr="00F82E63">
        <w:rPr>
          <w:sz w:val="6"/>
          <w:szCs w:val="6"/>
        </w:rPr>
        <w:t>No specifics</w:t>
      </w:r>
    </w:p>
    <w:p w14:paraId="26A74289" w14:textId="77777777" w:rsidR="00143978" w:rsidRPr="00F82E63" w:rsidRDefault="00143978" w:rsidP="00143978">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79B03F0F" w14:textId="77777777" w:rsidR="00143978" w:rsidRPr="00F82E63" w:rsidRDefault="00143978" w:rsidP="00143978">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970129D" w14:textId="77777777" w:rsidR="00143978" w:rsidRPr="00F82E63" w:rsidRDefault="00143978" w:rsidP="00143978">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5B870E17" w14:textId="77777777" w:rsidR="00143978" w:rsidRPr="00F82E63" w:rsidRDefault="00143978" w:rsidP="00143978">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7346856" w14:textId="77777777" w:rsidR="00143978" w:rsidRPr="00F82E63" w:rsidRDefault="00143978" w:rsidP="00143978">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0939F3B" w14:textId="77777777" w:rsidR="00143978" w:rsidRPr="00F82E63" w:rsidRDefault="00143978" w:rsidP="00143978">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1A507B2B" w14:textId="77777777" w:rsidR="00143978" w:rsidRPr="00F82E63" w:rsidRDefault="00143978" w:rsidP="00143978">
      <w:pPr>
        <w:rPr>
          <w:sz w:val="6"/>
          <w:szCs w:val="6"/>
        </w:rPr>
      </w:pPr>
      <w:r w:rsidRPr="00F82E63">
        <w:rPr>
          <w:sz w:val="6"/>
          <w:szCs w:val="6"/>
        </w:rPr>
        <w:t>Criticism of predecessors</w:t>
      </w:r>
    </w:p>
    <w:p w14:paraId="1C91E735" w14:textId="77777777" w:rsidR="00143978" w:rsidRPr="00F82E63" w:rsidRDefault="00143978" w:rsidP="00143978">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245F93C7" w14:textId="77777777" w:rsidR="00143978" w:rsidRPr="00F82E63" w:rsidRDefault="00143978" w:rsidP="00143978">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01B503A0" w14:textId="77777777" w:rsidR="00143978" w:rsidRPr="00DB568A" w:rsidRDefault="00143978" w:rsidP="00143978">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1858CBCC" w14:textId="77777777" w:rsidR="00143978" w:rsidRPr="00F82E63" w:rsidRDefault="00143978" w:rsidP="00143978">
      <w:pPr>
        <w:rPr>
          <w:sz w:val="16"/>
        </w:rPr>
      </w:pPr>
      <w:r w:rsidRPr="00F82E63">
        <w:rPr>
          <w:sz w:val="16"/>
        </w:rPr>
        <w:t>‘Working vigorously’</w:t>
      </w:r>
    </w:p>
    <w:p w14:paraId="218F0D35" w14:textId="77777777" w:rsidR="00143978" w:rsidRPr="00F82E63" w:rsidRDefault="00143978" w:rsidP="00143978">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07FA684C" w14:textId="77777777" w:rsidR="00143978" w:rsidRPr="00DA193B" w:rsidRDefault="00143978" w:rsidP="00143978"/>
    <w:p w14:paraId="2C7FEE5F" w14:textId="77777777" w:rsidR="00143978" w:rsidRDefault="00143978" w:rsidP="00143978">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42E88648" w14:textId="77777777" w:rsidR="00143978" w:rsidRPr="00DC1444" w:rsidRDefault="00143978" w:rsidP="00143978">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23" w:history="1">
        <w:r w:rsidRPr="008E3DAC">
          <w:rPr>
            <w:rStyle w:val="Hyperlink"/>
          </w:rPr>
          <w:t>https://www.uscc.gov/sites/default/files/transcripts/April%2025%2C%202019%20Hearing%20Transcript%20%282%29.pdf</w:t>
        </w:r>
      </w:hyperlink>
      <w:r>
        <w:t>] Justin</w:t>
      </w:r>
    </w:p>
    <w:p w14:paraId="6D7454D7" w14:textId="77777777" w:rsidR="00143978" w:rsidRPr="00DC1444" w:rsidRDefault="00143978" w:rsidP="00143978">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2E7B065" w14:textId="77777777" w:rsidR="00143978" w:rsidRPr="00DC1444" w:rsidRDefault="00143978" w:rsidP="00143978">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D66E8EF" w14:textId="77777777" w:rsidR="00143978" w:rsidRDefault="00143978" w:rsidP="00143978">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6002F549" w14:textId="77777777" w:rsidR="00143978" w:rsidRDefault="00143978" w:rsidP="00143978">
      <w:pPr>
        <w:rPr>
          <w:sz w:val="16"/>
        </w:rPr>
      </w:pPr>
    </w:p>
    <w:p w14:paraId="6C88D0E7" w14:textId="77777777" w:rsidR="00143978" w:rsidRDefault="00143978" w:rsidP="00143978">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57C31086" w14:textId="77777777" w:rsidR="00143978" w:rsidRPr="00DB1082" w:rsidRDefault="00143978" w:rsidP="00143978">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715DC004" w14:textId="77777777" w:rsidR="00143978" w:rsidRPr="00F82E63" w:rsidRDefault="00143978" w:rsidP="00143978">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w:t>
      </w:r>
      <w:r w:rsidRPr="00F82E63">
        <w:rPr>
          <w:sz w:val="16"/>
        </w:rPr>
        <w:lastRenderedPageBreak/>
        <w:t xml:space="preserve">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49C4367" w14:textId="77777777" w:rsidR="00143978" w:rsidRDefault="00143978" w:rsidP="00143978">
      <w:pPr>
        <w:rPr>
          <w:sz w:val="16"/>
        </w:rPr>
      </w:pPr>
    </w:p>
    <w:p w14:paraId="69D29A43" w14:textId="77777777" w:rsidR="00143978" w:rsidRPr="00E07E9B" w:rsidRDefault="00143978" w:rsidP="00143978">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F74DFFE" w14:textId="77777777" w:rsidR="00143978" w:rsidRPr="00E07E9B" w:rsidRDefault="00143978" w:rsidP="00143978">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1C20371" w14:textId="77777777" w:rsidR="00143978" w:rsidRPr="00DE2EF7" w:rsidRDefault="00143978" w:rsidP="00143978">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w:t>
      </w:r>
      <w:r w:rsidRPr="00DE2EF7">
        <w:rPr>
          <w:sz w:val="16"/>
        </w:rPr>
        <w:lastRenderedPageBreak/>
        <w:t xml:space="preserve">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B0ADCAC" w14:textId="77777777" w:rsidR="00143978" w:rsidRDefault="00143978" w:rsidP="00143978">
      <w:pPr>
        <w:rPr>
          <w:sz w:val="16"/>
        </w:rPr>
      </w:pPr>
    </w:p>
    <w:p w14:paraId="0AC06511" w14:textId="77777777" w:rsidR="00143978" w:rsidRPr="007A531D" w:rsidRDefault="00143978" w:rsidP="00143978">
      <w:pPr>
        <w:pStyle w:val="Heading4"/>
      </w:pPr>
      <w:r>
        <w:t>Extinction.</w:t>
      </w:r>
    </w:p>
    <w:p w14:paraId="11F1E198" w14:textId="77777777" w:rsidR="00143978" w:rsidRPr="007A531D" w:rsidRDefault="00143978" w:rsidP="00143978">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07684257" w14:textId="40E5BE80" w:rsidR="00143978" w:rsidRDefault="00143978" w:rsidP="00143978">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8CA1AED" w14:textId="0C77DB8E" w:rsidR="00264183" w:rsidRDefault="00264183" w:rsidP="00143978">
      <w:pPr>
        <w:rPr>
          <w:sz w:val="12"/>
        </w:rPr>
      </w:pPr>
    </w:p>
    <w:p w14:paraId="6D2E87D0" w14:textId="2D1D1D5E" w:rsidR="00264183" w:rsidRDefault="00264183" w:rsidP="00143978">
      <w:pPr>
        <w:rPr>
          <w:sz w:val="12"/>
        </w:rPr>
      </w:pPr>
    </w:p>
    <w:p w14:paraId="50FC5AB7" w14:textId="7C3107D4" w:rsidR="00264183" w:rsidRDefault="00264183" w:rsidP="00143978">
      <w:pPr>
        <w:rPr>
          <w:sz w:val="12"/>
        </w:rPr>
      </w:pPr>
    </w:p>
    <w:p w14:paraId="000638B2" w14:textId="09B9AEB4" w:rsidR="00264183" w:rsidRDefault="00264183" w:rsidP="00143978">
      <w:pPr>
        <w:rPr>
          <w:sz w:val="12"/>
        </w:rPr>
      </w:pPr>
    </w:p>
    <w:p w14:paraId="336FDF0C" w14:textId="65CCA492" w:rsidR="00264183" w:rsidRDefault="00264183" w:rsidP="00143978">
      <w:pPr>
        <w:rPr>
          <w:sz w:val="12"/>
        </w:rPr>
      </w:pPr>
    </w:p>
    <w:p w14:paraId="76D25B2A" w14:textId="7F004A32" w:rsidR="00264183" w:rsidRDefault="00264183" w:rsidP="00264183">
      <w:pPr>
        <w:pStyle w:val="Heading2"/>
      </w:pPr>
      <w:r>
        <w:lastRenderedPageBreak/>
        <w:t>4</w:t>
      </w:r>
    </w:p>
    <w:p w14:paraId="761BDE51" w14:textId="77777777" w:rsidR="00264183" w:rsidRPr="00E75985" w:rsidRDefault="00264183" w:rsidP="00264183">
      <w:pPr>
        <w:pStyle w:val="Heading4"/>
        <w:rPr>
          <w:rFonts w:asciiTheme="majorHAnsi" w:hAnsiTheme="majorHAnsi"/>
        </w:rPr>
      </w:pPr>
      <w:r w:rsidRPr="00E75985">
        <w:rPr>
          <w:rFonts w:asciiTheme="majorHAnsi" w:hAnsiTheme="majorHAnsi"/>
        </w:rPr>
        <w:t>Ethics</w:t>
      </w:r>
      <w:r>
        <w:rPr>
          <w:rFonts w:asciiTheme="majorHAnsi" w:hAnsiTheme="majorHAnsi"/>
        </w:rPr>
        <w:t xml:space="preserve"> must</w:t>
      </w:r>
      <w:r w:rsidRPr="00E75985">
        <w:rPr>
          <w:rFonts w:asciiTheme="majorHAnsi" w:hAnsiTheme="majorHAnsi"/>
        </w:rPr>
        <w:t xml:space="preserve"> begin a posteriori</w:t>
      </w:r>
      <w:r>
        <w:rPr>
          <w:rFonts w:asciiTheme="majorHAnsi" w:hAnsiTheme="majorHAnsi"/>
        </w:rPr>
        <w:t xml:space="preserve"> and the meta-ethic is naturalism.</w:t>
      </w:r>
    </w:p>
    <w:p w14:paraId="262CB58D" w14:textId="77777777" w:rsidR="00264183" w:rsidRPr="00B46AE5" w:rsidRDefault="00264183" w:rsidP="00264183">
      <w:pPr>
        <w:pStyle w:val="Heading4"/>
      </w:pPr>
      <w:r>
        <w:t xml:space="preserve">Indifference – Even if there are </w:t>
      </w:r>
      <w:proofErr w:type="spellStart"/>
      <w:r>
        <w:t>apriori</w:t>
      </w:r>
      <w:proofErr w:type="spellEnd"/>
      <w:r>
        <w:t xml:space="preserve"> moral truths, I can </w:t>
      </w:r>
      <w:r w:rsidRPr="00E33510">
        <w:rPr>
          <w:u w:val="single"/>
        </w:rPr>
        <w:t>choose to ignore them.</w:t>
      </w:r>
      <w:r>
        <w:t xml:space="preserve"> Cognition is binding – if I put my hand on a hot stove, I can’t turn off my </w:t>
      </w:r>
      <w:r w:rsidRPr="00E33510">
        <w:rPr>
          <w:u w:val="single"/>
        </w:rPr>
        <w:t>natural aversion</w:t>
      </w:r>
      <w:r>
        <w:t xml:space="preserve"> to it.</w:t>
      </w:r>
    </w:p>
    <w:p w14:paraId="1C3D99E6" w14:textId="77777777" w:rsidR="00264183" w:rsidRPr="00E75985" w:rsidRDefault="00264183" w:rsidP="00264183">
      <w:pPr>
        <w:pStyle w:val="Heading4"/>
        <w:rPr>
          <w:rFonts w:asciiTheme="majorHAnsi" w:hAnsiTheme="majorHAnsi"/>
        </w:rPr>
      </w:pPr>
      <w:proofErr w:type="gramStart"/>
      <w:r w:rsidRPr="00E75985">
        <w:rPr>
          <w:rFonts w:asciiTheme="majorHAnsi" w:hAnsiTheme="majorHAnsi"/>
        </w:rPr>
        <w:t>Th</w:t>
      </w:r>
      <w:r>
        <w:rPr>
          <w:rFonts w:asciiTheme="majorHAnsi" w:hAnsiTheme="majorHAnsi"/>
        </w:rPr>
        <w:t>us</w:t>
      </w:r>
      <w:proofErr w:type="gramEnd"/>
      <w:r>
        <w:rPr>
          <w:rFonts w:asciiTheme="majorHAnsi" w:hAnsiTheme="majorHAnsi"/>
        </w:rPr>
        <w:t xml:space="preserve"> the</w:t>
      </w:r>
      <w:r w:rsidRPr="00E75985">
        <w:rPr>
          <w:rFonts w:asciiTheme="majorHAnsi" w:hAnsiTheme="majorHAnsi"/>
        </w:rPr>
        <w:t xml:space="preserve"> standard is act hedonistic util. Prefer – </w:t>
      </w:r>
    </w:p>
    <w:p w14:paraId="0245BE76" w14:textId="77777777" w:rsidR="00264183" w:rsidRPr="007377C0" w:rsidRDefault="00264183" w:rsidP="00264183">
      <w:pPr>
        <w:pStyle w:val="Heading4"/>
        <w:shd w:val="clear" w:color="auto" w:fill="FFFFFF"/>
        <w:spacing w:before="0" w:line="264" w:lineRule="atLeast"/>
        <w:rPr>
          <w:rFonts w:cs="Calibri"/>
          <w:color w:val="000000" w:themeColor="text1"/>
        </w:rPr>
      </w:pPr>
      <w:r w:rsidRPr="00E75985">
        <w:rPr>
          <w:rFonts w:asciiTheme="majorHAnsi" w:hAnsiTheme="majorHAnsi"/>
        </w:rPr>
        <w:t>1</w:t>
      </w:r>
      <w:r>
        <w:rPr>
          <w:rFonts w:asciiTheme="majorHAnsi" w:hAnsiTheme="majorHAnsi"/>
        </w:rPr>
        <w:t xml:space="preserve">] </w:t>
      </w:r>
      <w:r w:rsidRPr="007377C0">
        <w:rPr>
          <w:rFonts w:cs="Calibri"/>
          <w:color w:val="000000" w:themeColor="text1"/>
        </w:rPr>
        <w:t xml:space="preserve">Experience is epistemic – it is how we empirically ground our existence. Pain is universally </w:t>
      </w:r>
      <w:proofErr w:type="gramStart"/>
      <w:r w:rsidRPr="007377C0">
        <w:rPr>
          <w:rFonts w:cs="Calibri"/>
          <w:color w:val="000000" w:themeColor="text1"/>
        </w:rPr>
        <w:t>bad</w:t>
      </w:r>
      <w:proofErr w:type="gramEnd"/>
      <w:r w:rsidRPr="007377C0">
        <w:rPr>
          <w:rFonts w:cs="Calibri"/>
          <w:color w:val="000000" w:themeColor="text1"/>
        </w:rPr>
        <w:t xml:space="preserve"> and pleasure is universally good which means we can only base ethics in pain and pleasure.</w:t>
      </w:r>
    </w:p>
    <w:p w14:paraId="48A8674B" w14:textId="77777777" w:rsidR="00264183" w:rsidRPr="007377C0" w:rsidRDefault="00264183" w:rsidP="00264183">
      <w:pPr>
        <w:rPr>
          <w:color w:val="000000" w:themeColor="text1"/>
        </w:rPr>
      </w:pPr>
      <w:r w:rsidRPr="007377C0">
        <w:rPr>
          <w:rStyle w:val="Style13ptBold"/>
          <w:color w:val="000000" w:themeColor="text1"/>
        </w:rPr>
        <w:t>Nagel 86</w:t>
      </w:r>
      <w:r w:rsidRPr="007377C0">
        <w:rPr>
          <w:color w:val="000000" w:themeColor="text1"/>
          <w:sz w:val="16"/>
          <w:szCs w:val="16"/>
        </w:rPr>
        <w:t xml:space="preserve">. Thomas [“The View </w:t>
      </w:r>
      <w:proofErr w:type="gramStart"/>
      <w:r w:rsidRPr="007377C0">
        <w:rPr>
          <w:color w:val="000000" w:themeColor="text1"/>
          <w:sz w:val="16"/>
          <w:szCs w:val="16"/>
        </w:rPr>
        <w:t>From</w:t>
      </w:r>
      <w:proofErr w:type="gramEnd"/>
      <w:r w:rsidRPr="007377C0">
        <w:rPr>
          <w:color w:val="000000" w:themeColor="text1"/>
          <w:sz w:val="16"/>
          <w:szCs w:val="16"/>
        </w:rPr>
        <w:t xml:space="preserve"> Nowhere”, 1986]</w:t>
      </w:r>
    </w:p>
    <w:p w14:paraId="7F8F8B73" w14:textId="77777777" w:rsidR="00264183" w:rsidRPr="007377C0" w:rsidRDefault="00264183" w:rsidP="00264183">
      <w:pPr>
        <w:pStyle w:val="Cards"/>
        <w:ind w:left="0"/>
        <w:rPr>
          <w:rStyle w:val="LDCut"/>
          <w:color w:val="000000" w:themeColor="text1"/>
          <w:sz w:val="14"/>
          <w:szCs w:val="16"/>
        </w:rPr>
      </w:pPr>
      <w:r w:rsidRPr="007377C0">
        <w:rPr>
          <w:rStyle w:val="LDCut"/>
          <w:color w:val="000000" w:themeColor="text1"/>
          <w:sz w:val="14"/>
          <w:szCs w:val="16"/>
        </w:rPr>
        <w:t>I shall defend the unsurprising claim that</w:t>
      </w:r>
      <w:r w:rsidRPr="007377C0">
        <w:rPr>
          <w:color w:val="000000" w:themeColor="text1"/>
          <w:sz w:val="14"/>
          <w:szCs w:val="24"/>
        </w:rPr>
        <w:t xml:space="preserve"> </w:t>
      </w:r>
      <w:r w:rsidRPr="00BD5249">
        <w:rPr>
          <w:rStyle w:val="Emphasis"/>
          <w:color w:val="000000" w:themeColor="text1"/>
          <w:highlight w:val="green"/>
        </w:rPr>
        <w:t>sensory pleasure is good and pain bad, no matter who’s they are.</w:t>
      </w:r>
      <w:r w:rsidRPr="007377C0">
        <w:rPr>
          <w:color w:val="000000" w:themeColor="text1"/>
          <w:sz w:val="14"/>
          <w:szCs w:val="24"/>
        </w:rPr>
        <w:t xml:space="preserve"> </w:t>
      </w:r>
      <w:r w:rsidRPr="007377C0">
        <w:rPr>
          <w:rStyle w:val="LDCut"/>
          <w:color w:val="000000" w:themeColor="text1"/>
          <w:sz w:val="14"/>
          <w:szCs w:val="16"/>
        </w:rPr>
        <w:t xml:space="preserve">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w:t>
      </w:r>
      <w:proofErr w:type="gramStart"/>
      <w:r w:rsidRPr="007377C0">
        <w:rPr>
          <w:rStyle w:val="LDCut"/>
          <w:color w:val="000000" w:themeColor="text1"/>
          <w:sz w:val="14"/>
          <w:szCs w:val="16"/>
        </w:rPr>
        <w:t>fairly passive</w:t>
      </w:r>
      <w:proofErr w:type="gramEnd"/>
      <w:r w:rsidRPr="007377C0">
        <w:rPr>
          <w:rStyle w:val="LDCut"/>
          <w:color w:val="000000" w:themeColor="text1"/>
          <w:sz w:val="14"/>
          <w:szCs w:val="16"/>
        </w:rPr>
        <w:t>, but toward which we feel involuntary desire or aversion. Almost</w:t>
      </w:r>
      <w:r w:rsidRPr="007377C0">
        <w:rPr>
          <w:rStyle w:val="LDCut"/>
          <w:color w:val="000000" w:themeColor="text1"/>
          <w:sz w:val="14"/>
          <w:szCs w:val="24"/>
        </w:rPr>
        <w:t xml:space="preserve"> </w:t>
      </w:r>
      <w:r w:rsidRPr="00BD5249">
        <w:rPr>
          <w:rStyle w:val="Emphasis"/>
          <w:color w:val="000000" w:themeColor="text1"/>
          <w:highlight w:val="green"/>
        </w:rPr>
        <w:t>everyone takes the avoidance of</w:t>
      </w:r>
      <w:r w:rsidRPr="007377C0">
        <w:rPr>
          <w:rStyle w:val="LDUnderline"/>
          <w:rFonts w:cs="Calibri"/>
          <w:color w:val="000000" w:themeColor="text1"/>
          <w:sz w:val="14"/>
          <w:szCs w:val="24"/>
        </w:rPr>
        <w:t xml:space="preserve"> </w:t>
      </w:r>
      <w:r w:rsidRPr="007377C0">
        <w:rPr>
          <w:rStyle w:val="LDCut"/>
          <w:color w:val="000000" w:themeColor="text1"/>
          <w:sz w:val="14"/>
          <w:szCs w:val="16"/>
        </w:rPr>
        <w:t>his own</w:t>
      </w:r>
      <w:r w:rsidRPr="007377C0">
        <w:rPr>
          <w:rStyle w:val="LDCut"/>
          <w:color w:val="000000" w:themeColor="text1"/>
          <w:sz w:val="14"/>
        </w:rPr>
        <w:t xml:space="preserve"> </w:t>
      </w:r>
      <w:r w:rsidRPr="00BD5249">
        <w:rPr>
          <w:rStyle w:val="Emphasis"/>
          <w:color w:val="000000" w:themeColor="text1"/>
          <w:highlight w:val="green"/>
        </w:rPr>
        <w:t>pain and</w:t>
      </w:r>
      <w:r w:rsidRPr="007377C0">
        <w:rPr>
          <w:rStyle w:val="LDUnderline"/>
          <w:rFonts w:cs="Calibri"/>
          <w:color w:val="000000" w:themeColor="text1"/>
          <w:sz w:val="14"/>
        </w:rPr>
        <w:t xml:space="preserve"> </w:t>
      </w:r>
      <w:r w:rsidRPr="007377C0">
        <w:rPr>
          <w:rStyle w:val="LDCut"/>
          <w:color w:val="000000" w:themeColor="text1"/>
          <w:sz w:val="14"/>
          <w:szCs w:val="16"/>
        </w:rPr>
        <w:t>the</w:t>
      </w:r>
      <w:r w:rsidRPr="007377C0">
        <w:rPr>
          <w:rStyle w:val="LDUnderline"/>
          <w:rFonts w:cs="Calibri"/>
          <w:color w:val="000000" w:themeColor="text1"/>
          <w:sz w:val="14"/>
        </w:rPr>
        <w:t xml:space="preserve"> </w:t>
      </w:r>
      <w:r w:rsidRPr="00BD5249">
        <w:rPr>
          <w:rStyle w:val="Emphasis"/>
          <w:color w:val="000000" w:themeColor="text1"/>
          <w:highlight w:val="green"/>
        </w:rPr>
        <w:t>promotion of</w:t>
      </w:r>
      <w:r w:rsidRPr="007377C0">
        <w:rPr>
          <w:rStyle w:val="LDCut"/>
          <w:color w:val="000000" w:themeColor="text1"/>
          <w:sz w:val="14"/>
          <w:szCs w:val="16"/>
        </w:rPr>
        <w:t xml:space="preserve"> his own </w:t>
      </w:r>
      <w:r w:rsidRPr="00BD5249">
        <w:rPr>
          <w:rStyle w:val="Emphasis"/>
          <w:color w:val="000000" w:themeColor="text1"/>
          <w:highlight w:val="green"/>
        </w:rPr>
        <w:t>pleasure as subjective reason</w:t>
      </w:r>
      <w:r w:rsidRPr="007377C0">
        <w:rPr>
          <w:rStyle w:val="LDCut"/>
          <w:color w:val="000000" w:themeColor="text1"/>
          <w:sz w:val="14"/>
        </w:rPr>
        <w:t xml:space="preserve">s </w:t>
      </w:r>
      <w:r w:rsidRPr="00BD5249">
        <w:rPr>
          <w:rStyle w:val="Emphasis"/>
          <w:color w:val="000000" w:themeColor="text1"/>
          <w:highlight w:val="green"/>
        </w:rPr>
        <w:t>for</w:t>
      </w:r>
      <w:r w:rsidRPr="00BD5249">
        <w:rPr>
          <w:rStyle w:val="LDUnderline"/>
          <w:rFonts w:cs="Calibri"/>
          <w:color w:val="000000" w:themeColor="text1"/>
          <w:sz w:val="14"/>
          <w:szCs w:val="24"/>
          <w:highlight w:val="green"/>
        </w:rPr>
        <w:t xml:space="preserve"> </w:t>
      </w:r>
      <w:r w:rsidRPr="00BD5249">
        <w:rPr>
          <w:rStyle w:val="Emphasis"/>
          <w:color w:val="000000" w:themeColor="text1"/>
          <w:highlight w:val="green"/>
        </w:rPr>
        <w:t>action</w:t>
      </w:r>
      <w:r w:rsidRPr="007377C0">
        <w:rPr>
          <w:rStyle w:val="LDUnderline"/>
          <w:rFonts w:cs="Calibri"/>
          <w:color w:val="000000" w:themeColor="text1"/>
          <w:sz w:val="14"/>
          <w:szCs w:val="24"/>
        </w:rPr>
        <w:t xml:space="preserve"> </w:t>
      </w:r>
      <w:r w:rsidRPr="007377C0">
        <w:rPr>
          <w:rStyle w:val="LDCut"/>
          <w:color w:val="000000" w:themeColor="text1"/>
          <w:sz w:val="14"/>
          <w:szCs w:val="16"/>
        </w:rPr>
        <w:t xml:space="preserve">in a fairly simple way; they are not back up by any further reasons. On the other </w:t>
      </w:r>
      <w:proofErr w:type="gramStart"/>
      <w:r w:rsidRPr="007377C0">
        <w:rPr>
          <w:rStyle w:val="LDCut"/>
          <w:color w:val="000000" w:themeColor="text1"/>
          <w:sz w:val="14"/>
          <w:szCs w:val="16"/>
        </w:rPr>
        <w:t>hand</w:t>
      </w:r>
      <w:proofErr w:type="gramEnd"/>
      <w:r w:rsidRPr="007377C0">
        <w:rPr>
          <w:rStyle w:val="LDCut"/>
          <w:color w:val="000000" w:themeColor="text1"/>
          <w:sz w:val="14"/>
          <w:szCs w:val="16"/>
        </w:rPr>
        <w:t xml:space="preserve">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7377C0">
        <w:rPr>
          <w:rStyle w:val="LDCut"/>
          <w:color w:val="000000" w:themeColor="text1"/>
          <w:sz w:val="14"/>
          <w:szCs w:val="24"/>
        </w:rPr>
        <w:t xml:space="preserve"> </w:t>
      </w:r>
      <w:r w:rsidRPr="007377C0">
        <w:rPr>
          <w:color w:val="000000" w:themeColor="text1"/>
          <w:sz w:val="14"/>
          <w:szCs w:val="16"/>
        </w:rPr>
        <w:t>there is no plausibility in the zero position, that pleasure and pain have no value of any kind that can be objectively recognized. That would mean that I have no reason to take aspirin for a severe headache, however I may in</w:t>
      </w:r>
      <w:r w:rsidRPr="007377C0">
        <w:rPr>
          <w:rStyle w:val="LDCut"/>
          <w:color w:val="000000" w:themeColor="text1"/>
          <w:sz w:val="14"/>
          <w:szCs w:val="16"/>
        </w:rPr>
        <w:t xml:space="preserve"> fact be motivated; and that looking at it from outside, you couldn't even say that someone had a reason not to put his hand on a hot stove, just because of the pain…</w:t>
      </w:r>
      <w:r w:rsidRPr="007377C0">
        <w:rPr>
          <w:rStyle w:val="LDCut"/>
          <w:color w:val="000000" w:themeColor="text1"/>
          <w:sz w:val="14"/>
          <w:szCs w:val="24"/>
        </w:rPr>
        <w:t xml:space="preserve"> </w:t>
      </w:r>
      <w:r w:rsidRPr="00BD5249">
        <w:rPr>
          <w:rStyle w:val="Emphasis"/>
          <w:color w:val="000000" w:themeColor="text1"/>
          <w:highlight w:val="green"/>
        </w:rPr>
        <w:t>Without</w:t>
      </w:r>
      <w:r w:rsidRPr="007377C0">
        <w:rPr>
          <w:rStyle w:val="LDUnderline"/>
          <w:rFonts w:cs="Calibri"/>
          <w:color w:val="000000" w:themeColor="text1"/>
          <w:sz w:val="14"/>
        </w:rPr>
        <w:t xml:space="preserve"> </w:t>
      </w:r>
      <w:r w:rsidRPr="007377C0">
        <w:rPr>
          <w:color w:val="000000" w:themeColor="text1"/>
          <w:sz w:val="14"/>
        </w:rPr>
        <w:t>some</w:t>
      </w:r>
      <w:r w:rsidRPr="007377C0">
        <w:rPr>
          <w:rStyle w:val="LDUnderline"/>
          <w:rFonts w:cs="Calibri"/>
          <w:color w:val="000000" w:themeColor="text1"/>
          <w:sz w:val="14"/>
        </w:rPr>
        <w:t xml:space="preserve"> </w:t>
      </w:r>
      <w:r w:rsidRPr="00BD5249">
        <w:rPr>
          <w:rStyle w:val="Emphasis"/>
          <w:color w:val="000000" w:themeColor="text1"/>
          <w:highlight w:val="green"/>
        </w:rPr>
        <w:t>positive reason to think there is nothing</w:t>
      </w:r>
      <w:r w:rsidRPr="007377C0">
        <w:rPr>
          <w:rStyle w:val="LDUnderline"/>
          <w:rFonts w:cs="Calibri"/>
          <w:color w:val="000000" w:themeColor="text1"/>
          <w:sz w:val="14"/>
        </w:rPr>
        <w:t xml:space="preserve"> </w:t>
      </w:r>
      <w:proofErr w:type="gramStart"/>
      <w:r w:rsidRPr="007377C0">
        <w:rPr>
          <w:color w:val="000000" w:themeColor="text1"/>
          <w:sz w:val="14"/>
        </w:rPr>
        <w:t>in itself</w:t>
      </w:r>
      <w:r w:rsidRPr="007377C0">
        <w:rPr>
          <w:rStyle w:val="LDUnderline"/>
          <w:rFonts w:cs="Calibri"/>
          <w:color w:val="000000" w:themeColor="text1"/>
          <w:sz w:val="14"/>
        </w:rPr>
        <w:t xml:space="preserve"> </w:t>
      </w:r>
      <w:r w:rsidRPr="00BD5249">
        <w:rPr>
          <w:rStyle w:val="Emphasis"/>
          <w:color w:val="000000" w:themeColor="text1"/>
          <w:highlight w:val="green"/>
        </w:rPr>
        <w:t>good</w:t>
      </w:r>
      <w:proofErr w:type="gramEnd"/>
      <w:r w:rsidRPr="00BD5249">
        <w:rPr>
          <w:rStyle w:val="Emphasis"/>
          <w:color w:val="000000" w:themeColor="text1"/>
          <w:highlight w:val="green"/>
        </w:rPr>
        <w:t xml:space="preserve"> or bad about having an experience</w:t>
      </w:r>
      <w:r w:rsidRPr="007377C0">
        <w:rPr>
          <w:rStyle w:val="LDUnderline"/>
          <w:rFonts w:cs="Calibri"/>
          <w:color w:val="000000" w:themeColor="text1"/>
          <w:sz w:val="14"/>
        </w:rPr>
        <w:t xml:space="preserve"> </w:t>
      </w:r>
      <w:r w:rsidRPr="007377C0">
        <w:rPr>
          <w:color w:val="000000" w:themeColor="text1"/>
          <w:sz w:val="14"/>
        </w:rPr>
        <w:t xml:space="preserve">you intensely like or dislike, </w:t>
      </w:r>
      <w:r w:rsidRPr="00BD5249">
        <w:rPr>
          <w:rStyle w:val="Emphasis"/>
          <w:color w:val="000000" w:themeColor="text1"/>
          <w:highlight w:val="green"/>
        </w:rPr>
        <w:t>we can't</w:t>
      </w:r>
      <w:r w:rsidRPr="007377C0">
        <w:rPr>
          <w:rStyle w:val="LDUnderline"/>
          <w:rFonts w:cs="Calibri"/>
          <w:color w:val="000000" w:themeColor="text1"/>
          <w:sz w:val="14"/>
        </w:rPr>
        <w:t xml:space="preserve"> </w:t>
      </w:r>
      <w:r w:rsidRPr="007377C0">
        <w:rPr>
          <w:color w:val="000000" w:themeColor="text1"/>
          <w:sz w:val="14"/>
        </w:rPr>
        <w:t>seriously</w:t>
      </w:r>
      <w:r w:rsidRPr="007377C0">
        <w:rPr>
          <w:rStyle w:val="LDUnderline"/>
          <w:rFonts w:cs="Calibri"/>
          <w:color w:val="000000" w:themeColor="text1"/>
          <w:sz w:val="14"/>
        </w:rPr>
        <w:t xml:space="preserve"> </w:t>
      </w:r>
      <w:r w:rsidRPr="00BD5249">
        <w:rPr>
          <w:rStyle w:val="Emphasis"/>
          <w:color w:val="000000" w:themeColor="text1"/>
          <w:highlight w:val="green"/>
        </w:rPr>
        <w:t>regard the common impression to the contrary as a collective illusion.</w:t>
      </w:r>
      <w:r w:rsidRPr="007377C0">
        <w:rPr>
          <w:rStyle w:val="LDUnderline"/>
          <w:rFonts w:cs="Calibri"/>
          <w:color w:val="000000" w:themeColor="text1"/>
          <w:sz w:val="14"/>
        </w:rPr>
        <w:t xml:space="preserve"> </w:t>
      </w:r>
      <w:r w:rsidRPr="007377C0">
        <w:rPr>
          <w:rStyle w:val="LDCut"/>
          <w:color w:val="000000" w:themeColor="text1"/>
          <w:sz w:val="14"/>
          <w:szCs w:val="16"/>
        </w:rPr>
        <w:t xml:space="preserve">Such things are at least good or bad for </w:t>
      </w:r>
      <w:proofErr w:type="gramStart"/>
      <w:r w:rsidRPr="007377C0">
        <w:rPr>
          <w:rStyle w:val="LDCut"/>
          <w:color w:val="000000" w:themeColor="text1"/>
          <w:sz w:val="14"/>
          <w:szCs w:val="16"/>
        </w:rPr>
        <w:t>us, if</w:t>
      </w:r>
      <w:proofErr w:type="gramEnd"/>
      <w:r w:rsidRPr="007377C0">
        <w:rPr>
          <w:rStyle w:val="LDCut"/>
          <w:color w:val="000000" w:themeColor="text1"/>
          <w:sz w:val="14"/>
          <w:szCs w:val="16"/>
        </w:rPr>
        <w:t xml:space="preserve">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7321E35A" w14:textId="77777777" w:rsidR="00264183" w:rsidRDefault="00264183" w:rsidP="00143978">
      <w:pPr>
        <w:rPr>
          <w:sz w:val="12"/>
        </w:rPr>
      </w:pPr>
    </w:p>
    <w:p w14:paraId="45C5A6F9" w14:textId="77777777" w:rsidR="00143978" w:rsidRPr="00941301" w:rsidRDefault="00143978" w:rsidP="00143978">
      <w:pPr>
        <w:pStyle w:val="Heading4"/>
      </w:pPr>
      <w:r w:rsidRPr="007A3790">
        <w:t>Extinction</w:t>
      </w:r>
      <w:r w:rsidRPr="00941301">
        <w:t xml:space="preserve"> outweighs under any framework</w:t>
      </w:r>
    </w:p>
    <w:p w14:paraId="4AA36E1B" w14:textId="77777777" w:rsidR="00143978" w:rsidRPr="00166CFF" w:rsidRDefault="00143978" w:rsidP="00143978">
      <w:r w:rsidRPr="00166CFF">
        <w:rPr>
          <w:rStyle w:val="Heading4Char"/>
          <w:rFonts w:cs="Calibri"/>
        </w:rPr>
        <w:t>MacAskill 14</w:t>
      </w:r>
      <w:r w:rsidRPr="00166CFF">
        <w:rPr>
          <w:szCs w:val="22"/>
        </w:rPr>
        <w:t xml:space="preserve"> </w:t>
      </w:r>
      <w:r w:rsidRPr="00166CFF">
        <w:rPr>
          <w:sz w:val="16"/>
          <w:szCs w:val="16"/>
        </w:rPr>
        <w:t>[William, Oxford Philosopher and youngest tenured philosopher in the world, Normative Uncertainty, 2014]</w:t>
      </w:r>
    </w:p>
    <w:p w14:paraId="7AC3DEDE" w14:textId="77777777" w:rsidR="00143978" w:rsidRDefault="00143978" w:rsidP="00143978">
      <w:pPr>
        <w:rPr>
          <w:sz w:val="14"/>
          <w:szCs w:val="26"/>
        </w:rPr>
      </w:pPr>
      <w:proofErr w:type="gramStart"/>
      <w:r w:rsidRPr="00166CFF">
        <w:rPr>
          <w:rStyle w:val="StyleUnderline"/>
          <w:sz w:val="26"/>
          <w:szCs w:val="26"/>
        </w:rPr>
        <w:t>The human race</w:t>
      </w:r>
      <w:proofErr w:type="gramEnd"/>
      <w:r w:rsidRPr="00166CFF">
        <w:rPr>
          <w:rStyle w:val="StyleUnderline"/>
          <w:sz w:val="26"/>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 w:val="26"/>
          <w:szCs w:val="26"/>
        </w:rPr>
        <w:t xml:space="preserve">different moral views give opposing answers to question of whether this would be a </w:t>
      </w:r>
      <w:r w:rsidRPr="00166CFF">
        <w:rPr>
          <w:sz w:val="14"/>
          <w:szCs w:val="26"/>
        </w:rPr>
        <w:t>good</w:t>
      </w:r>
      <w:r w:rsidRPr="00166CFF">
        <w:rPr>
          <w:rStyle w:val="StyleUnderline"/>
          <w:sz w:val="26"/>
          <w:szCs w:val="26"/>
        </w:rPr>
        <w:t xml:space="preserve"> </w:t>
      </w:r>
      <w:r w:rsidRPr="00166CFF">
        <w:rPr>
          <w:sz w:val="14"/>
          <w:szCs w:val="26"/>
        </w:rPr>
        <w:t xml:space="preserve">or a </w:t>
      </w:r>
      <w:r w:rsidRPr="00166CFF">
        <w:rPr>
          <w:rStyle w:val="StyleUnderline"/>
          <w:sz w:val="26"/>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 w:val="26"/>
          <w:szCs w:val="26"/>
        </w:rPr>
        <w:t xml:space="preserve">However, even if we believe in a moral view </w:t>
      </w:r>
      <w:r w:rsidRPr="00166CFF">
        <w:rPr>
          <w:sz w:val="14"/>
          <w:szCs w:val="26"/>
        </w:rPr>
        <w:t xml:space="preserve">according to </w:t>
      </w:r>
      <w:r w:rsidRPr="00166CFF">
        <w:rPr>
          <w:rStyle w:val="StyleUnderline"/>
          <w:sz w:val="26"/>
          <w:szCs w:val="26"/>
        </w:rPr>
        <w:t xml:space="preserve">which human extinction would be a good thing, </w:t>
      </w:r>
      <w:r w:rsidRPr="00166CFF">
        <w:rPr>
          <w:rStyle w:val="StyleUnderline"/>
          <w:sz w:val="26"/>
          <w:szCs w:val="26"/>
          <w:highlight w:val="green"/>
        </w:rPr>
        <w:t xml:space="preserve">we </w:t>
      </w:r>
      <w:r w:rsidRPr="00166CFF">
        <w:rPr>
          <w:rStyle w:val="StyleUnderline"/>
          <w:sz w:val="26"/>
          <w:szCs w:val="26"/>
        </w:rPr>
        <w:t xml:space="preserve">still </w:t>
      </w:r>
      <w:r w:rsidRPr="00166CFF">
        <w:rPr>
          <w:rStyle w:val="StyleUnderline"/>
          <w:sz w:val="26"/>
          <w:szCs w:val="26"/>
          <w:highlight w:val="green"/>
        </w:rPr>
        <w:t>have strong reason to prevent near-term</w:t>
      </w:r>
      <w:r w:rsidRPr="00166CFF">
        <w:rPr>
          <w:rStyle w:val="StyleUnderline"/>
          <w:sz w:val="26"/>
          <w:szCs w:val="26"/>
        </w:rPr>
        <w:t xml:space="preserve"> </w:t>
      </w:r>
      <w:r w:rsidRPr="00166CFF">
        <w:rPr>
          <w:sz w:val="14"/>
          <w:szCs w:val="26"/>
        </w:rPr>
        <w:t>human</w:t>
      </w:r>
      <w:r w:rsidRPr="00166CFF">
        <w:rPr>
          <w:rStyle w:val="StyleUnderline"/>
          <w:sz w:val="26"/>
          <w:szCs w:val="26"/>
        </w:rPr>
        <w:t xml:space="preserve"> </w:t>
      </w:r>
      <w:r w:rsidRPr="00166CFF">
        <w:rPr>
          <w:rStyle w:val="StyleUnderline"/>
          <w:sz w:val="26"/>
          <w:szCs w:val="26"/>
          <w:highlight w:val="green"/>
        </w:rPr>
        <w:lastRenderedPageBreak/>
        <w:t>extinction</w:t>
      </w:r>
      <w:r w:rsidRPr="00166CFF">
        <w:rPr>
          <w:sz w:val="14"/>
          <w:szCs w:val="26"/>
        </w:rPr>
        <w:t xml:space="preserve">. To see this, we must note three points. </w:t>
      </w:r>
      <w:r w:rsidRPr="00166CFF">
        <w:rPr>
          <w:rStyle w:val="StyleUnderline"/>
          <w:sz w:val="26"/>
          <w:szCs w:val="26"/>
        </w:rPr>
        <w:t>First</w:t>
      </w:r>
      <w:r w:rsidRPr="00166CFF">
        <w:rPr>
          <w:sz w:val="14"/>
          <w:szCs w:val="26"/>
        </w:rPr>
        <w:t xml:space="preserve">, we should note that the </w:t>
      </w:r>
      <w:r w:rsidRPr="00166CFF">
        <w:rPr>
          <w:rStyle w:val="StyleUnderline"/>
          <w:sz w:val="26"/>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 w:val="26"/>
          <w:szCs w:val="26"/>
        </w:rPr>
        <w:t xml:space="preserve">is </w:t>
      </w:r>
      <w:r w:rsidRPr="00166CFF">
        <w:rPr>
          <w:sz w:val="14"/>
          <w:szCs w:val="26"/>
        </w:rPr>
        <w:t xml:space="preserve">an </w:t>
      </w:r>
      <w:r w:rsidRPr="00166CFF">
        <w:rPr>
          <w:rStyle w:val="StyleUnderline"/>
          <w:sz w:val="26"/>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 w:val="26"/>
          <w:szCs w:val="26"/>
        </w:rPr>
        <w:t xml:space="preserve">the number of humans in existence </w:t>
      </w:r>
      <w:r w:rsidRPr="00166CFF">
        <w:rPr>
          <w:sz w:val="14"/>
          <w:szCs w:val="26"/>
        </w:rPr>
        <w:t>in the</w:t>
      </w:r>
      <w:r w:rsidRPr="00166CFF">
        <w:rPr>
          <w:rStyle w:val="StyleUnderline"/>
          <w:sz w:val="26"/>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 w:val="26"/>
          <w:szCs w:val="26"/>
        </w:rPr>
        <w:t>given that we don’t go extinct</w:t>
      </w:r>
      <w:r w:rsidRPr="00166CFF">
        <w:rPr>
          <w:sz w:val="14"/>
          <w:szCs w:val="26"/>
        </w:rPr>
        <w:t xml:space="preserve"> any time soon, </w:t>
      </w:r>
      <w:r w:rsidRPr="00166CFF">
        <w:rPr>
          <w:rStyle w:val="StyleUnderline"/>
          <w:sz w:val="26"/>
          <w:szCs w:val="26"/>
        </w:rPr>
        <w:t>would be 2×10^14</w:t>
      </w:r>
      <w:r w:rsidRPr="00166CFF">
        <w:rPr>
          <w:sz w:val="14"/>
          <w:szCs w:val="26"/>
        </w:rPr>
        <w:t xml:space="preserve">. </w:t>
      </w:r>
      <w:proofErr w:type="gramStart"/>
      <w:r w:rsidRPr="00166CFF">
        <w:rPr>
          <w:rStyle w:val="StyleUnderline"/>
          <w:sz w:val="26"/>
          <w:szCs w:val="26"/>
        </w:rPr>
        <w:t>So</w:t>
      </w:r>
      <w:proofErr w:type="gramEnd"/>
      <w:r w:rsidRPr="00166CFF">
        <w:rPr>
          <w:rStyle w:val="StyleUnderline"/>
          <w:sz w:val="26"/>
          <w:szCs w:val="26"/>
        </w:rPr>
        <w:t xml:space="preserve"> if it is good to bring new people into existence, then it’s very good to prevent </w:t>
      </w:r>
      <w:r w:rsidRPr="00166CFF">
        <w:rPr>
          <w:sz w:val="14"/>
          <w:szCs w:val="26"/>
        </w:rPr>
        <w:t>human</w:t>
      </w:r>
      <w:r w:rsidRPr="00166CFF">
        <w:rPr>
          <w:rStyle w:val="StyleUnderline"/>
          <w:sz w:val="26"/>
          <w:szCs w:val="26"/>
        </w:rPr>
        <w:t xml:space="preserve"> extinction. Second</w:t>
      </w:r>
      <w:r w:rsidRPr="00166CFF">
        <w:rPr>
          <w:sz w:val="14"/>
          <w:szCs w:val="26"/>
        </w:rPr>
        <w:t xml:space="preserve">, human </w:t>
      </w:r>
      <w:r w:rsidRPr="00166CFF">
        <w:rPr>
          <w:rStyle w:val="StyleUnderline"/>
          <w:sz w:val="26"/>
          <w:szCs w:val="26"/>
          <w:highlight w:val="green"/>
        </w:rPr>
        <w:t>extinction is</w:t>
      </w:r>
      <w:r w:rsidRPr="00166CFF">
        <w:rPr>
          <w:rStyle w:val="StyleUnderline"/>
          <w:sz w:val="26"/>
          <w:szCs w:val="26"/>
        </w:rPr>
        <w:t xml:space="preserve"> </w:t>
      </w:r>
      <w:r w:rsidRPr="00166CFF">
        <w:rPr>
          <w:sz w:val="14"/>
          <w:szCs w:val="26"/>
        </w:rPr>
        <w:t xml:space="preserve">by its nature an </w:t>
      </w:r>
      <w:r w:rsidRPr="00166CFF">
        <w:rPr>
          <w:rStyle w:val="StyleUnderline"/>
          <w:sz w:val="26"/>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 w:val="26"/>
          <w:szCs w:val="26"/>
        </w:rPr>
        <w:t xml:space="preserve">Third, we should </w:t>
      </w:r>
      <w:r w:rsidRPr="00166CFF">
        <w:rPr>
          <w:rStyle w:val="StyleUnderline"/>
          <w:sz w:val="26"/>
          <w:szCs w:val="26"/>
          <w:highlight w:val="green"/>
        </w:rPr>
        <w:t>expect</w:t>
      </w:r>
      <w:r w:rsidRPr="00166CFF">
        <w:rPr>
          <w:sz w:val="14"/>
          <w:szCs w:val="26"/>
        </w:rPr>
        <w:t xml:space="preserve"> ourselves </w:t>
      </w:r>
      <w:r w:rsidRPr="00166CFF">
        <w:rPr>
          <w:rStyle w:val="StyleUnderline"/>
          <w:sz w:val="26"/>
          <w:szCs w:val="26"/>
          <w:highlight w:val="green"/>
        </w:rPr>
        <w:t>to progress, morally</w:t>
      </w:r>
      <w:r w:rsidRPr="00166CFF">
        <w:rPr>
          <w:sz w:val="14"/>
          <w:szCs w:val="26"/>
        </w:rPr>
        <w:t xml:space="preserve">, over the next few centuries, </w:t>
      </w:r>
      <w:r w:rsidRPr="00166CFF">
        <w:rPr>
          <w:rStyle w:val="StyleUnderline"/>
          <w:sz w:val="26"/>
          <w:szCs w:val="26"/>
          <w:highlight w:val="green"/>
        </w:rPr>
        <w:t xml:space="preserve">as </w:t>
      </w:r>
      <w:r w:rsidRPr="00166CFF">
        <w:rPr>
          <w:rStyle w:val="StyleUnderline"/>
          <w:sz w:val="26"/>
          <w:szCs w:val="26"/>
        </w:rPr>
        <w:t>we have</w:t>
      </w:r>
      <w:r w:rsidRPr="00166CFF">
        <w:rPr>
          <w:sz w:val="14"/>
          <w:szCs w:val="26"/>
        </w:rPr>
        <w:t xml:space="preserve"> progressed </w:t>
      </w:r>
      <w:r w:rsidRPr="00166CFF">
        <w:rPr>
          <w:rStyle w:val="StyleUnderline"/>
          <w:sz w:val="26"/>
          <w:szCs w:val="26"/>
          <w:highlight w:val="green"/>
        </w:rPr>
        <w:t>in the past</w:t>
      </w:r>
      <w:r w:rsidRPr="00166CFF">
        <w:rPr>
          <w:rStyle w:val="StyleUnderline"/>
          <w:sz w:val="26"/>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166CFF">
        <w:rPr>
          <w:rStyle w:val="StyleUnderline"/>
          <w:sz w:val="26"/>
          <w:szCs w:val="26"/>
          <w:highlight w:val="green"/>
        </w:rPr>
        <w:t xml:space="preserve">in </w:t>
      </w:r>
      <w:r w:rsidRPr="00166CFF">
        <w:rPr>
          <w:rStyle w:val="StyleUnderline"/>
          <w:sz w:val="26"/>
          <w:szCs w:val="26"/>
        </w:rPr>
        <w:t xml:space="preserve">a few centuries’ </w:t>
      </w:r>
      <w:r w:rsidRPr="00166CFF">
        <w:rPr>
          <w:rStyle w:val="StyleUnderline"/>
          <w:sz w:val="26"/>
          <w:szCs w:val="26"/>
          <w:highlight w:val="green"/>
        </w:rPr>
        <w:t>time we will have better evidence about how to evaluate</w:t>
      </w:r>
      <w:r w:rsidRPr="00166CFF">
        <w:rPr>
          <w:sz w:val="14"/>
          <w:szCs w:val="26"/>
        </w:rPr>
        <w:t xml:space="preserve"> human </w:t>
      </w:r>
      <w:r w:rsidRPr="00166CFF">
        <w:rPr>
          <w:rStyle w:val="StyleUnderline"/>
          <w:sz w:val="26"/>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 w:val="26"/>
          <w:szCs w:val="26"/>
        </w:rPr>
        <w:t>Suppose that we have</w:t>
      </w:r>
      <w:r w:rsidRPr="00166CFF">
        <w:rPr>
          <w:sz w:val="14"/>
          <w:szCs w:val="26"/>
        </w:rPr>
        <w:t xml:space="preserve"> 0.8 credence that it is a bad thing to produce new people, and </w:t>
      </w:r>
      <w:r w:rsidRPr="00166CFF">
        <w:rPr>
          <w:rStyle w:val="StyleUnderline"/>
          <w:sz w:val="26"/>
          <w:szCs w:val="26"/>
        </w:rPr>
        <w:t>0.2</w:t>
      </w:r>
      <w:r w:rsidRPr="00166CFF">
        <w:rPr>
          <w:sz w:val="14"/>
          <w:szCs w:val="26"/>
        </w:rPr>
        <w:t xml:space="preserve"> </w:t>
      </w:r>
      <w:r w:rsidRPr="00166CFF">
        <w:rPr>
          <w:rStyle w:val="StyleUnderline"/>
          <w:sz w:val="26"/>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 w:val="26"/>
          <w:szCs w:val="26"/>
        </w:rPr>
        <w:t xml:space="preserve"> </w:t>
      </w:r>
      <w:r w:rsidRPr="00166CFF">
        <w:rPr>
          <w:rStyle w:val="StyleUnderline"/>
          <w:sz w:val="26"/>
          <w:szCs w:val="26"/>
          <w:highlight w:val="green"/>
        </w:rPr>
        <w:t>if we</w:t>
      </w:r>
      <w:r w:rsidRPr="00166CFF">
        <w:rPr>
          <w:rStyle w:val="StyleUnderline"/>
          <w:sz w:val="26"/>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 w:val="26"/>
          <w:szCs w:val="26"/>
        </w:rPr>
        <w:t xml:space="preserve"> </w:t>
      </w:r>
      <w:r w:rsidRPr="00166CFF">
        <w:rPr>
          <w:rStyle w:val="StyleUnderline"/>
          <w:sz w:val="26"/>
          <w:szCs w:val="26"/>
          <w:highlight w:val="green"/>
        </w:rPr>
        <w:t>did research</w:t>
      </w:r>
      <w:r w:rsidRPr="00166CFF">
        <w:rPr>
          <w:rStyle w:val="StyleUnderline"/>
          <w:sz w:val="26"/>
          <w:szCs w:val="26"/>
        </w:rPr>
        <w:t xml:space="preserve"> for 300 years, </w:t>
      </w:r>
      <w:r w:rsidRPr="00166CFF">
        <w:rPr>
          <w:rStyle w:val="StyleUnderline"/>
          <w:sz w:val="26"/>
          <w:szCs w:val="26"/>
          <w:highlight w:val="green"/>
        </w:rPr>
        <w:t xml:space="preserve">we would know for certain whether or not </w:t>
      </w:r>
      <w:r w:rsidRPr="00166CFF">
        <w:rPr>
          <w:rStyle w:val="StyleUnderline"/>
          <w:sz w:val="26"/>
          <w:szCs w:val="26"/>
        </w:rPr>
        <w:t xml:space="preserve">additional </w:t>
      </w:r>
      <w:r w:rsidRPr="00166CFF">
        <w:rPr>
          <w:rStyle w:val="StyleUnderline"/>
          <w:sz w:val="26"/>
          <w:szCs w:val="26"/>
          <w:highlight w:val="green"/>
        </w:rPr>
        <w:t>people</w:t>
      </w:r>
      <w:r w:rsidRPr="00166CFF">
        <w:rPr>
          <w:rStyle w:val="StyleUnderline"/>
          <w:sz w:val="26"/>
          <w:szCs w:val="26"/>
        </w:rPr>
        <w:t xml:space="preserve"> are of </w:t>
      </w:r>
      <w:r w:rsidRPr="00166CFF">
        <w:rPr>
          <w:rStyle w:val="StyleUnderline"/>
          <w:sz w:val="26"/>
          <w:szCs w:val="26"/>
          <w:highlight w:val="green"/>
        </w:rPr>
        <w:t>positive</w:t>
      </w:r>
      <w:r w:rsidRPr="00166CFF">
        <w:rPr>
          <w:sz w:val="14"/>
          <w:szCs w:val="26"/>
        </w:rPr>
        <w:t xml:space="preserve"> or negative </w:t>
      </w:r>
      <w:r w:rsidRPr="00166CFF">
        <w:rPr>
          <w:rStyle w:val="StyleUnderline"/>
          <w:sz w:val="26"/>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 w:val="26"/>
          <w:szCs w:val="26"/>
        </w:rPr>
        <w:t>there’s</w:t>
      </w:r>
      <w:r w:rsidRPr="00166CFF">
        <w:rPr>
          <w:sz w:val="14"/>
          <w:szCs w:val="26"/>
        </w:rPr>
        <w:t xml:space="preserve"> also </w:t>
      </w:r>
      <w:r w:rsidRPr="00166CFF">
        <w:rPr>
          <w:rStyle w:val="StyleUnderline"/>
          <w:sz w:val="26"/>
          <w:szCs w:val="26"/>
        </w:rPr>
        <w:t>a 20% chance of a gain of 2</w:t>
      </w:r>
      <w:proofErr w:type="gramStart"/>
      <w:r w:rsidRPr="00166CFF">
        <w:rPr>
          <w:rStyle w:val="StyleUnderline"/>
          <w:sz w:val="26"/>
          <w:szCs w:val="26"/>
        </w:rPr>
        <w:t>×(</w:t>
      </w:r>
      <w:proofErr w:type="gramEnd"/>
      <w:r w:rsidRPr="00166CFF">
        <w:rPr>
          <w:rStyle w:val="StyleUnderline"/>
          <w:sz w:val="26"/>
          <w:szCs w:val="26"/>
        </w:rPr>
        <w:t>10^14),</w:t>
      </w:r>
      <w:r w:rsidRPr="00166CFF">
        <w:rPr>
          <w:sz w:val="14"/>
          <w:szCs w:val="26"/>
        </w:rPr>
        <w:t xml:space="preserve"> </w:t>
      </w:r>
      <w:r w:rsidRPr="00166CFF">
        <w:rPr>
          <w:rStyle w:val="StyleUnderline"/>
          <w:sz w:val="26"/>
          <w:szCs w:val="26"/>
        </w:rPr>
        <w:t>the expected value of which is 4×(10^13).</w:t>
      </w:r>
      <w:r w:rsidRPr="00166CFF">
        <w:rPr>
          <w:sz w:val="14"/>
          <w:szCs w:val="26"/>
        </w:rPr>
        <w:t xml:space="preserve"> That is, </w:t>
      </w:r>
      <w:r w:rsidRPr="00166CFF">
        <w:rPr>
          <w:rStyle w:val="StyleUnderline"/>
          <w:sz w:val="26"/>
          <w:szCs w:val="26"/>
        </w:rPr>
        <w:t xml:space="preserve">in expected value terms, </w:t>
      </w:r>
      <w:r w:rsidRPr="00166CFF">
        <w:rPr>
          <w:rStyle w:val="StyleUnderline"/>
          <w:sz w:val="26"/>
          <w:szCs w:val="26"/>
          <w:highlight w:val="green"/>
        </w:rPr>
        <w:t>the cost of waiting</w:t>
      </w:r>
      <w:r w:rsidRPr="00166CFF">
        <w:rPr>
          <w:rStyle w:val="StyleUnderline"/>
          <w:sz w:val="26"/>
          <w:szCs w:val="26"/>
        </w:rPr>
        <w:t xml:space="preserve"> </w:t>
      </w:r>
      <w:r w:rsidRPr="00166CFF">
        <w:rPr>
          <w:sz w:val="14"/>
          <w:szCs w:val="26"/>
        </w:rPr>
        <w:t>for a few hundred years</w:t>
      </w:r>
      <w:r w:rsidRPr="00166CFF">
        <w:rPr>
          <w:rStyle w:val="StyleUnderline"/>
          <w:sz w:val="26"/>
          <w:szCs w:val="26"/>
        </w:rPr>
        <w:t xml:space="preserve"> </w:t>
      </w:r>
      <w:r w:rsidRPr="00166CFF">
        <w:rPr>
          <w:rStyle w:val="StyleUnderline"/>
          <w:sz w:val="26"/>
          <w:szCs w:val="26"/>
          <w:highlight w:val="green"/>
        </w:rPr>
        <w:t xml:space="preserve">is </w:t>
      </w:r>
      <w:r w:rsidRPr="00166CFF">
        <w:rPr>
          <w:rStyle w:val="StyleUnderline"/>
          <w:sz w:val="26"/>
          <w:szCs w:val="26"/>
        </w:rPr>
        <w:t xml:space="preserve">vanishingly </w:t>
      </w:r>
      <w:r w:rsidRPr="00166CFF">
        <w:rPr>
          <w:rStyle w:val="StyleUnderline"/>
          <w:sz w:val="26"/>
          <w:szCs w:val="26"/>
          <w:highlight w:val="green"/>
        </w:rPr>
        <w:t>small compared with</w:t>
      </w:r>
      <w:r w:rsidRPr="00166CFF">
        <w:rPr>
          <w:rStyle w:val="StyleUnderline"/>
          <w:sz w:val="26"/>
          <w:szCs w:val="26"/>
        </w:rPr>
        <w:t xml:space="preserve"> </w:t>
      </w:r>
      <w:r w:rsidRPr="00166CFF">
        <w:rPr>
          <w:sz w:val="14"/>
          <w:szCs w:val="26"/>
        </w:rPr>
        <w:t>the benefit of</w:t>
      </w:r>
      <w:r w:rsidRPr="00166CFF">
        <w:rPr>
          <w:rStyle w:val="StyleUnderline"/>
          <w:sz w:val="26"/>
          <w:szCs w:val="26"/>
        </w:rPr>
        <w:t xml:space="preserve"> </w:t>
      </w:r>
      <w:r w:rsidRPr="00166CFF">
        <w:rPr>
          <w:rStyle w:val="StyleUnderline"/>
          <w:sz w:val="26"/>
          <w:szCs w:val="26"/>
          <w:highlight w:val="green"/>
        </w:rPr>
        <w:t xml:space="preserve">keeping </w:t>
      </w:r>
      <w:r w:rsidRPr="00166CFF">
        <w:rPr>
          <w:rStyle w:val="StyleUnderline"/>
          <w:sz w:val="26"/>
          <w:szCs w:val="26"/>
        </w:rPr>
        <w:t xml:space="preserve">one’s </w:t>
      </w:r>
      <w:r w:rsidRPr="00166CFF">
        <w:rPr>
          <w:rStyle w:val="StyleUnderline"/>
          <w:sz w:val="26"/>
          <w:szCs w:val="26"/>
          <w:highlight w:val="green"/>
        </w:rPr>
        <w:t>options open</w:t>
      </w:r>
      <w:r w:rsidRPr="00166CFF">
        <w:rPr>
          <w:rStyle w:val="StyleUnderline"/>
          <w:sz w:val="26"/>
          <w:szCs w:val="26"/>
        </w:rPr>
        <w:t xml:space="preserve"> </w:t>
      </w:r>
      <w:r w:rsidRPr="00166CFF">
        <w:rPr>
          <w:sz w:val="14"/>
          <w:szCs w:val="26"/>
        </w:rPr>
        <w:t>while one gains new information.</w:t>
      </w:r>
    </w:p>
    <w:p w14:paraId="4749DB6A" w14:textId="77777777" w:rsidR="00143978" w:rsidRDefault="00143978" w:rsidP="00143978">
      <w:pPr>
        <w:pStyle w:val="Heading4"/>
        <w:rPr>
          <w:rFonts w:cs="Calibri"/>
        </w:rPr>
      </w:pPr>
      <w:r>
        <w:t xml:space="preserve">5] Death is bad and outweighs – </w:t>
      </w:r>
      <w:r w:rsidRPr="00C77255">
        <w:rPr>
          <w:rFonts w:cs="Calibri"/>
        </w:rPr>
        <w:t>agents can’t act if they fear for their bodily security</w:t>
      </w:r>
      <w:r>
        <w:rPr>
          <w:rFonts w:cs="Calibri"/>
        </w:rPr>
        <w:t xml:space="preserve"> which constrains every ethical theory</w:t>
      </w:r>
    </w:p>
    <w:p w14:paraId="77735995" w14:textId="77777777" w:rsidR="00143978" w:rsidRPr="00BD7A81" w:rsidRDefault="00143978" w:rsidP="00143978"/>
    <w:p w14:paraId="1F408E6F" w14:textId="77777777" w:rsidR="00143978" w:rsidRDefault="00143978" w:rsidP="00143978">
      <w:pPr>
        <w:rPr>
          <w:sz w:val="12"/>
        </w:rPr>
      </w:pPr>
    </w:p>
    <w:p w14:paraId="0AA501FB" w14:textId="77777777" w:rsidR="00143978" w:rsidRDefault="00143978" w:rsidP="00143978">
      <w:pPr>
        <w:rPr>
          <w:sz w:val="12"/>
        </w:rPr>
      </w:pPr>
    </w:p>
    <w:p w14:paraId="7749C2DC" w14:textId="77777777" w:rsidR="00143978" w:rsidRDefault="00143978" w:rsidP="00143978">
      <w:pPr>
        <w:rPr>
          <w:sz w:val="12"/>
        </w:rPr>
      </w:pPr>
    </w:p>
    <w:p w14:paraId="63C57977" w14:textId="7237C49C" w:rsidR="00143978" w:rsidRDefault="00264183" w:rsidP="00264183">
      <w:pPr>
        <w:pStyle w:val="Heading2"/>
      </w:pPr>
      <w:r>
        <w:lastRenderedPageBreak/>
        <w:t>Case</w:t>
      </w:r>
    </w:p>
    <w:p w14:paraId="71227E24" w14:textId="77777777" w:rsidR="000B7931" w:rsidRPr="001C34F2" w:rsidRDefault="000B7931" w:rsidP="000B7931">
      <w:pPr>
        <w:pStyle w:val="Heading4"/>
        <w:rPr>
          <w:rFonts w:asciiTheme="majorHAnsi" w:hAnsiTheme="majorHAnsi" w:cstheme="majorHAnsi"/>
        </w:rPr>
      </w:pPr>
      <w:r w:rsidRPr="001C34F2">
        <w:rPr>
          <w:rFonts w:asciiTheme="majorHAnsi" w:hAnsiTheme="majorHAnsi" w:cstheme="majorHAnsi"/>
        </w:rPr>
        <w:t xml:space="preserve">Causes </w:t>
      </w:r>
      <w:r w:rsidRPr="001C34F2">
        <w:rPr>
          <w:rFonts w:asciiTheme="majorHAnsi" w:hAnsiTheme="majorHAnsi" w:cstheme="majorHAnsi"/>
          <w:u w:val="single"/>
        </w:rPr>
        <w:t>space colonization</w:t>
      </w:r>
      <w:r w:rsidRPr="001C34F2">
        <w:rPr>
          <w:rFonts w:asciiTheme="majorHAnsi" w:hAnsiTheme="majorHAnsi" w:cstheme="majorHAnsi"/>
        </w:rPr>
        <w:t>.</w:t>
      </w:r>
    </w:p>
    <w:p w14:paraId="534E1015" w14:textId="77777777" w:rsidR="000B7931" w:rsidRPr="001C34F2" w:rsidRDefault="000B7931" w:rsidP="000B7931">
      <w:pPr>
        <w:rPr>
          <w:rFonts w:asciiTheme="majorHAnsi" w:hAnsiTheme="majorHAnsi" w:cstheme="majorHAnsi"/>
        </w:rPr>
      </w:pPr>
      <w:r w:rsidRPr="001C34F2">
        <w:rPr>
          <w:rStyle w:val="Style13ptBold"/>
          <w:rFonts w:asciiTheme="majorHAnsi" w:hAnsiTheme="majorHAnsi" w:cstheme="majorHAnsi"/>
        </w:rPr>
        <w:t>Thiessen ‘20</w:t>
      </w:r>
      <w:r w:rsidRPr="001C34F2">
        <w:rPr>
          <w:rFonts w:asciiTheme="majorHAnsi" w:hAnsiTheme="majorHAnsi" w:cstheme="majorHAnsi"/>
        </w:rP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6-27-2021, LASA-SC)</w:t>
      </w:r>
    </w:p>
    <w:p w14:paraId="74CBC9C5" w14:textId="77777777" w:rsidR="000B7931" w:rsidRPr="001C34F2" w:rsidRDefault="000B7931" w:rsidP="000B7931">
      <w:pPr>
        <w:rPr>
          <w:rStyle w:val="StyleUnderline"/>
          <w:rFonts w:asciiTheme="majorHAnsi" w:hAnsiTheme="majorHAnsi" w:cstheme="majorHAnsi"/>
        </w:rPr>
      </w:pPr>
      <w:r w:rsidRPr="001C34F2">
        <w:rPr>
          <w:rStyle w:val="StyleUnderline"/>
          <w:rFonts w:asciiTheme="majorHAnsi" w:hAnsiTheme="majorHAnsi" w:cstheme="majorHAnsi"/>
        </w:rPr>
        <w:t>It was one small step for man, one giant leap for capitalism.</w:t>
      </w:r>
      <w:r w:rsidRPr="001C34F2">
        <w:rPr>
          <w:rFonts w:asciiTheme="majorHAnsi" w:hAnsiTheme="majorHAnsi" w:cstheme="majorHAnsi"/>
          <w:sz w:val="16"/>
        </w:rPr>
        <w:t xml:space="preserve"> Only three countries have ever launched human beings into orbit. This past weekend, </w:t>
      </w:r>
      <w:r w:rsidRPr="001C34F2">
        <w:rPr>
          <w:rStyle w:val="Emphasis"/>
          <w:rFonts w:asciiTheme="majorHAnsi" w:hAnsiTheme="majorHAnsi" w:cstheme="majorHAnsi"/>
        </w:rPr>
        <w:t>SpaceX became the first private company ever to do so</w:t>
      </w:r>
      <w:r w:rsidRPr="001C34F2">
        <w:rPr>
          <w:rFonts w:asciiTheme="majorHAnsi" w:hAnsiTheme="majorHAnsi" w:cstheme="majorHAnsi"/>
          <w:sz w:val="16"/>
        </w:rPr>
        <w:t xml:space="preserve">, when it sent its Crew Dragon capsule into space aboard its Falcon 9 rocket and docked with the International Space Station. </w:t>
      </w:r>
      <w:r w:rsidRPr="001C34F2">
        <w:rPr>
          <w:rStyle w:val="StyleUnderline"/>
          <w:rFonts w:asciiTheme="majorHAnsi" w:hAnsiTheme="majorHAnsi" w:cstheme="majorHAnsi"/>
        </w:rPr>
        <w:t>This was accomplished by a company Elon Musk started in 2002 in a California strip mall warehouse with just a dozen employees and a mariachi band</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At a time when our nation is debating the merits of socialism, </w:t>
      </w:r>
      <w:r w:rsidRPr="001C34F2">
        <w:rPr>
          <w:rStyle w:val="Emphasis"/>
          <w:rFonts w:asciiTheme="majorHAnsi" w:hAnsiTheme="majorHAnsi" w:cstheme="majorHAnsi"/>
          <w:highlight w:val="cyan"/>
        </w:rPr>
        <w:t>SpaceX</w:t>
      </w:r>
      <w:r w:rsidRPr="001C34F2">
        <w:rPr>
          <w:rStyle w:val="Emphasis"/>
          <w:rFonts w:asciiTheme="majorHAnsi" w:hAnsiTheme="majorHAnsi" w:cstheme="majorHAnsi"/>
        </w:rPr>
        <w:t xml:space="preserve"> has </w:t>
      </w:r>
      <w:r w:rsidRPr="001C34F2">
        <w:rPr>
          <w:rStyle w:val="Emphasis"/>
          <w:rFonts w:asciiTheme="majorHAnsi" w:hAnsiTheme="majorHAnsi" w:cstheme="majorHAnsi"/>
          <w:highlight w:val="cyan"/>
        </w:rPr>
        <w:t>given</w:t>
      </w:r>
      <w:r w:rsidRPr="001C34F2">
        <w:rPr>
          <w:rStyle w:val="Emphasis"/>
          <w:rFonts w:asciiTheme="majorHAnsi" w:hAnsiTheme="majorHAnsi" w:cstheme="majorHAnsi"/>
        </w:rPr>
        <w:t xml:space="preserve"> us an incredible </w:t>
      </w:r>
      <w:r w:rsidRPr="001C34F2">
        <w:rPr>
          <w:rStyle w:val="Emphasis"/>
          <w:rFonts w:asciiTheme="majorHAnsi" w:hAnsiTheme="majorHAnsi" w:cstheme="majorHAnsi"/>
          <w:highlight w:val="cyan"/>
        </w:rPr>
        <w:t>testament to the power of American free enterprise</w:t>
      </w:r>
      <w:r w:rsidRPr="001C34F2">
        <w:rPr>
          <w:rStyle w:val="Emphasis"/>
          <w:rFonts w:asciiTheme="majorHAnsi" w:hAnsiTheme="majorHAnsi" w:cstheme="majorHAnsi"/>
        </w:rPr>
        <w:t>.</w:t>
      </w:r>
      <w:r w:rsidRPr="001C34F2">
        <w:rPr>
          <w:rFonts w:asciiTheme="majorHAnsi" w:hAnsiTheme="majorHAnsi" w:cstheme="majorHAnsi"/>
          <w:sz w:val="16"/>
        </w:rPr>
        <w:t xml:space="preserve"> While the left is advocating unprecedented government intervention in almost every sector of the U.S. economy, from health care to energy, today </w:t>
      </w:r>
      <w:r w:rsidRPr="001C34F2">
        <w:rPr>
          <w:rStyle w:val="StyleUnderline"/>
          <w:rFonts w:asciiTheme="majorHAnsi" w:hAnsiTheme="majorHAnsi" w:cstheme="majorHAnsi"/>
        </w:rPr>
        <w:t>Americans are celebrating the successful privatization of space travel.</w:t>
      </w:r>
      <w:r w:rsidRPr="001C34F2">
        <w:rPr>
          <w:rFonts w:asciiTheme="majorHAnsi" w:hAnsiTheme="majorHAnsi" w:cstheme="majorHAnsi"/>
          <w:sz w:val="16"/>
        </w:rPr>
        <w:t xml:space="preserve"> If you want to see the difference between what government and private enterprise can do, consider: </w:t>
      </w:r>
      <w:r w:rsidRPr="001C34F2">
        <w:rPr>
          <w:rStyle w:val="Emphasis"/>
          <w:rFonts w:asciiTheme="majorHAnsi" w:hAnsiTheme="majorHAnsi" w:cstheme="majorHAnsi"/>
        </w:rPr>
        <w:t xml:space="preserve">It </w:t>
      </w:r>
      <w:r w:rsidRPr="001C34F2">
        <w:rPr>
          <w:rStyle w:val="Emphasis"/>
          <w:rFonts w:asciiTheme="majorHAnsi" w:hAnsiTheme="majorHAnsi" w:cstheme="majorHAnsi"/>
          <w:highlight w:val="cyan"/>
        </w:rPr>
        <w:t>took a private company to give us the first</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space vehicle</w:t>
      </w:r>
      <w:r w:rsidRPr="001C34F2">
        <w:rPr>
          <w:rStyle w:val="Emphasis"/>
          <w:rFonts w:asciiTheme="majorHAnsi" w:hAnsiTheme="majorHAnsi" w:cstheme="majorHAnsi"/>
        </w:rPr>
        <w:t xml:space="preserv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1C34F2">
        <w:rPr>
          <w:rFonts w:asciiTheme="majorHAnsi" w:hAnsiTheme="majorHAnsi" w:cstheme="majorHAnsi"/>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cost to</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NASA for launching a man into space</w:t>
      </w:r>
      <w:r w:rsidRPr="001C34F2">
        <w:rPr>
          <w:rStyle w:val="StyleUnderline"/>
          <w:rFonts w:asciiTheme="majorHAnsi" w:hAnsiTheme="majorHAnsi" w:cstheme="majorHAnsi"/>
        </w:rPr>
        <w:t xml:space="preserve"> on the space shuttle orbiter </w:t>
      </w:r>
      <w:r w:rsidRPr="001C34F2">
        <w:rPr>
          <w:rStyle w:val="StyleUnderline"/>
          <w:rFonts w:asciiTheme="majorHAnsi" w:hAnsiTheme="majorHAnsi" w:cstheme="majorHAnsi"/>
          <w:highlight w:val="cyan"/>
        </w:rPr>
        <w:t>was $170 million</w:t>
      </w:r>
      <w:r w:rsidRPr="001C34F2">
        <w:rPr>
          <w:rStyle w:val="StyleUnderline"/>
          <w:rFonts w:asciiTheme="majorHAnsi" w:hAnsiTheme="majorHAnsi" w:cstheme="majorHAnsi"/>
        </w:rPr>
        <w:t xml:space="preserve"> per seat, </w:t>
      </w:r>
      <w:r w:rsidRPr="001C34F2">
        <w:rPr>
          <w:rStyle w:val="StyleUnderline"/>
          <w:rFonts w:asciiTheme="majorHAnsi" w:hAnsiTheme="majorHAnsi" w:cstheme="majorHAnsi"/>
          <w:highlight w:val="cyan"/>
        </w:rPr>
        <w:t>compared with just $60 million</w:t>
      </w:r>
      <w:r w:rsidRPr="001C34F2">
        <w:rPr>
          <w:rStyle w:val="StyleUnderline"/>
          <w:rFonts w:asciiTheme="majorHAnsi" w:hAnsiTheme="majorHAnsi" w:cstheme="majorHAnsi"/>
        </w:rPr>
        <w:t xml:space="preserve"> to $67 million </w:t>
      </w:r>
      <w:r w:rsidRPr="001C34F2">
        <w:rPr>
          <w:rStyle w:val="StyleUnderline"/>
          <w:rFonts w:asciiTheme="majorHAnsi" w:hAnsiTheme="majorHAnsi" w:cstheme="majorHAnsi"/>
          <w:highlight w:val="cyan"/>
        </w:rPr>
        <w:t>on the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Dragon</w:t>
      </w:r>
      <w:r w:rsidRPr="001C34F2">
        <w:rPr>
          <w:rStyle w:val="StyleUnderline"/>
          <w:rFonts w:asciiTheme="majorHAnsi" w:hAnsiTheme="majorHAnsi" w:cstheme="majorHAnsi"/>
        </w:rPr>
        <w:t xml:space="preserve"> capsule.</w:t>
      </w:r>
      <w:r w:rsidRPr="001C34F2">
        <w:rPr>
          <w:rFonts w:asciiTheme="majorHAnsi" w:hAnsiTheme="majorHAnsi" w:cstheme="majorHAnsi"/>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1C34F2">
        <w:rPr>
          <w:rStyle w:val="StyleUnderline"/>
          <w:rFonts w:asciiTheme="majorHAnsi" w:hAnsiTheme="majorHAnsi" w:cstheme="majorHAnsi"/>
          <w:highlight w:val="cyan"/>
        </w:rPr>
        <w:t>SpaceX did it in six years</w:t>
      </w:r>
      <w:r w:rsidRPr="001C34F2">
        <w:rPr>
          <w:rStyle w:val="StyleUnderline"/>
          <w:rFonts w:asciiTheme="majorHAnsi" w:hAnsiTheme="majorHAnsi" w:cstheme="majorHAnsi"/>
        </w:rPr>
        <w:t xml:space="preserve"> — </w:t>
      </w:r>
      <w:r w:rsidRPr="001C34F2">
        <w:rPr>
          <w:rStyle w:val="StyleUnderline"/>
          <w:rFonts w:asciiTheme="majorHAnsi" w:hAnsiTheme="majorHAnsi" w:cstheme="majorHAnsi"/>
          <w:highlight w:val="cyan"/>
        </w:rPr>
        <w:t>far faster</w:t>
      </w:r>
      <w:r w:rsidRPr="001C34F2">
        <w:rPr>
          <w:rStyle w:val="StyleUnderline"/>
          <w:rFonts w:asciiTheme="majorHAnsi" w:hAnsiTheme="majorHAnsi" w:cstheme="majorHAnsi"/>
        </w:rPr>
        <w:t xml:space="preserve"> than the time it took to develop the space shuttle</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private sector does it better, cheaper, </w:t>
      </w:r>
      <w:proofErr w:type="gramStart"/>
      <w:r w:rsidRPr="001C34F2">
        <w:rPr>
          <w:rStyle w:val="StyleUnderline"/>
          <w:rFonts w:asciiTheme="majorHAnsi" w:hAnsiTheme="majorHAnsi" w:cstheme="majorHAnsi"/>
        </w:rPr>
        <w:t>faster</w:t>
      </w:r>
      <w:proofErr w:type="gramEnd"/>
      <w:r w:rsidRPr="001C34F2">
        <w:rPr>
          <w:rStyle w:val="StyleUnderline"/>
          <w:rFonts w:asciiTheme="majorHAnsi" w:hAnsiTheme="majorHAnsi" w:cstheme="majorHAnsi"/>
        </w:rPr>
        <w:t xml:space="preserve"> and more efficiently than government. Why? </w:t>
      </w:r>
      <w:r w:rsidRPr="001C34F2">
        <w:rPr>
          <w:rStyle w:val="Emphasis"/>
          <w:rFonts w:asciiTheme="majorHAnsi" w:hAnsiTheme="majorHAnsi" w:cstheme="majorHAnsi"/>
        </w:rPr>
        <w:t xml:space="preserve">Competition. </w:t>
      </w:r>
      <w:r w:rsidRPr="001C34F2">
        <w:rPr>
          <w:rFonts w:asciiTheme="majorHAnsi" w:hAnsiTheme="majorHAnsi" w:cstheme="majorHAnsi"/>
          <w:sz w:val="16"/>
        </w:rPr>
        <w:t xml:space="preserve">Today, SpaceX </w:t>
      </w:r>
      <w:proofErr w:type="gramStart"/>
      <w:r w:rsidRPr="001C34F2">
        <w:rPr>
          <w:rFonts w:asciiTheme="majorHAnsi" w:hAnsiTheme="majorHAnsi" w:cstheme="majorHAnsi"/>
          <w:sz w:val="16"/>
        </w:rPr>
        <w:t>has to</w:t>
      </w:r>
      <w:proofErr w:type="gramEnd"/>
      <w:r w:rsidRPr="001C34F2">
        <w:rPr>
          <w:rFonts w:asciiTheme="majorHAnsi" w:hAnsiTheme="majorHAnsi" w:cstheme="majorHAnsi"/>
          <w:sz w:val="16"/>
        </w:rPr>
        <w:t xml:space="preserve">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1C34F2">
        <w:rPr>
          <w:rStyle w:val="StyleUnderline"/>
          <w:rFonts w:asciiTheme="majorHAnsi" w:hAnsiTheme="majorHAnsi" w:cstheme="majorHAnsi"/>
        </w:rPr>
        <w:t xml:space="preserve">In the race to put the first privately launched man into orbit, upstart SpaceX had to beat aerospace behemoth Boeing and its </w:t>
      </w:r>
      <w:proofErr w:type="spellStart"/>
      <w:r w:rsidRPr="001C34F2">
        <w:rPr>
          <w:rStyle w:val="StyleUnderline"/>
          <w:rFonts w:asciiTheme="majorHAnsi" w:hAnsiTheme="majorHAnsi" w:cstheme="majorHAnsi"/>
        </w:rPr>
        <w:t>Starliner</w:t>
      </w:r>
      <w:proofErr w:type="spellEnd"/>
      <w:r w:rsidRPr="001C34F2">
        <w:rPr>
          <w:rStyle w:val="StyleUnderline"/>
          <w:rFonts w:asciiTheme="majorHAnsi" w:hAnsiTheme="majorHAnsi" w:cstheme="majorHAnsi"/>
        </w:rPr>
        <w:t xml:space="preserve"> capsule to the punch</w:t>
      </w:r>
      <w:r w:rsidRPr="001C34F2">
        <w:rPr>
          <w:rFonts w:asciiTheme="majorHAnsi" w:hAnsiTheme="majorHAnsi" w:cstheme="majorHAnsi"/>
          <w:sz w:val="16"/>
        </w:rPr>
        <w:t xml:space="preserve">. It did so — for more than $1 billion less than its competitor. </w:t>
      </w:r>
      <w:r w:rsidRPr="001C34F2">
        <w:rPr>
          <w:rStyle w:val="Emphasis"/>
          <w:rFonts w:asciiTheme="majorHAnsi" w:hAnsiTheme="majorHAnsi" w:cstheme="majorHAnsi"/>
        </w:rPr>
        <w:t xml:space="preserve">That </w:t>
      </w:r>
      <w:r w:rsidRPr="001C34F2">
        <w:rPr>
          <w:rStyle w:val="Emphasis"/>
          <w:rFonts w:asciiTheme="majorHAnsi" w:hAnsiTheme="majorHAnsi" w:cstheme="majorHAnsi"/>
          <w:highlight w:val="cyan"/>
        </w:rPr>
        <w:t>spirit of competition</w:t>
      </w:r>
      <w:r w:rsidRPr="001C34F2">
        <w:rPr>
          <w:rStyle w:val="Emphasis"/>
          <w:rFonts w:asciiTheme="majorHAnsi" w:hAnsiTheme="majorHAnsi" w:cstheme="majorHAnsi"/>
        </w:rPr>
        <w:t xml:space="preserve"> and innovation will </w:t>
      </w:r>
      <w:r w:rsidRPr="001C34F2">
        <w:rPr>
          <w:rStyle w:val="Emphasis"/>
          <w:rFonts w:asciiTheme="majorHAnsi" w:hAnsiTheme="majorHAnsi" w:cstheme="majorHAnsi"/>
          <w:highlight w:val="cyan"/>
        </w:rPr>
        <w:t>revolutionize</w:t>
      </w:r>
      <w:r w:rsidRPr="001C34F2">
        <w:rPr>
          <w:rStyle w:val="Emphasis"/>
          <w:rFonts w:asciiTheme="majorHAnsi" w:hAnsiTheme="majorHAnsi" w:cstheme="majorHAnsi"/>
        </w:rPr>
        <w:t xml:space="preserve"> space </w:t>
      </w:r>
      <w:r w:rsidRPr="001C34F2">
        <w:rPr>
          <w:rStyle w:val="Emphasis"/>
          <w:rFonts w:asciiTheme="majorHAnsi" w:hAnsiTheme="majorHAnsi" w:cstheme="majorHAnsi"/>
          <w:highlight w:val="cyan"/>
        </w:rPr>
        <w:t>travel</w:t>
      </w:r>
      <w:r w:rsidRPr="001C34F2">
        <w:rPr>
          <w:rStyle w:val="Emphasis"/>
          <w:rFonts w:asciiTheme="majorHAnsi" w:hAnsiTheme="majorHAnsi" w:cstheme="majorHAnsi"/>
        </w:rPr>
        <w:t xml:space="preserve"> in the years ahead</w:t>
      </w:r>
      <w:r w:rsidRPr="001C34F2">
        <w:rPr>
          <w:rFonts w:asciiTheme="majorHAnsi" w:hAnsiTheme="majorHAnsi" w:cstheme="majorHAnsi"/>
          <w:sz w:val="16"/>
        </w:rPr>
        <w:t xml:space="preserve">. Indeed, Musk has his sights set far beyond Earth orbit. </w:t>
      </w:r>
      <w:r w:rsidRPr="001C34F2">
        <w:rPr>
          <w:rStyle w:val="StyleUnderline"/>
          <w:rFonts w:asciiTheme="majorHAnsi" w:hAnsiTheme="majorHAnsi" w:cstheme="majorHAnsi"/>
        </w:rPr>
        <w:t xml:space="preserve">Already, </w:t>
      </w:r>
      <w:r w:rsidRPr="001C34F2">
        <w:rPr>
          <w:rStyle w:val="StyleUnderline"/>
          <w:rFonts w:asciiTheme="majorHAnsi" w:hAnsiTheme="majorHAnsi" w:cstheme="majorHAnsi"/>
          <w:highlight w:val="cyan"/>
        </w:rPr>
        <w:t>SpaceX</w:t>
      </w:r>
      <w:r w:rsidRPr="001C34F2">
        <w:rPr>
          <w:rStyle w:val="StyleUnderline"/>
          <w:rFonts w:asciiTheme="majorHAnsi" w:hAnsiTheme="majorHAnsi" w:cstheme="majorHAnsi"/>
        </w:rPr>
        <w:t xml:space="preserve"> is </w:t>
      </w:r>
      <w:r w:rsidRPr="001C34F2">
        <w:rPr>
          <w:rStyle w:val="StyleUnderline"/>
          <w:rFonts w:asciiTheme="majorHAnsi" w:hAnsiTheme="majorHAnsi" w:cstheme="majorHAnsi"/>
          <w:highlight w:val="cyan"/>
        </w:rPr>
        <w:t>working on a</w:t>
      </w:r>
      <w:r w:rsidRPr="001C34F2">
        <w:rPr>
          <w:rStyle w:val="StyleUnderline"/>
          <w:rFonts w:asciiTheme="majorHAnsi" w:hAnsiTheme="majorHAnsi" w:cstheme="majorHAnsi"/>
        </w:rPr>
        <w:t xml:space="preserve"> much larger version of the Falcon 9 reusable rocket called Super Heavy that will carry a deep-space capsule named </w:t>
      </w:r>
      <w:r w:rsidRPr="001C34F2">
        <w:rPr>
          <w:rStyle w:val="StyleUnderline"/>
          <w:rFonts w:asciiTheme="majorHAnsi" w:hAnsiTheme="majorHAnsi" w:cstheme="majorHAnsi"/>
          <w:highlight w:val="cyan"/>
        </w:rPr>
        <w:t xml:space="preserve">Starship </w:t>
      </w:r>
      <w:r w:rsidRPr="001C34F2">
        <w:rPr>
          <w:rStyle w:val="StyleUnderline"/>
          <w:rFonts w:asciiTheme="majorHAnsi" w:hAnsiTheme="majorHAnsi" w:cstheme="majorHAnsi"/>
        </w:rPr>
        <w:t xml:space="preserve">capable of carrying up </w:t>
      </w:r>
      <w:r w:rsidRPr="001C34F2">
        <w:rPr>
          <w:rStyle w:val="StyleUnderline"/>
          <w:rFonts w:asciiTheme="majorHAnsi" w:hAnsiTheme="majorHAnsi" w:cstheme="majorHAnsi"/>
          <w:highlight w:val="cyan"/>
        </w:rPr>
        <w:t>to</w:t>
      </w:r>
      <w:r w:rsidRPr="001C34F2">
        <w:rPr>
          <w:rStyle w:val="StyleUnderline"/>
          <w:rFonts w:asciiTheme="majorHAnsi" w:hAnsiTheme="majorHAnsi" w:cstheme="majorHAnsi"/>
        </w:rPr>
        <w:t xml:space="preserve"> 100 people to the moon and eventually to Mars.</w:t>
      </w:r>
      <w:r w:rsidRPr="001C34F2">
        <w:rPr>
          <w:rFonts w:asciiTheme="majorHAnsi" w:hAnsiTheme="majorHAnsi" w:cstheme="majorHAnsi"/>
          <w:sz w:val="16"/>
        </w:rPr>
        <w:t xml:space="preserve"> Musk’s goal — the reason he founded SpaceX — is to </w:t>
      </w:r>
      <w:r w:rsidRPr="001C34F2">
        <w:rPr>
          <w:rStyle w:val="Emphasis"/>
          <w:rFonts w:asciiTheme="majorHAnsi" w:hAnsiTheme="majorHAnsi" w:cstheme="majorHAnsi"/>
          <w:highlight w:val="cyan"/>
        </w:rPr>
        <w:t xml:space="preserve">colonize Mars </w:t>
      </w:r>
      <w:r w:rsidRPr="001C34F2">
        <w:rPr>
          <w:rStyle w:val="Emphasis"/>
          <w:rFonts w:asciiTheme="majorHAnsi" w:hAnsiTheme="majorHAnsi" w:cstheme="majorHAnsi"/>
        </w:rPr>
        <w:t>and make humanity a multiplanetary species</w:t>
      </w:r>
      <w:r w:rsidRPr="001C34F2">
        <w:rPr>
          <w:rStyle w:val="StyleUnderline"/>
          <w:rFonts w:asciiTheme="majorHAnsi" w:hAnsiTheme="majorHAnsi" w:cstheme="majorHAnsi"/>
        </w:rPr>
        <w:t>. He has set a goal of founding a million-person city on Mars by 2050 complete with iron foundries and pizza joints</w:t>
      </w:r>
      <w:r w:rsidRPr="001C34F2">
        <w:rPr>
          <w:rFonts w:asciiTheme="majorHAnsi" w:hAnsiTheme="majorHAnsi" w:cstheme="majorHAnsi"/>
          <w:sz w:val="16"/>
        </w:rPr>
        <w:t xml:space="preserve">. Can it be done? Who </w:t>
      </w:r>
      <w:proofErr w:type="gramStart"/>
      <w:r w:rsidRPr="001C34F2">
        <w:rPr>
          <w:rFonts w:asciiTheme="majorHAnsi" w:hAnsiTheme="majorHAnsi" w:cstheme="majorHAnsi"/>
          <w:sz w:val="16"/>
        </w:rPr>
        <w:t>knows.</w:t>
      </w:r>
      <w:proofErr w:type="gramEnd"/>
      <w:r w:rsidRPr="001C34F2">
        <w:rPr>
          <w:rFonts w:asciiTheme="majorHAnsi" w:hAnsiTheme="majorHAnsi" w:cstheme="majorHAnsi"/>
          <w:sz w:val="16"/>
        </w:rPr>
        <w:t xml:space="preserve"> But this much is certain: </w:t>
      </w:r>
      <w:r w:rsidRPr="001C34F2">
        <w:rPr>
          <w:rStyle w:val="Emphasis"/>
          <w:rFonts w:asciiTheme="majorHAnsi" w:hAnsiTheme="majorHAnsi" w:cstheme="majorHAnsi"/>
        </w:rPr>
        <w:t>Private-sector innovation is opening the door to a new era of space exploration.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Wouldn’t it be ironic if, just as capitalism is </w:t>
      </w:r>
      <w:r w:rsidRPr="001C34F2">
        <w:rPr>
          <w:rStyle w:val="StyleUnderline"/>
          <w:rFonts w:asciiTheme="majorHAnsi" w:hAnsiTheme="majorHAnsi" w:cstheme="majorHAnsi"/>
        </w:rPr>
        <w:lastRenderedPageBreak/>
        <w:t>allowing us to explore the farthest reaches of our solar system, Americans decided to embrace socialism back here on Earth?</w:t>
      </w:r>
    </w:p>
    <w:p w14:paraId="49088A18" w14:textId="77777777" w:rsidR="000B7931" w:rsidRPr="001C34F2" w:rsidRDefault="000B7931" w:rsidP="000B7931">
      <w:pPr>
        <w:rPr>
          <w:rStyle w:val="Emphasis"/>
          <w:rFonts w:asciiTheme="majorHAnsi" w:hAnsiTheme="majorHAnsi" w:cstheme="majorHAnsi"/>
          <w:b w:val="0"/>
          <w:iCs w:val="0"/>
        </w:rPr>
      </w:pPr>
    </w:p>
    <w:p w14:paraId="67A69A8D" w14:textId="77777777" w:rsidR="000B7931" w:rsidRPr="001C34F2" w:rsidRDefault="000B7931" w:rsidP="000B7931">
      <w:pPr>
        <w:pStyle w:val="Heading4"/>
        <w:rPr>
          <w:rFonts w:asciiTheme="majorHAnsi" w:hAnsiTheme="majorHAnsi" w:cstheme="majorHAnsi"/>
        </w:rPr>
      </w:pPr>
      <w:r w:rsidRPr="001C34F2">
        <w:rPr>
          <w:rFonts w:asciiTheme="majorHAnsi" w:hAnsiTheme="majorHAnsi" w:cstheme="majorHAnsi"/>
        </w:rPr>
        <w:t>That solves every impact</w:t>
      </w:r>
    </w:p>
    <w:p w14:paraId="7D83F946" w14:textId="77777777" w:rsidR="000B7931" w:rsidRPr="001C34F2" w:rsidRDefault="000B7931" w:rsidP="000B7931">
      <w:pPr>
        <w:rPr>
          <w:rFonts w:asciiTheme="majorHAnsi" w:hAnsiTheme="majorHAnsi" w:cstheme="majorHAnsi"/>
        </w:rPr>
      </w:pPr>
      <w:r w:rsidRPr="001C34F2">
        <w:rPr>
          <w:rStyle w:val="Style13ptBold"/>
          <w:rFonts w:asciiTheme="majorHAnsi" w:hAnsiTheme="majorHAnsi" w:cstheme="majorHAnsi"/>
        </w:rPr>
        <w:t>Drake '16</w:t>
      </w:r>
      <w:r w:rsidRPr="001C34F2">
        <w:rPr>
          <w:rFonts w:asciiTheme="majorHAnsi" w:hAnsiTheme="majorHAnsi" w:cstheme="majorHAnsi"/>
        </w:rPr>
        <w:t xml:space="preserve"> – a science journalist and contributing writer at National Geographic. She earned an A.B. in biology, psychology, and dance at Cornell University, worked in a clinical </w:t>
      </w:r>
      <w:proofErr w:type="gramStart"/>
      <w:r w:rsidRPr="001C34F2">
        <w:rPr>
          <w:rFonts w:asciiTheme="majorHAnsi" w:hAnsiTheme="majorHAnsi" w:cstheme="majorHAnsi"/>
        </w:rPr>
        <w:t>genetics</w:t>
      </w:r>
      <w:proofErr w:type="gramEnd"/>
      <w:r w:rsidRPr="001C34F2">
        <w:rPr>
          <w:rFonts w:asciiTheme="majorHAnsi" w:hAnsiTheme="majorHAnsi" w:cstheme="majorHAnsi"/>
        </w:rPr>
        <w:t xml:space="preserve"> lab at The Johns Hopkins University School of Medicine, then returned to Cornell for her Ph.D. in genetics and development. (</w:t>
      </w:r>
      <w:proofErr w:type="spellStart"/>
      <w:r w:rsidRPr="001C34F2">
        <w:rPr>
          <w:rFonts w:asciiTheme="majorHAnsi" w:hAnsiTheme="majorHAnsi" w:cstheme="majorHAnsi"/>
        </w:rPr>
        <w:t>Bynadia</w:t>
      </w:r>
      <w:proofErr w:type="spellEnd"/>
      <w:r w:rsidRPr="001C34F2">
        <w:rPr>
          <w:rFonts w:asciiTheme="majorHAnsi" w:hAnsiTheme="majorHAnsi" w:cstheme="majorHAnsi"/>
        </w:rPr>
        <w:t>, "Elon Musk: A Million Humans Could Live on Mars By the 2060s," Science, 9-27-2016, https://www.nationalgeographic.com/science/article/elon-musk-spacex-exploring-mars-planets-space-science, Accessed 6-22-2021, LASA-SC)</w:t>
      </w:r>
    </w:p>
    <w:p w14:paraId="4AFEDB67" w14:textId="77777777" w:rsidR="000B7931" w:rsidRPr="001C34F2" w:rsidRDefault="000B7931" w:rsidP="000B7931">
      <w:pPr>
        <w:rPr>
          <w:rFonts w:asciiTheme="majorHAnsi" w:hAnsiTheme="majorHAnsi" w:cstheme="majorHAnsi"/>
          <w:sz w:val="16"/>
        </w:rPr>
      </w:pPr>
      <w:r w:rsidRPr="001C34F2">
        <w:rPr>
          <w:rFonts w:asciiTheme="majorHAnsi" w:hAnsiTheme="majorHAnsi" w:cstheme="majorHAnsi"/>
          <w:sz w:val="16"/>
        </w:rPr>
        <w:t xml:space="preserve">In perhaps the most eagerly anticipated aerospace announcement of the year, </w:t>
      </w:r>
      <w:r w:rsidRPr="001C34F2">
        <w:rPr>
          <w:rStyle w:val="StyleUnderline"/>
          <w:rFonts w:asciiTheme="majorHAnsi" w:hAnsiTheme="majorHAnsi" w:cstheme="majorHAnsi"/>
        </w:rPr>
        <w:t>SpaceX</w:t>
      </w:r>
      <w:r w:rsidRPr="001C34F2">
        <w:rPr>
          <w:rFonts w:asciiTheme="majorHAnsi" w:hAnsiTheme="majorHAnsi" w:cstheme="majorHAnsi"/>
        </w:rPr>
        <w:t xml:space="preserve"> </w:t>
      </w:r>
      <w:r w:rsidRPr="001C34F2">
        <w:rPr>
          <w:rFonts w:asciiTheme="majorHAnsi" w:hAnsiTheme="majorHAnsi" w:cstheme="majorHAnsi"/>
          <w:sz w:val="16"/>
          <w:szCs w:val="16"/>
        </w:rPr>
        <w:t xml:space="preserve">founder </w:t>
      </w:r>
      <w:r w:rsidRPr="001C34F2">
        <w:rPr>
          <w:rFonts w:asciiTheme="majorHAnsi" w:hAnsiTheme="majorHAnsi" w:cstheme="majorHAnsi"/>
          <w:sz w:val="16"/>
        </w:rPr>
        <w:t xml:space="preserve">Elon Musk has </w:t>
      </w:r>
      <w:r w:rsidRPr="001C34F2">
        <w:rPr>
          <w:rStyle w:val="StyleUnderline"/>
          <w:rFonts w:asciiTheme="majorHAnsi" w:hAnsiTheme="majorHAnsi" w:cstheme="majorHAnsi"/>
        </w:rPr>
        <w:t>revealed</w:t>
      </w:r>
      <w:r w:rsidRPr="001C34F2">
        <w:rPr>
          <w:rFonts w:asciiTheme="majorHAnsi" w:hAnsiTheme="majorHAnsi" w:cstheme="majorHAnsi"/>
          <w:sz w:val="16"/>
        </w:rPr>
        <w:t xml:space="preserve"> his </w:t>
      </w:r>
      <w:r w:rsidRPr="001C34F2">
        <w:rPr>
          <w:rStyle w:val="StyleUnderline"/>
          <w:rFonts w:asciiTheme="majorHAnsi" w:hAnsiTheme="majorHAnsi" w:cstheme="majorHAnsi"/>
        </w:rPr>
        <w:t>grand plan for</w:t>
      </w:r>
      <w:r w:rsidRPr="001C34F2">
        <w:rPr>
          <w:rFonts w:asciiTheme="majorHAnsi" w:hAnsiTheme="majorHAnsi" w:cstheme="majorHAnsi"/>
          <w:sz w:val="16"/>
        </w:rPr>
        <w:t xml:space="preserve"> </w:t>
      </w:r>
      <w:r w:rsidRPr="001C34F2">
        <w:rPr>
          <w:rStyle w:val="Emphasis"/>
          <w:rFonts w:asciiTheme="majorHAnsi" w:hAnsiTheme="majorHAnsi" w:cstheme="majorHAnsi"/>
        </w:rPr>
        <w:t>establishing a human settlement on Mars.</w:t>
      </w:r>
      <w:r w:rsidRPr="001C34F2">
        <w:rPr>
          <w:rFonts w:asciiTheme="majorHAnsi" w:hAnsiTheme="majorHAnsi" w:cstheme="majorHAnsi"/>
          <w:sz w:val="16"/>
        </w:rPr>
        <w:t xml:space="preserve"> In short, Musk thinks </w:t>
      </w:r>
      <w:r w:rsidRPr="001C34F2">
        <w:rPr>
          <w:rStyle w:val="StyleUnderline"/>
          <w:rFonts w:asciiTheme="majorHAnsi" w:hAnsiTheme="majorHAnsi" w:cstheme="majorHAnsi"/>
        </w:rPr>
        <w:t>it’s possible to begin shuttling thousands of people between Earth</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and our smaller, redder neighbor sometime </w:t>
      </w:r>
      <w:r w:rsidRPr="001C34F2">
        <w:rPr>
          <w:rStyle w:val="StyleUnderline"/>
          <w:rFonts w:asciiTheme="majorHAnsi" w:hAnsiTheme="majorHAnsi" w:cstheme="majorHAnsi"/>
          <w:highlight w:val="cyan"/>
        </w:rPr>
        <w:t>within</w:t>
      </w:r>
      <w:r w:rsidRPr="001C34F2">
        <w:rPr>
          <w:rStyle w:val="StyleUnderline"/>
          <w:rFonts w:asciiTheme="majorHAnsi" w:hAnsiTheme="majorHAnsi" w:cstheme="majorHAnsi"/>
        </w:rPr>
        <w:t xml:space="preserve"> the next decade or so</w:t>
      </w:r>
      <w:r w:rsidRPr="001C34F2">
        <w:rPr>
          <w:rFonts w:asciiTheme="majorHAnsi" w:hAnsiTheme="majorHAnsi" w:cstheme="majorHAnsi"/>
          <w:sz w:val="16"/>
        </w:rPr>
        <w:t xml:space="preserve">. And not too long after that—perhaps </w:t>
      </w:r>
      <w:r w:rsidRPr="001C34F2">
        <w:rPr>
          <w:rStyle w:val="Emphasis"/>
          <w:rFonts w:asciiTheme="majorHAnsi" w:hAnsiTheme="majorHAnsi" w:cstheme="majorHAnsi"/>
          <w:highlight w:val="cyan"/>
        </w:rPr>
        <w:t>40</w:t>
      </w:r>
      <w:r w:rsidRPr="001C34F2">
        <w:rPr>
          <w:rFonts w:asciiTheme="majorHAnsi" w:hAnsiTheme="majorHAnsi" w:cstheme="majorHAnsi"/>
          <w:sz w:val="16"/>
        </w:rPr>
        <w:t xml:space="preserve"> or a hundred </w:t>
      </w:r>
      <w:r w:rsidRPr="001C34F2">
        <w:rPr>
          <w:rStyle w:val="Emphasis"/>
          <w:rFonts w:asciiTheme="majorHAnsi" w:hAnsiTheme="majorHAnsi" w:cstheme="majorHAnsi"/>
          <w:highlight w:val="cyan"/>
        </w:rPr>
        <w:t>years</w:t>
      </w:r>
      <w:r w:rsidRPr="001C34F2">
        <w:rPr>
          <w:rStyle w:val="Emphasis"/>
          <w:rFonts w:asciiTheme="majorHAnsi" w:hAnsiTheme="majorHAnsi" w:cstheme="majorHAnsi"/>
        </w:rPr>
        <w:t xml:space="preserve"> later</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 xml:space="preserve">Mars </w:t>
      </w:r>
      <w:r w:rsidRPr="001C34F2">
        <w:rPr>
          <w:rStyle w:val="StyleUnderline"/>
          <w:rFonts w:asciiTheme="majorHAnsi" w:hAnsiTheme="majorHAnsi" w:cstheme="majorHAnsi"/>
        </w:rPr>
        <w:t xml:space="preserve">could be </w:t>
      </w:r>
      <w:r w:rsidRPr="001C34F2">
        <w:rPr>
          <w:rStyle w:val="StyleUnderline"/>
          <w:rFonts w:asciiTheme="majorHAnsi" w:hAnsiTheme="majorHAnsi" w:cstheme="majorHAnsi"/>
          <w:highlight w:val="cyan"/>
        </w:rPr>
        <w:t xml:space="preserve">home to a </w:t>
      </w:r>
      <w:r w:rsidRPr="001C34F2">
        <w:rPr>
          <w:rStyle w:val="StyleUnderline"/>
          <w:rFonts w:asciiTheme="majorHAnsi" w:hAnsiTheme="majorHAnsi" w:cstheme="majorHAnsi"/>
        </w:rPr>
        <w:t xml:space="preserve">self-sustaining </w:t>
      </w:r>
      <w:r w:rsidRPr="001C34F2">
        <w:rPr>
          <w:rStyle w:val="StyleUnderline"/>
          <w:rFonts w:asciiTheme="majorHAnsi" w:hAnsiTheme="majorHAnsi" w:cstheme="majorHAnsi"/>
          <w:highlight w:val="cyan"/>
        </w:rPr>
        <w:t xml:space="preserve">colony of </w:t>
      </w:r>
      <w:r w:rsidRPr="001C34F2">
        <w:rPr>
          <w:rStyle w:val="Emphasis"/>
          <w:rFonts w:asciiTheme="majorHAnsi" w:hAnsiTheme="majorHAnsi" w:cstheme="majorHAnsi"/>
          <w:highlight w:val="cyan"/>
        </w:rPr>
        <w:t>a million people</w:t>
      </w:r>
      <w:r w:rsidRPr="001C34F2">
        <w:rPr>
          <w:rStyle w:val="Emphasis"/>
          <w:rFonts w:asciiTheme="majorHAnsi" w:hAnsiTheme="majorHAnsi" w:cstheme="majorHAnsi"/>
        </w:rPr>
        <w:t xml:space="preserve">. </w:t>
      </w:r>
      <w:r w:rsidRPr="001C34F2">
        <w:rPr>
          <w:rFonts w:asciiTheme="majorHAnsi" w:hAnsiTheme="majorHAnsi" w:cstheme="majorHAnsi"/>
          <w:sz w:val="16"/>
        </w:rPr>
        <w:t>“</w:t>
      </w:r>
      <w:r w:rsidRPr="001C34F2">
        <w:rPr>
          <w:rStyle w:val="StyleUnderline"/>
          <w:rFonts w:asciiTheme="majorHAnsi" w:hAnsiTheme="majorHAnsi" w:cstheme="majorHAnsi"/>
        </w:rPr>
        <w:t>This is not about everyone moving to Mars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this is about becoming multiplanetary</w:t>
      </w:r>
      <w:r w:rsidRPr="001C34F2">
        <w:rPr>
          <w:rFonts w:asciiTheme="majorHAnsi" w:hAnsiTheme="majorHAnsi" w:cstheme="majorHAnsi"/>
          <w:sz w:val="16"/>
        </w:rPr>
        <w:t xml:space="preserve">,” he said on September 27 at the International Astronautical Congress in Guadalajara, Mexico. “This is really about </w:t>
      </w:r>
      <w:r w:rsidRPr="001C34F2">
        <w:rPr>
          <w:rStyle w:val="StyleUnderline"/>
          <w:rFonts w:asciiTheme="majorHAnsi" w:hAnsiTheme="majorHAnsi" w:cstheme="majorHAnsi"/>
          <w:highlight w:val="cyan"/>
        </w:rPr>
        <w:t>minimizing existential risk</w:t>
      </w:r>
      <w:r w:rsidRPr="001C34F2">
        <w:rPr>
          <w:rStyle w:val="StyleUnderline"/>
          <w:rFonts w:asciiTheme="majorHAnsi" w:hAnsiTheme="majorHAnsi" w:cstheme="majorHAnsi"/>
        </w:rPr>
        <w:t xml:space="preserve"> and having a tremendous sense of adventure</w:t>
      </w:r>
      <w:r w:rsidRPr="001C34F2">
        <w:rPr>
          <w:rFonts w:asciiTheme="majorHAnsi" w:hAnsiTheme="majorHAnsi" w:cstheme="majorHAnsi"/>
          <w:sz w:val="16"/>
        </w:rPr>
        <w:t xml:space="preserve">.” Musk’s timeline sounds ambitious, and that's something he readily acknowledges. “I think </w:t>
      </w:r>
      <w:r w:rsidRPr="001C34F2">
        <w:rPr>
          <w:rStyle w:val="Emphasis"/>
          <w:rFonts w:asciiTheme="majorHAnsi" w:hAnsiTheme="majorHAnsi" w:cstheme="majorHAnsi"/>
        </w:rPr>
        <w:t>the technical outline of the plan is about right</w:t>
      </w:r>
      <w:r w:rsidRPr="001C34F2">
        <w:rPr>
          <w:rFonts w:asciiTheme="majorHAnsi" w:hAnsiTheme="majorHAnsi" w:cstheme="majorHAnsi"/>
          <w:sz w:val="16"/>
        </w:rPr>
        <w:t xml:space="preserve">. He also didn’t pretend that it was going to be easy and that they were going to do it in ten years,” </w:t>
      </w:r>
      <w:r w:rsidRPr="001C34F2">
        <w:rPr>
          <w:rStyle w:val="StyleUnderline"/>
          <w:rFonts w:asciiTheme="majorHAnsi" w:hAnsiTheme="majorHAnsi" w:cstheme="majorHAnsi"/>
        </w:rPr>
        <w:t>says</w:t>
      </w:r>
      <w:r w:rsidRPr="001C34F2">
        <w:rPr>
          <w:rFonts w:asciiTheme="majorHAnsi" w:hAnsiTheme="majorHAnsi" w:cstheme="majorHAnsi"/>
          <w:sz w:val="16"/>
        </w:rPr>
        <w:t xml:space="preserve"> Bobby Braun, </w:t>
      </w:r>
      <w:r w:rsidRPr="001C34F2">
        <w:rPr>
          <w:rStyle w:val="Emphasis"/>
          <w:rFonts w:asciiTheme="majorHAnsi" w:hAnsiTheme="majorHAnsi" w:cstheme="majorHAnsi"/>
        </w:rPr>
        <w:t>NASA’s former chief technologist</w:t>
      </w:r>
      <w:r w:rsidRPr="001C34F2">
        <w:rPr>
          <w:rFonts w:asciiTheme="majorHAnsi" w:hAnsiTheme="majorHAnsi" w:cstheme="majorHAnsi"/>
          <w:sz w:val="16"/>
        </w:rPr>
        <w:t xml:space="preserve"> </w:t>
      </w:r>
      <w:r w:rsidRPr="001C34F2">
        <w:rPr>
          <w:rStyle w:val="StyleUnderline"/>
          <w:rFonts w:asciiTheme="majorHAnsi" w:hAnsiTheme="majorHAnsi" w:cstheme="majorHAnsi"/>
        </w:rPr>
        <w:t>who’s now at Georgia Tech University.</w:t>
      </w:r>
      <w:r w:rsidRPr="001C34F2">
        <w:rPr>
          <w:rFonts w:asciiTheme="majorHAnsi" w:hAnsiTheme="majorHAnsi" w:cstheme="majorHAnsi"/>
          <w:sz w:val="16"/>
        </w:rPr>
        <w:t xml:space="preserve"> “I mean, who’s to say what’s possible in a hundred years?” And for those wondering whether we should go at all, the reason for Musk making Mars an imperative is simple. “</w:t>
      </w:r>
      <w:r w:rsidRPr="001C34F2">
        <w:rPr>
          <w:rStyle w:val="StyleUnderline"/>
          <w:rFonts w:asciiTheme="majorHAnsi" w:hAnsiTheme="majorHAnsi" w:cstheme="majorHAnsi"/>
        </w:rPr>
        <w:t>The future of humanity is</w:t>
      </w:r>
      <w:r w:rsidRPr="001C34F2">
        <w:rPr>
          <w:rFonts w:asciiTheme="majorHAnsi" w:hAnsiTheme="majorHAnsi" w:cstheme="majorHAnsi"/>
          <w:sz w:val="16"/>
        </w:rPr>
        <w:t xml:space="preserve"> fundamentally </w:t>
      </w:r>
      <w:r w:rsidRPr="001C34F2">
        <w:rPr>
          <w:rStyle w:val="StyleUnderline"/>
          <w:rFonts w:asciiTheme="majorHAnsi" w:hAnsiTheme="majorHAnsi" w:cstheme="majorHAnsi"/>
        </w:rPr>
        <w:t>going to bifurcate along one of two directions</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Either we</w:t>
      </w:r>
      <w:r w:rsidRPr="001C34F2">
        <w:rPr>
          <w:rStyle w:val="StyleUnderline"/>
          <w:rFonts w:asciiTheme="majorHAnsi" w:hAnsiTheme="majorHAnsi" w:cstheme="majorHAnsi"/>
        </w:rPr>
        <w:t xml:space="preserve">’re going to </w:t>
      </w:r>
      <w:r w:rsidRPr="001C34F2">
        <w:rPr>
          <w:rStyle w:val="StyleUnderline"/>
          <w:rFonts w:asciiTheme="majorHAnsi" w:hAnsiTheme="majorHAnsi" w:cstheme="majorHAnsi"/>
          <w:highlight w:val="cyan"/>
        </w:rPr>
        <w:t xml:space="preserve">become </w:t>
      </w:r>
      <w:r w:rsidRPr="001C34F2">
        <w:rPr>
          <w:rStyle w:val="Emphasis"/>
          <w:rFonts w:asciiTheme="majorHAnsi" w:hAnsiTheme="majorHAnsi" w:cstheme="majorHAnsi"/>
          <w:highlight w:val="cyan"/>
        </w:rPr>
        <w:t xml:space="preserve">a </w:t>
      </w:r>
      <w:proofErr w:type="spellStart"/>
      <w:r w:rsidRPr="001C34F2">
        <w:rPr>
          <w:rStyle w:val="Emphasis"/>
          <w:rFonts w:asciiTheme="majorHAnsi" w:hAnsiTheme="majorHAnsi" w:cstheme="majorHAnsi"/>
          <w:highlight w:val="cyan"/>
        </w:rPr>
        <w:t>multiplanet</w:t>
      </w:r>
      <w:proofErr w:type="spellEnd"/>
      <w:r w:rsidRPr="001C34F2">
        <w:rPr>
          <w:rStyle w:val="StyleUnderline"/>
          <w:rFonts w:asciiTheme="majorHAnsi" w:hAnsiTheme="majorHAnsi" w:cstheme="majorHAnsi"/>
          <w:highlight w:val="cyan"/>
        </w:rPr>
        <w:t xml:space="preserve"> species</w:t>
      </w:r>
      <w:r w:rsidRPr="001C34F2">
        <w:rPr>
          <w:rFonts w:asciiTheme="majorHAnsi" w:hAnsiTheme="majorHAnsi" w:cstheme="majorHAnsi"/>
          <w:sz w:val="16"/>
        </w:rPr>
        <w:t xml:space="preserve"> and a spacefaring civilization, </w:t>
      </w:r>
      <w:r w:rsidRPr="001C34F2">
        <w:rPr>
          <w:rStyle w:val="StyleUnderline"/>
          <w:rFonts w:asciiTheme="majorHAnsi" w:hAnsiTheme="majorHAnsi" w:cstheme="majorHAnsi"/>
          <w:highlight w:val="cyan"/>
        </w:rPr>
        <w:t>or we’re</w:t>
      </w:r>
      <w:r w:rsidRPr="001C34F2">
        <w:rPr>
          <w:rStyle w:val="StyleUnderline"/>
          <w:rFonts w:asciiTheme="majorHAnsi" w:hAnsiTheme="majorHAnsi" w:cstheme="majorHAnsi"/>
        </w:rPr>
        <w:t xml:space="preserve"> going be </w:t>
      </w:r>
      <w:r w:rsidRPr="001C34F2">
        <w:rPr>
          <w:rStyle w:val="StyleUnderline"/>
          <w:rFonts w:asciiTheme="majorHAnsi" w:hAnsiTheme="majorHAnsi" w:cstheme="majorHAnsi"/>
          <w:highlight w:val="cyan"/>
        </w:rPr>
        <w:t xml:space="preserve">stuck on one planet </w:t>
      </w:r>
      <w:r w:rsidRPr="001C34F2">
        <w:rPr>
          <w:rStyle w:val="Emphasis"/>
          <w:rFonts w:asciiTheme="majorHAnsi" w:hAnsiTheme="majorHAnsi" w:cstheme="majorHAnsi"/>
          <w:highlight w:val="cyan"/>
        </w:rPr>
        <w:t>until</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some</w:t>
      </w:r>
      <w:r w:rsidRPr="001C34F2">
        <w:rPr>
          <w:rStyle w:val="Emphasis"/>
          <w:rFonts w:asciiTheme="majorHAnsi" w:hAnsiTheme="majorHAnsi" w:cstheme="majorHAnsi"/>
        </w:rPr>
        <w:t xml:space="preserve"> eventual </w:t>
      </w:r>
      <w:r w:rsidRPr="001C34F2">
        <w:rPr>
          <w:rStyle w:val="Emphasis"/>
          <w:rFonts w:asciiTheme="majorHAnsi" w:hAnsiTheme="majorHAnsi" w:cstheme="majorHAnsi"/>
          <w:highlight w:val="cyan"/>
        </w:rPr>
        <w:t>extinction event</w:t>
      </w:r>
      <w:r w:rsidRPr="001C34F2">
        <w:rPr>
          <w:rFonts w:asciiTheme="majorHAnsi" w:hAnsiTheme="majorHAnsi" w:cstheme="majorHAnsi"/>
          <w:sz w:val="16"/>
        </w:rPr>
        <w:t>,” Musk told Ron Howard during an interview for National Geographic Channel’s MARS, a global event series that premieres worldwide on November 14. “For me to be excited and inspired about the future,</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cyan"/>
        </w:rPr>
        <w:t>it’s got to be the first option</w:t>
      </w:r>
      <w:r w:rsidRPr="001C34F2">
        <w:rPr>
          <w:rFonts w:asciiTheme="majorHAnsi" w:hAnsiTheme="majorHAnsi" w:cstheme="majorHAnsi"/>
          <w:sz w:val="16"/>
        </w:rPr>
        <w:t xml:space="preserve">. It’s got to be: We’re going to be a spacefaring civilization.” Mars Fleet Though he admitted his exact timeline is fuzzy, Musk thinks it’s possible </w:t>
      </w:r>
      <w:r w:rsidRPr="001C34F2">
        <w:rPr>
          <w:rStyle w:val="Emphasis"/>
          <w:rFonts w:asciiTheme="majorHAnsi" w:hAnsiTheme="majorHAnsi" w:cstheme="majorHAnsi"/>
        </w:rPr>
        <w:t>humans could begin flying to Mars by the mid-2020</w:t>
      </w:r>
      <w:r w:rsidRPr="001C34F2">
        <w:rPr>
          <w:rFonts w:asciiTheme="majorHAnsi" w:hAnsiTheme="majorHAnsi" w:cstheme="majorHAnsi"/>
          <w:sz w:val="16"/>
        </w:rPr>
        <w:t xml:space="preserve">s. And he thinks the plan for getting there will go something like this: It starts with </w:t>
      </w:r>
      <w:r w:rsidRPr="001C34F2">
        <w:rPr>
          <w:rStyle w:val="StyleUnderline"/>
          <w:rFonts w:asciiTheme="majorHAnsi" w:hAnsiTheme="majorHAnsi" w:cstheme="majorHAnsi"/>
        </w:rPr>
        <w:t xml:space="preserve">a </w:t>
      </w:r>
      <w:proofErr w:type="gramStart"/>
      <w:r w:rsidRPr="001C34F2">
        <w:rPr>
          <w:rStyle w:val="StyleUnderline"/>
          <w:rFonts w:asciiTheme="majorHAnsi" w:hAnsiTheme="majorHAnsi" w:cstheme="majorHAnsi"/>
        </w:rPr>
        <w:t>really big</w:t>
      </w:r>
      <w:proofErr w:type="gramEnd"/>
      <w:r w:rsidRPr="001C34F2">
        <w:rPr>
          <w:rStyle w:val="StyleUnderline"/>
          <w:rFonts w:asciiTheme="majorHAnsi" w:hAnsiTheme="majorHAnsi" w:cstheme="majorHAnsi"/>
        </w:rPr>
        <w:t xml:space="preserve"> rocket</w:t>
      </w:r>
      <w:r w:rsidRPr="001C34F2">
        <w:rPr>
          <w:rFonts w:asciiTheme="majorHAnsi" w:hAnsiTheme="majorHAnsi" w:cstheme="majorHAnsi"/>
          <w:sz w:val="16"/>
        </w:rPr>
        <w:t xml:space="preserve">, something at least 200 feet tall when fully assembled. In a simulation of what SpaceX calls its </w:t>
      </w:r>
      <w:r w:rsidRPr="001C34F2">
        <w:rPr>
          <w:rStyle w:val="Emphasis"/>
          <w:rFonts w:asciiTheme="majorHAnsi" w:hAnsiTheme="majorHAnsi" w:cstheme="majorHAnsi"/>
        </w:rPr>
        <w:t>Interplanetary Transport System</w:t>
      </w:r>
      <w:r w:rsidRPr="001C34F2">
        <w:rPr>
          <w:rFonts w:asciiTheme="majorHAnsi" w:hAnsiTheme="majorHAnsi" w:cstheme="majorHAnsi"/>
          <w:sz w:val="16"/>
        </w:rPr>
        <w:t xml:space="preserve">, a spacecraft loaded with astronauts will launch on top of a 39-foot-wide booster that produces a whopping 28 million pounds of thrust. </w:t>
      </w:r>
      <w:r w:rsidRPr="001C34F2">
        <w:rPr>
          <w:rStyle w:val="StyleUnderline"/>
          <w:rFonts w:asciiTheme="majorHAnsi" w:hAnsiTheme="majorHAnsi" w:cstheme="majorHAnsi"/>
        </w:rPr>
        <w:t>Using 42 Raptor engines, the booster will accelerate the assemblage to 5</w:t>
      </w:r>
      <w:r w:rsidRPr="001C34F2">
        <w:rPr>
          <w:rStyle w:val="Emphasis"/>
          <w:rFonts w:asciiTheme="majorHAnsi" w:hAnsiTheme="majorHAnsi" w:cstheme="majorHAnsi"/>
        </w:rPr>
        <w:t xml:space="preserve">,374 miles an hour. </w:t>
      </w:r>
      <w:r w:rsidRPr="001C34F2">
        <w:rPr>
          <w:rFonts w:asciiTheme="majorHAnsi" w:hAnsiTheme="majorHAnsi" w:cstheme="majorHAnsi"/>
          <w:sz w:val="16"/>
        </w:rPr>
        <w:t xml:space="preserve">Overall, the whole thing is </w:t>
      </w:r>
      <w:r w:rsidRPr="001C34F2">
        <w:rPr>
          <w:rStyle w:val="Emphasis"/>
          <w:rFonts w:asciiTheme="majorHAnsi" w:hAnsiTheme="majorHAnsi" w:cstheme="majorHAnsi"/>
        </w:rPr>
        <w:t>3.5 times more powerful</w:t>
      </w:r>
      <w:r w:rsidRPr="001C34F2">
        <w:rPr>
          <w:rFonts w:asciiTheme="majorHAnsi" w:hAnsiTheme="majorHAnsi" w:cstheme="majorHAnsi"/>
          <w:sz w:val="16"/>
        </w:rPr>
        <w:t xml:space="preserve"> </w:t>
      </w:r>
      <w:r w:rsidRPr="001C34F2">
        <w:rPr>
          <w:rStyle w:val="StyleUnderline"/>
          <w:rFonts w:asciiTheme="majorHAnsi" w:hAnsiTheme="majorHAnsi" w:cstheme="majorHAnsi"/>
        </w:rPr>
        <w:t>than NASA’s Saturn V</w:t>
      </w:r>
      <w:r w:rsidRPr="001C34F2">
        <w:rPr>
          <w:rFonts w:asciiTheme="majorHAnsi" w:hAnsiTheme="majorHAnsi" w:cstheme="majorHAnsi"/>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1C34F2">
        <w:rPr>
          <w:rStyle w:val="StyleUnderline"/>
          <w:rFonts w:asciiTheme="majorHAnsi" w:hAnsiTheme="majorHAnsi" w:cstheme="majorHAnsi"/>
        </w:rPr>
        <w:t>the booster would steer itself toward a soft landing back at the launch pad</w:t>
      </w:r>
      <w:r w:rsidRPr="001C34F2">
        <w:rPr>
          <w:rFonts w:asciiTheme="majorHAnsi" w:hAnsiTheme="majorHAnsi" w:cstheme="majorHAnsi"/>
          <w:sz w:val="16"/>
        </w:rPr>
        <w:t xml:space="preserve">, a feat that SpaceX rocket boosters have been doing for almost a year now. </w:t>
      </w:r>
      <w:r w:rsidRPr="001C34F2">
        <w:rPr>
          <w:rStyle w:val="StyleUnderline"/>
          <w:rFonts w:asciiTheme="majorHAnsi" w:hAnsiTheme="majorHAnsi" w:cstheme="majorHAnsi"/>
        </w:rPr>
        <w:t xml:space="preserve">Next, the booster would pick up a fuel tanker and carry that into orbit, where it would fuel the spaceship for its journey to Mars. </w:t>
      </w:r>
      <w:r w:rsidRPr="001C34F2">
        <w:rPr>
          <w:rFonts w:asciiTheme="majorHAnsi" w:hAnsiTheme="majorHAnsi" w:cstheme="majorHAnsi"/>
          <w:sz w:val="16"/>
        </w:rPr>
        <w:t xml:space="preserve">Once </w:t>
      </w:r>
      <w:proofErr w:type="spellStart"/>
      <w:r w:rsidRPr="001C34F2">
        <w:rPr>
          <w:rFonts w:asciiTheme="majorHAnsi" w:hAnsiTheme="majorHAnsi" w:cstheme="majorHAnsi"/>
          <w:sz w:val="16"/>
        </w:rPr>
        <w:t>en</w:t>
      </w:r>
      <w:proofErr w:type="spellEnd"/>
      <w:r w:rsidRPr="001C34F2">
        <w:rPr>
          <w:rFonts w:asciiTheme="majorHAnsi" w:hAnsiTheme="majorHAnsi" w:cstheme="majorHAnsi"/>
          <w:sz w:val="16"/>
        </w:rPr>
        <w:t xml:space="preserve"> route, that </w:t>
      </w:r>
      <w:r w:rsidRPr="001C34F2">
        <w:rPr>
          <w:rStyle w:val="Emphasis"/>
          <w:rFonts w:asciiTheme="majorHAnsi" w:hAnsiTheme="majorHAnsi" w:cstheme="majorHAnsi"/>
        </w:rPr>
        <w:t>spaceship would deploy solar panels to harvest energy from the sun</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and conserve valuable propellant for what promises to be an exciting landing on the Red Planet. </w:t>
      </w:r>
      <w:r w:rsidRPr="001C34F2">
        <w:rPr>
          <w:rFonts w:asciiTheme="majorHAnsi" w:hAnsiTheme="majorHAnsi" w:cstheme="majorHAnsi"/>
          <w:sz w:val="16"/>
        </w:rPr>
        <w:t>As Musk envisions it, fleets of these crew-carrying capsules will remain in Earth orbit until a favorable planetary alignment brings the two planets close together—something that happens every 26 months. “</w:t>
      </w:r>
      <w:r w:rsidRPr="001C34F2">
        <w:rPr>
          <w:rStyle w:val="StyleUnderline"/>
          <w:rFonts w:asciiTheme="majorHAnsi" w:hAnsiTheme="majorHAnsi" w:cstheme="majorHAnsi"/>
        </w:rPr>
        <w:t xml:space="preserve">We’d ultimately have upward of a thousand or more spaceships waiting in orbit. And </w:t>
      </w:r>
      <w:proofErr w:type="gramStart"/>
      <w:r w:rsidRPr="001C34F2">
        <w:rPr>
          <w:rStyle w:val="StyleUnderline"/>
          <w:rFonts w:asciiTheme="majorHAnsi" w:hAnsiTheme="majorHAnsi" w:cstheme="majorHAnsi"/>
        </w:rPr>
        <w:t>so</w:t>
      </w:r>
      <w:proofErr w:type="gramEnd"/>
      <w:r w:rsidRPr="001C34F2">
        <w:rPr>
          <w:rStyle w:val="StyleUnderline"/>
          <w:rFonts w:asciiTheme="majorHAnsi" w:hAnsiTheme="majorHAnsi" w:cstheme="majorHAnsi"/>
        </w:rPr>
        <w:t xml:space="preserve"> the Mars colonial fleet would depart </w:t>
      </w:r>
      <w:proofErr w:type="spellStart"/>
      <w:r w:rsidRPr="001C34F2">
        <w:rPr>
          <w:rStyle w:val="StyleUnderline"/>
          <w:rFonts w:asciiTheme="majorHAnsi" w:hAnsiTheme="majorHAnsi" w:cstheme="majorHAnsi"/>
        </w:rPr>
        <w:t>en</w:t>
      </w:r>
      <w:proofErr w:type="spellEnd"/>
      <w:r w:rsidRPr="001C34F2">
        <w:rPr>
          <w:rStyle w:val="StyleUnderline"/>
          <w:rFonts w:asciiTheme="majorHAnsi" w:hAnsiTheme="majorHAnsi" w:cstheme="majorHAnsi"/>
        </w:rPr>
        <w:t xml:space="preserve"> masse</w:t>
      </w:r>
      <w:r w:rsidRPr="001C34F2">
        <w:rPr>
          <w:rFonts w:asciiTheme="majorHAnsi" w:hAnsiTheme="majorHAnsi" w:cstheme="majorHAnsi"/>
          <w:sz w:val="16"/>
        </w:rPr>
        <w:t xml:space="preserve">,” Musk says. </w:t>
      </w:r>
      <w:r w:rsidRPr="001C34F2">
        <w:rPr>
          <w:rStyle w:val="Emphasis"/>
          <w:rFonts w:asciiTheme="majorHAnsi" w:hAnsiTheme="majorHAnsi" w:cstheme="majorHAnsi"/>
        </w:rPr>
        <w:t xml:space="preserve">The </w:t>
      </w:r>
      <w:r w:rsidRPr="001C34F2">
        <w:rPr>
          <w:rStyle w:val="Emphasis"/>
          <w:rFonts w:asciiTheme="majorHAnsi" w:hAnsiTheme="majorHAnsi" w:cstheme="majorHAnsi"/>
          <w:highlight w:val="cyan"/>
        </w:rPr>
        <w:t>key</w:t>
      </w:r>
      <w:r w:rsidRPr="001C34F2">
        <w:rPr>
          <w:rStyle w:val="Emphasis"/>
          <w:rFonts w:asciiTheme="majorHAnsi" w:hAnsiTheme="majorHAnsi" w:cstheme="majorHAnsi"/>
        </w:rPr>
        <w:t xml:space="preserve"> to his plan </w:t>
      </w:r>
      <w:r w:rsidRPr="001C34F2">
        <w:rPr>
          <w:rStyle w:val="Emphasis"/>
          <w:rFonts w:asciiTheme="majorHAnsi" w:hAnsiTheme="majorHAnsi" w:cstheme="majorHAnsi"/>
          <w:highlight w:val="cyan"/>
        </w:rPr>
        <w:t>is reusing</w:t>
      </w:r>
      <w:r w:rsidRPr="001C34F2">
        <w:rPr>
          <w:rStyle w:val="Emphasis"/>
          <w:rFonts w:asciiTheme="majorHAnsi" w:hAnsiTheme="majorHAnsi" w:cstheme="majorHAnsi"/>
        </w:rPr>
        <w:t xml:space="preserve"> the </w:t>
      </w:r>
      <w:r w:rsidRPr="001C34F2">
        <w:rPr>
          <w:rStyle w:val="Emphasis"/>
          <w:rFonts w:asciiTheme="majorHAnsi" w:hAnsiTheme="majorHAnsi" w:cstheme="majorHAnsi"/>
          <w:highlight w:val="cyan"/>
        </w:rPr>
        <w:t>various spaceships</w:t>
      </w:r>
      <w:r w:rsidRPr="001C34F2">
        <w:rPr>
          <w:rStyle w:val="Emphasis"/>
          <w:rFonts w:asciiTheme="majorHAnsi" w:hAnsiTheme="majorHAnsi" w:cstheme="majorHAnsi"/>
        </w:rPr>
        <w:t xml:space="preserve"> as much as possible</w:t>
      </w:r>
      <w:r w:rsidRPr="001C34F2">
        <w:rPr>
          <w:rFonts w:asciiTheme="majorHAnsi" w:hAnsiTheme="majorHAnsi" w:cstheme="majorHAnsi"/>
          <w:sz w:val="16"/>
        </w:rPr>
        <w:t>. “</w:t>
      </w:r>
      <w:r w:rsidRPr="001C34F2">
        <w:rPr>
          <w:rStyle w:val="StyleUnderline"/>
          <w:rFonts w:asciiTheme="majorHAnsi" w:hAnsiTheme="majorHAnsi" w:cstheme="majorHAnsi"/>
        </w:rPr>
        <w:t xml:space="preserve">I just </w:t>
      </w:r>
      <w:r w:rsidRPr="001C34F2">
        <w:rPr>
          <w:rStyle w:val="StyleUnderline"/>
          <w:rFonts w:asciiTheme="majorHAnsi" w:hAnsiTheme="majorHAnsi" w:cstheme="majorHAnsi"/>
        </w:rPr>
        <w:lastRenderedPageBreak/>
        <w:t xml:space="preserve">don’t think there’s any way to have a </w:t>
      </w:r>
      <w:r w:rsidRPr="001C34F2">
        <w:rPr>
          <w:rStyle w:val="StyleUnderline"/>
          <w:rFonts w:asciiTheme="majorHAnsi" w:hAnsiTheme="majorHAnsi" w:cstheme="majorHAnsi"/>
          <w:highlight w:val="cyan"/>
        </w:rPr>
        <w:t>self-sustaining Mars base</w:t>
      </w:r>
      <w:r w:rsidRPr="001C34F2">
        <w:rPr>
          <w:rStyle w:val="StyleUnderline"/>
          <w:rFonts w:asciiTheme="majorHAnsi" w:hAnsiTheme="majorHAnsi" w:cstheme="majorHAnsi"/>
        </w:rPr>
        <w:t xml:space="preserve"> without reusability. I think this is really fundamental</w:t>
      </w:r>
      <w:r w:rsidRPr="001C34F2">
        <w:rPr>
          <w:rFonts w:asciiTheme="majorHAnsi" w:hAnsiTheme="majorHAnsi" w:cstheme="majorHAnsi"/>
          <w:sz w:val="16"/>
        </w:rPr>
        <w:t xml:space="preserve">,” Musk says. “If wooden sailing ships in the old days were not reusable, I don’t think the United States would exist.” Musk anticipates being able to </w:t>
      </w:r>
      <w:r w:rsidRPr="001C34F2">
        <w:rPr>
          <w:rStyle w:val="Emphasis"/>
          <w:rFonts w:asciiTheme="majorHAnsi" w:hAnsiTheme="majorHAnsi" w:cstheme="majorHAnsi"/>
        </w:rPr>
        <w:t>use each rocket booster a thousand times</w:t>
      </w:r>
      <w:r w:rsidRPr="001C34F2">
        <w:rPr>
          <w:rFonts w:asciiTheme="majorHAnsi" w:hAnsiTheme="majorHAnsi" w:cstheme="majorHAnsi"/>
          <w:sz w:val="16"/>
        </w:rPr>
        <w:t xml:space="preserve">, </w:t>
      </w:r>
      <w:r w:rsidRPr="001C34F2">
        <w:rPr>
          <w:rStyle w:val="StyleUnderline"/>
          <w:rFonts w:asciiTheme="majorHAnsi" w:hAnsiTheme="majorHAnsi" w:cstheme="majorHAnsi"/>
        </w:rPr>
        <w:t>each tanker a hundred times, and each spaceship 12 times</w:t>
      </w:r>
      <w:r w:rsidRPr="001C34F2">
        <w:rPr>
          <w:rFonts w:asciiTheme="majorHAnsi" w:hAnsiTheme="majorHAnsi" w:cstheme="majorHAnsi"/>
          <w:sz w:val="16"/>
        </w:rPr>
        <w:t xml:space="preserve">. At the beginning, he imagines that maybe </w:t>
      </w:r>
      <w:r w:rsidRPr="001C34F2">
        <w:rPr>
          <w:rStyle w:val="Emphasis"/>
          <w:rFonts w:asciiTheme="majorHAnsi" w:hAnsiTheme="majorHAnsi" w:cstheme="majorHAnsi"/>
        </w:rPr>
        <w:t xml:space="preserve">a </w:t>
      </w:r>
      <w:r w:rsidRPr="001C34F2">
        <w:rPr>
          <w:rStyle w:val="Emphasis"/>
          <w:rFonts w:asciiTheme="majorHAnsi" w:hAnsiTheme="majorHAnsi" w:cstheme="majorHAnsi"/>
          <w:highlight w:val="cyan"/>
        </w:rPr>
        <w:t>hundred humans</w:t>
      </w:r>
      <w:r w:rsidRPr="001C34F2">
        <w:rPr>
          <w:rStyle w:val="Emphasis"/>
          <w:rFonts w:asciiTheme="majorHAnsi" w:hAnsiTheme="majorHAnsi" w:cstheme="majorHAnsi"/>
        </w:rPr>
        <w:t xml:space="preserve"> would be hitching a ride </w:t>
      </w:r>
      <w:r w:rsidRPr="001C34F2">
        <w:rPr>
          <w:rStyle w:val="Emphasis"/>
          <w:rFonts w:asciiTheme="majorHAnsi" w:hAnsiTheme="majorHAnsi" w:cstheme="majorHAnsi"/>
          <w:highlight w:val="cyan"/>
        </w:rPr>
        <w:t>on each ship</w:t>
      </w:r>
      <w:r w:rsidRPr="001C34F2">
        <w:rPr>
          <w:rFonts w:asciiTheme="majorHAnsi" w:hAnsiTheme="majorHAnsi" w:cstheme="majorHAnsi"/>
          <w:sz w:val="16"/>
        </w:rPr>
        <w:t xml:space="preserve">, with that number gradually increasing to more than 200. By his calculations, then, </w:t>
      </w:r>
      <w:r w:rsidRPr="001C34F2">
        <w:rPr>
          <w:rStyle w:val="StyleUnderline"/>
          <w:rFonts w:asciiTheme="majorHAnsi" w:hAnsiTheme="majorHAnsi" w:cstheme="majorHAnsi"/>
        </w:rPr>
        <w:t>putting a million people on Mars could take anywhere from 40 to a hundred years after the first ship launches.</w:t>
      </w:r>
      <w:r w:rsidRPr="001C34F2">
        <w:rPr>
          <w:rFonts w:asciiTheme="majorHAnsi" w:hAnsiTheme="majorHAnsi" w:cstheme="majorHAnsi"/>
          <w:sz w:val="16"/>
        </w:rPr>
        <w:t xml:space="preserve"> And, no, </w:t>
      </w:r>
      <w:r w:rsidRPr="001C34F2">
        <w:rPr>
          <w:rStyle w:val="Emphasis"/>
          <w:rFonts w:asciiTheme="majorHAnsi" w:hAnsiTheme="majorHAnsi" w:cstheme="majorHAnsi"/>
        </w:rPr>
        <w:t>it would not necessarily be a one-way trip</w:t>
      </w:r>
      <w:r w:rsidRPr="001C34F2">
        <w:rPr>
          <w:rFonts w:asciiTheme="majorHAnsi" w:hAnsiTheme="majorHAnsi" w:cstheme="majorHAnsi"/>
          <w:sz w:val="16"/>
        </w:rPr>
        <w:t xml:space="preserve">: “I think it’s very important to give people the option of returning,” Musk says. </w:t>
      </w:r>
      <w:r w:rsidRPr="001C34F2">
        <w:rPr>
          <w:rStyle w:val="Emphasis"/>
          <w:rFonts w:asciiTheme="majorHAnsi" w:hAnsiTheme="majorHAnsi" w:cstheme="majorHAnsi"/>
        </w:rPr>
        <w:t xml:space="preserve">Colonizing Mars </w:t>
      </w:r>
      <w:r w:rsidRPr="001C34F2">
        <w:rPr>
          <w:rFonts w:asciiTheme="majorHAnsi" w:hAnsiTheme="majorHAnsi" w:cstheme="majorHAnsi"/>
          <w:sz w:val="16"/>
        </w:rPr>
        <w:t xml:space="preserve">After landing a few cargo-carrying spacecraft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1C34F2">
        <w:rPr>
          <w:rFonts w:asciiTheme="majorHAnsi" w:hAnsiTheme="majorHAnsi" w:cstheme="majorHAnsi"/>
          <w:sz w:val="16"/>
        </w:rPr>
        <w:t>these spacecraft</w:t>
      </w:r>
      <w:proofErr w:type="gramEnd"/>
      <w:r w:rsidRPr="001C34F2">
        <w:rPr>
          <w:rFonts w:asciiTheme="majorHAnsi" w:hAnsiTheme="majorHAnsi" w:cstheme="majorHAnsi"/>
          <w:sz w:val="16"/>
        </w:rPr>
        <w:t xml:space="preserve"> will need: </w:t>
      </w:r>
      <w:r w:rsidRPr="001C34F2">
        <w:rPr>
          <w:rStyle w:val="StyleUnderline"/>
          <w:rFonts w:asciiTheme="majorHAnsi" w:hAnsiTheme="majorHAnsi" w:cstheme="majorHAnsi"/>
        </w:rPr>
        <w:t>Hurtling through the Martian atmosphere at supersonic speeds will test even the most heat-tolerant materials on Earth</w:t>
      </w:r>
      <w:r w:rsidRPr="001C34F2">
        <w:rPr>
          <w:rFonts w:asciiTheme="majorHAnsi" w:hAnsiTheme="majorHAnsi" w:cstheme="majorHAnsi"/>
          <w:sz w:val="16"/>
        </w:rPr>
        <w:t xml:space="preserve">, so it’s no small task to </w:t>
      </w:r>
      <w:r w:rsidRPr="001C34F2">
        <w:rPr>
          <w:rStyle w:val="Emphasis"/>
          <w:rFonts w:asciiTheme="majorHAnsi" w:hAnsiTheme="majorHAnsi" w:cstheme="majorHAnsi"/>
        </w:rPr>
        <w:t>design a spacecraft that can withstand a heated entry and propulsive landing</w:t>
      </w:r>
      <w:r w:rsidRPr="001C34F2">
        <w:rPr>
          <w:rFonts w:asciiTheme="majorHAnsi" w:hAnsiTheme="majorHAnsi" w:cstheme="majorHAnsi"/>
          <w:sz w:val="16"/>
        </w:rPr>
        <w:t xml:space="preserve">—and then be refueled and sent back to Earth so it can start over again. The first journeys would primarily serve the purpose of delivering supplies and establishing a propellant depot on the Martian surface, a fuel reservoir that could be tapped into for return trips to Earth. </w:t>
      </w:r>
      <w:r w:rsidRPr="001C34F2">
        <w:rPr>
          <w:rStyle w:val="StyleUnderline"/>
          <w:rFonts w:asciiTheme="majorHAnsi" w:hAnsiTheme="majorHAnsi" w:cstheme="majorHAnsi"/>
        </w:rPr>
        <w:t>After that depot is set up and cargo delivered to the surface, the fun can (sort of) begin</w:t>
      </w:r>
      <w:r w:rsidRPr="001C34F2">
        <w:rPr>
          <w:rFonts w:asciiTheme="majorHAnsi" w:hAnsiTheme="majorHAnsi" w:cstheme="majorHAnsi"/>
          <w:sz w:val="16"/>
        </w:rPr>
        <w:t xml:space="preserve">. </w:t>
      </w:r>
      <w:r w:rsidRPr="001C34F2">
        <w:rPr>
          <w:rStyle w:val="Emphasis"/>
          <w:rFonts w:asciiTheme="majorHAnsi" w:hAnsiTheme="majorHAnsi" w:cstheme="majorHAnsi"/>
        </w:rPr>
        <w:t xml:space="preserve">Early human settlers will need to be good at digging beneath the surface and dredging up buried ice, which will supply precious water and be used to make the cryo-methane propellant that will power the whole enterprise. </w:t>
      </w:r>
      <w:r w:rsidRPr="001C34F2">
        <w:rPr>
          <w:rFonts w:asciiTheme="majorHAnsi" w:hAnsiTheme="majorHAnsi" w:cstheme="majorHAnsi"/>
          <w:sz w:val="16"/>
        </w:rPr>
        <w:t xml:space="preserve">As such, the earliest interplanetary spaceships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1C34F2">
        <w:rPr>
          <w:rStyle w:val="Emphasis"/>
          <w:rFonts w:asciiTheme="majorHAnsi" w:hAnsiTheme="majorHAnsi" w:cstheme="majorHAnsi"/>
        </w:rPr>
        <w:t>intense competition and lots of fanfare over the first few seats</w:t>
      </w:r>
      <w:r w:rsidRPr="001C34F2">
        <w:rPr>
          <w:rFonts w:asciiTheme="majorHAnsi" w:hAnsiTheme="majorHAnsi" w:cstheme="majorHAnsi"/>
          <w:sz w:val="16"/>
        </w:rPr>
        <w:t xml:space="preserve"> on a Mars-bound mission, </w:t>
      </w:r>
      <w:r w:rsidRPr="001C34F2">
        <w:rPr>
          <w:rStyle w:val="StyleUnderline"/>
          <w:rFonts w:asciiTheme="majorHAnsi" w:hAnsiTheme="majorHAnsi" w:cstheme="majorHAnsi"/>
        </w:rPr>
        <w:t xml:space="preserve">Musk worries that too much emphasis will be placed on those early </w:t>
      </w:r>
      <w:proofErr w:type="spellStart"/>
      <w:r w:rsidRPr="001C34F2">
        <w:rPr>
          <w:rStyle w:val="StyleUnderline"/>
          <w:rFonts w:asciiTheme="majorHAnsi" w:hAnsiTheme="majorHAnsi" w:cstheme="majorHAnsi"/>
        </w:rPr>
        <w:t>bootprints</w:t>
      </w:r>
      <w:proofErr w:type="spellEnd"/>
      <w:r w:rsidRPr="001C34F2">
        <w:rPr>
          <w:rFonts w:asciiTheme="majorHAnsi" w:hAnsiTheme="majorHAnsi" w:cstheme="majorHAnsi"/>
          <w:sz w:val="16"/>
        </w:rPr>
        <w:t xml:space="preserve">. “In the sort of grander historical context, </w:t>
      </w:r>
      <w:r w:rsidRPr="001C34F2">
        <w:rPr>
          <w:rStyle w:val="Emphasis"/>
          <w:rFonts w:asciiTheme="majorHAnsi" w:hAnsiTheme="majorHAnsi" w:cstheme="majorHAnsi"/>
          <w:highlight w:val="cyan"/>
        </w:rPr>
        <w:t>what really matters is being able to send a large number of people</w:t>
      </w:r>
      <w:r w:rsidRPr="001C34F2">
        <w:rPr>
          <w:rStyle w:val="Emphasis"/>
          <w:rFonts w:asciiTheme="majorHAnsi" w:hAnsiTheme="majorHAnsi" w:cstheme="majorHAnsi"/>
        </w:rPr>
        <w:t>, like tens of thousands if not hundreds of thousands of people, and ultimately millions of tons of cargo</w:t>
      </w:r>
      <w:r w:rsidRPr="001C34F2">
        <w:rPr>
          <w:rFonts w:asciiTheme="majorHAnsi" w:hAnsiTheme="majorHAnsi" w:cstheme="majorHAnsi"/>
          <w:sz w:val="16"/>
        </w:rPr>
        <w:t>,” he says.</w:t>
      </w:r>
    </w:p>
    <w:p w14:paraId="607E8789" w14:textId="77777777" w:rsidR="000B7931" w:rsidRPr="000B7931" w:rsidRDefault="000B7931" w:rsidP="000B7931"/>
    <w:p w14:paraId="29D1BAB3" w14:textId="77777777" w:rsidR="00143978" w:rsidRDefault="00143978" w:rsidP="00143978">
      <w:pPr>
        <w:rPr>
          <w:sz w:val="12"/>
        </w:rPr>
      </w:pPr>
    </w:p>
    <w:p w14:paraId="5731A47D" w14:textId="7F0BB5A5" w:rsidR="00264183" w:rsidRPr="00EE115D" w:rsidRDefault="00143978" w:rsidP="00264183">
      <w:pPr>
        <w:pStyle w:val="Heading4"/>
        <w:numPr>
          <w:ilvl w:val="0"/>
          <w:numId w:val="12"/>
        </w:numPr>
        <w:tabs>
          <w:tab w:val="num" w:pos="360"/>
        </w:tabs>
        <w:ind w:left="0" w:firstLine="0"/>
      </w:pPr>
      <w:r>
        <w:t>Case</w:t>
      </w:r>
      <w:r w:rsidR="00264183" w:rsidRPr="00264183">
        <w:t xml:space="preserve"> </w:t>
      </w:r>
      <w:r w:rsidR="00264183" w:rsidRPr="00EE115D">
        <w:t>No space war</w:t>
      </w:r>
      <w:r w:rsidR="00264183">
        <w:t xml:space="preserve"> – i</w:t>
      </w:r>
      <w:r w:rsidR="00264183" w:rsidRPr="00EE115D">
        <w:t xml:space="preserve">nsurmountable barriers and everyone has an interest in keeping space peaceful. </w:t>
      </w:r>
      <w:r w:rsidR="00264183" w:rsidRPr="00EE115D">
        <w:tab/>
      </w:r>
    </w:p>
    <w:p w14:paraId="26803970" w14:textId="77777777" w:rsidR="00264183" w:rsidRPr="00627E21" w:rsidRDefault="00264183" w:rsidP="00264183">
      <w:proofErr w:type="spellStart"/>
      <w:r w:rsidRPr="00627E21">
        <w:t>Bohumil</w:t>
      </w:r>
      <w:proofErr w:type="spellEnd"/>
      <w:r w:rsidRPr="00627E21">
        <w:t xml:space="preserve"> </w:t>
      </w:r>
      <w:proofErr w:type="spellStart"/>
      <w:r w:rsidRPr="00627E21">
        <w:rPr>
          <w:b/>
          <w:bCs/>
          <w:sz w:val="26"/>
          <w:u w:val="single"/>
        </w:rPr>
        <w:t>Doboš</w:t>
      </w:r>
      <w:proofErr w:type="spellEnd"/>
      <w:r w:rsidRPr="00627E21">
        <w:t xml:space="preserve">, scholar at the Institute of Political Studies, Faculty of Social Sciences, Charles University in Prague, Czech Republic, and a coordinator of the Geopolitical Studies Research Centre, </w:t>
      </w:r>
      <w:r w:rsidRPr="00627E21">
        <w:rPr>
          <w:b/>
          <w:bCs/>
          <w:sz w:val="26"/>
          <w:u w:val="single"/>
        </w:rPr>
        <w:t>’19</w:t>
      </w:r>
      <w:r w:rsidRPr="00627E21">
        <w:t xml:space="preserve">, Geopolitics of the Outer Space, Chapter 3: Outer Space as a Military-Diplomatic Field, Pgs. 48-49) </w:t>
      </w:r>
    </w:p>
    <w:p w14:paraId="6C795F80" w14:textId="1AA48062" w:rsidR="000B7931" w:rsidRDefault="00264183" w:rsidP="001615DB">
      <w:pPr>
        <w:rPr>
          <w:sz w:val="16"/>
        </w:rPr>
      </w:pPr>
      <w:r w:rsidRPr="00627E21">
        <w:rPr>
          <w:u w:val="single"/>
        </w:rPr>
        <w:t>Despite</w:t>
      </w:r>
      <w:r w:rsidRPr="00A07F2A">
        <w:rPr>
          <w:sz w:val="16"/>
        </w:rPr>
        <w:t xml:space="preserve"> the </w:t>
      </w:r>
      <w:r w:rsidRPr="00627E21">
        <w:rPr>
          <w:u w:val="single"/>
        </w:rPr>
        <w:t>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w:t>
      </w:r>
      <w:r w:rsidRPr="00A07F2A">
        <w:rPr>
          <w:sz w:val="16"/>
        </w:rPr>
        <w:t xml:space="preserve"> (Steinberg 2012, p. 255). </w:t>
      </w:r>
      <w:r w:rsidRPr="00E33519">
        <w:rPr>
          <w:b/>
          <w:highlight w:val="yellow"/>
          <w:u w:val="single"/>
        </w:rPr>
        <w:t>In current global international political and technological setting,</w:t>
      </w:r>
      <w:r w:rsidRPr="00627E21">
        <w:rPr>
          <w:b/>
          <w:u w:val="single"/>
        </w:rPr>
        <w:t xml:space="preserve"> the </w:t>
      </w:r>
      <w:r w:rsidRPr="00E33519">
        <w:rPr>
          <w:b/>
          <w:highlight w:val="yellow"/>
          <w:u w:val="single"/>
        </w:rPr>
        <w:t>utility of space weapons is very limited</w:t>
      </w:r>
      <w:r w:rsidRPr="00A07F2A">
        <w:rPr>
          <w:sz w:val="16"/>
        </w:rPr>
        <w:t xml:space="preserve">, even if we accept that the ultimate high ground presents the potential to get a decisive tangible military advantage (which is unclear). </w:t>
      </w:r>
      <w:r w:rsidRPr="00627E21">
        <w:rPr>
          <w:u w:val="single"/>
        </w:rPr>
        <w:t>This stands among the reasons for the lack of their utilization so far</w:t>
      </w:r>
      <w:r w:rsidRPr="00A07F2A">
        <w:rPr>
          <w:sz w:val="16"/>
        </w:rPr>
        <w:t xml:space="preserve">. Last but not the least, it must be pointed out that </w:t>
      </w:r>
      <w:r w:rsidRPr="00627E21">
        <w:rPr>
          <w:u w:val="single"/>
        </w:rPr>
        <w:t xml:space="preserve">the </w:t>
      </w:r>
      <w:r w:rsidRPr="00E33519">
        <w:rPr>
          <w:highlight w:val="yellow"/>
          <w:u w:val="single"/>
        </w:rPr>
        <w:t>states</w:t>
      </w:r>
      <w:r w:rsidRPr="00627E21">
        <w:rPr>
          <w:u w:val="single"/>
        </w:rPr>
        <w:t xml:space="preserve"> also </w:t>
      </w:r>
      <w:r w:rsidRPr="00E33519">
        <w:rPr>
          <w:highlight w:val="yellow"/>
          <w:u w:val="single"/>
        </w:rPr>
        <w:t xml:space="preserve">develop passive defense systems designed to </w:t>
      </w:r>
      <w:r w:rsidRPr="00627E21">
        <w:rPr>
          <w:u w:val="single"/>
        </w:rPr>
        <w:t xml:space="preserve">protect </w:t>
      </w:r>
      <w:r w:rsidRPr="00E33519">
        <w:rPr>
          <w:highlight w:val="yellow"/>
          <w:u w:val="single"/>
        </w:rPr>
        <w:t xml:space="preserve">the </w:t>
      </w:r>
      <w:r w:rsidRPr="00E33519">
        <w:rPr>
          <w:highlight w:val="yellow"/>
          <w:u w:val="single"/>
        </w:rPr>
        <w:lastRenderedPageBreak/>
        <w:t>satellites</w:t>
      </w:r>
      <w:r w:rsidRPr="00627E21">
        <w:rPr>
          <w:u w:val="single"/>
        </w:rPr>
        <w:t xml:space="preserve"> on orbit or critical capabilities they provide. </w:t>
      </w:r>
      <w:r w:rsidRPr="00E33519">
        <w:rPr>
          <w:highlight w:val="yellow"/>
          <w:u w:val="single"/>
        </w:rPr>
        <w:t>These</w:t>
      </w:r>
      <w:r w:rsidRPr="00627E21">
        <w:rPr>
          <w:u w:val="single"/>
        </w:rPr>
        <w:t xml:space="preserve"> </w:t>
      </w:r>
      <w:r w:rsidRPr="00627E21">
        <w:rPr>
          <w:b/>
          <w:u w:val="single"/>
        </w:rPr>
        <w:t xml:space="preserve">further </w:t>
      </w:r>
      <w:r w:rsidRPr="00E33519">
        <w:rPr>
          <w:b/>
          <w:highlight w:val="yellow"/>
          <w:u w:val="single"/>
        </w:rPr>
        <w:t>decrease</w:t>
      </w:r>
      <w:r w:rsidRPr="00627E21">
        <w:rPr>
          <w:b/>
          <w:u w:val="single"/>
        </w:rPr>
        <w:t xml:space="preserve"> the </w:t>
      </w:r>
      <w:r w:rsidRPr="00E33519">
        <w:rPr>
          <w:b/>
          <w:highlight w:val="yellow"/>
          <w:u w:val="single"/>
        </w:rPr>
        <w:t>utility of space weapons</w:t>
      </w:r>
      <w:r w:rsidRPr="00627E21">
        <w:rPr>
          <w:u w:val="single"/>
        </w:rPr>
        <w:t>.</w:t>
      </w:r>
      <w:r w:rsidRPr="00A07F2A">
        <w:rPr>
          <w:sz w:val="16"/>
        </w:rPr>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A07F2A">
        <w:rPr>
          <w:sz w:val="16"/>
        </w:rPr>
        <w:t>Moltz</w:t>
      </w:r>
      <w:proofErr w:type="spellEnd"/>
      <w:r w:rsidRPr="00A07F2A">
        <w:rPr>
          <w:sz w:val="16"/>
        </w:rPr>
        <w:t xml:space="preserve"> 2014, p. 31). </w:t>
      </w:r>
      <w:r w:rsidRPr="00627E21">
        <w:rPr>
          <w:u w:val="single"/>
        </w:rPr>
        <w:t xml:space="preserve">Finally, we must look at the main obstacles of connection of the outer space and warfare. The </w:t>
      </w:r>
      <w:r w:rsidRPr="00E33519">
        <w:rPr>
          <w:highlight w:val="yellow"/>
          <w:u w:val="single"/>
        </w:rPr>
        <w:t>first set of barriers is</w:t>
      </w:r>
      <w:r w:rsidRPr="00627E21">
        <w:rPr>
          <w:u w:val="single"/>
        </w:rPr>
        <w:t xml:space="preserve"> comprised of </w:t>
      </w:r>
      <w:r w:rsidRPr="00E33519">
        <w:rPr>
          <w:b/>
          <w:iCs/>
          <w:highlight w:val="yellow"/>
          <w:u w:val="single"/>
          <w:bdr w:val="single" w:sz="8" w:space="0" w:color="auto"/>
        </w:rPr>
        <w:t>physical obstructions</w:t>
      </w:r>
      <w:r w:rsidRPr="00A07F2A">
        <w:rPr>
          <w:sz w:val="16"/>
        </w:rPr>
        <w:t xml:space="preserve">. As has been presented in the previous chapter, </w:t>
      </w:r>
      <w:r w:rsidRPr="00627E21">
        <w:rPr>
          <w:u w:val="single"/>
        </w:rPr>
        <w:t xml:space="preserve">the </w:t>
      </w:r>
      <w:r w:rsidRPr="00E33519">
        <w:rPr>
          <w:highlight w:val="yellow"/>
          <w:u w:val="single"/>
        </w:rPr>
        <w:t xml:space="preserve">outer space is very challenging </w:t>
      </w:r>
      <w:r w:rsidRPr="00627E21">
        <w:rPr>
          <w:u w:val="single"/>
        </w:rPr>
        <w:t xml:space="preserve">domain </w:t>
      </w:r>
      <w:r w:rsidRPr="00E33519">
        <w:rPr>
          <w:highlight w:val="yellow"/>
          <w:u w:val="single"/>
        </w:rPr>
        <w:t>to operate in</w:t>
      </w:r>
      <w:r w:rsidRPr="00627E21">
        <w:rPr>
          <w:u w:val="single"/>
        </w:rPr>
        <w:t>. Environmental factors still present the largest threat to any space military capabilities if compared to any man-made threats</w:t>
      </w:r>
      <w:r w:rsidRPr="00A07F2A">
        <w:rPr>
          <w:sz w:val="16"/>
        </w:rPr>
        <w:t xml:space="preserve"> (</w:t>
      </w:r>
      <w:proofErr w:type="spellStart"/>
      <w:r w:rsidRPr="00A07F2A">
        <w:rPr>
          <w:sz w:val="16"/>
        </w:rPr>
        <w:t>Rendleman</w:t>
      </w:r>
      <w:proofErr w:type="spellEnd"/>
      <w:r w:rsidRPr="00A07F2A">
        <w:rPr>
          <w:sz w:val="16"/>
        </w:rPr>
        <w:t xml:space="preserve"> 2013, p. 79). </w:t>
      </w:r>
      <w:r w:rsidRPr="00627E21">
        <w:rPr>
          <w:u w:val="single"/>
        </w:rPr>
        <w:t>A following issue that hinders military operations in the outer space is the predictability of orbital movemen</w:t>
      </w:r>
      <w:r w:rsidRPr="00A07F2A">
        <w:rPr>
          <w:sz w:val="16"/>
        </w:rPr>
        <w:t xml:space="preserve">t. </w:t>
      </w:r>
      <w:r w:rsidRPr="00E33519">
        <w:rPr>
          <w:highlight w:val="yellow"/>
          <w:u w:val="single"/>
        </w:rPr>
        <w:t>If</w:t>
      </w:r>
      <w:r w:rsidRPr="00627E21">
        <w:rPr>
          <w:u w:val="single"/>
        </w:rPr>
        <w:t xml:space="preserve"> the </w:t>
      </w:r>
      <w:r w:rsidRPr="00E33519">
        <w:rPr>
          <w:highlight w:val="yellow"/>
          <w:u w:val="single"/>
        </w:rPr>
        <w:t>reconnaissance satellite's orbit is known,</w:t>
      </w:r>
      <w:r w:rsidRPr="00627E21">
        <w:rPr>
          <w:u w:val="single"/>
        </w:rPr>
        <w:t xml:space="preserve"> the </w:t>
      </w:r>
      <w:r w:rsidRPr="00E33519">
        <w:rPr>
          <w:highlight w:val="yellow"/>
          <w:u w:val="single"/>
        </w:rPr>
        <w:t>terrestrial actor might attempt to hide some</w:t>
      </w:r>
      <w:r w:rsidRPr="00627E21">
        <w:rPr>
          <w:u w:val="single"/>
        </w:rPr>
        <w:t xml:space="preserve"> critical </w:t>
      </w:r>
      <w:r w:rsidRPr="00E33519">
        <w:rPr>
          <w:highlight w:val="yellow"/>
          <w:u w:val="single"/>
        </w:rPr>
        <w:t>capabilities</w:t>
      </w:r>
      <w:r w:rsidRPr="00627E21">
        <w:rPr>
          <w:u w:val="single"/>
        </w:rPr>
        <w:t>-an option that is countered by new surveillance techniques</w:t>
      </w:r>
      <w:r w:rsidRPr="00A07F2A">
        <w:rPr>
          <w:sz w:val="16"/>
        </w:rPr>
        <w:t xml:space="preserve"> (spectrometers, etc.) (Norris 2010, p. 196)-</w:t>
      </w:r>
      <w:r w:rsidRPr="00627E21">
        <w:rPr>
          <w:u w:val="single"/>
        </w:rPr>
        <w:t>but the hide-and-seek game is on.</w:t>
      </w:r>
      <w:r w:rsidRPr="00A07F2A">
        <w:rPr>
          <w:sz w:val="16"/>
        </w:rPr>
        <w:t xml:space="preserve"> This same principle is, however, in place for </w:t>
      </w:r>
      <w:r w:rsidRPr="00627E21">
        <w:rPr>
          <w:u w:val="single"/>
        </w:rPr>
        <w:t>any other space asset-a</w:t>
      </w:r>
      <w:r w:rsidRPr="00E33519">
        <w:rPr>
          <w:highlight w:val="yellow"/>
          <w:u w:val="single"/>
        </w:rPr>
        <w:t>ny nation with basic tracking capabilities may quickly detect whether the military asset or weapon is located above its territory</w:t>
      </w:r>
      <w:r w:rsidRPr="00627E21">
        <w:rPr>
          <w:u w:val="single"/>
        </w:rPr>
        <w:t xml:space="preserve"> or on the other side of the planet and thus mitigate the possible strategic impact of space weapons not aiming at mass destruction.</w:t>
      </w:r>
      <w:r w:rsidRPr="00A07F2A">
        <w:rPr>
          <w:sz w:val="16"/>
        </w:rPr>
        <w:t xml:space="preserve"> </w:t>
      </w:r>
      <w:r w:rsidRPr="00627E21">
        <w:rPr>
          <w:u w:val="single"/>
        </w:rPr>
        <w:t>Another possibility is to attempt to destroy the weapon in orbit. Given the level of development for the ASAT technology, it seems that they will prevail over any possible weapon system for the time to come.</w:t>
      </w:r>
      <w:r w:rsidRPr="00A07F2A">
        <w:rPr>
          <w:sz w:val="16"/>
        </w:rPr>
        <w:t xml:space="preserve"> </w:t>
      </w:r>
      <w:r w:rsidRPr="00E33519">
        <w:rPr>
          <w:highlight w:val="yellow"/>
          <w:u w:val="single"/>
        </w:rPr>
        <w:t>Next issue</w:t>
      </w:r>
      <w:r w:rsidRPr="00A07F2A">
        <w:rPr>
          <w:sz w:val="16"/>
        </w:rPr>
        <w:t xml:space="preserve">, directly connected to the first one, </w:t>
      </w:r>
      <w:r w:rsidRPr="00E33519">
        <w:rPr>
          <w:highlight w:val="yellow"/>
          <w:u w:val="single"/>
        </w:rPr>
        <w:t>is</w:t>
      </w:r>
      <w:r w:rsidRPr="00627E21">
        <w:rPr>
          <w:u w:val="single"/>
        </w:rPr>
        <w:t xml:space="preserve"> the </w:t>
      </w:r>
      <w:r w:rsidRPr="00E33519">
        <w:rPr>
          <w:highlight w:val="yellow"/>
          <w:u w:val="single"/>
        </w:rPr>
        <w:t>utilization of weak physical protection of space objects that need to be as light as possible</w:t>
      </w:r>
      <w:r w:rsidRPr="00627E21">
        <w:rPr>
          <w:u w:val="single"/>
        </w:rPr>
        <w:t xml:space="preserve"> </w:t>
      </w:r>
      <w:r w:rsidRPr="00E33519">
        <w:rPr>
          <w:highlight w:val="yellow"/>
          <w:u w:val="single"/>
        </w:rPr>
        <w:t>to reach the orbit and to be able to withstand harsh conditions</w:t>
      </w:r>
      <w:r w:rsidRPr="00627E21">
        <w:rPr>
          <w:u w:val="single"/>
        </w:rPr>
        <w:t xml:space="preserve"> of the domain</w:t>
      </w:r>
      <w:r w:rsidRPr="00A07F2A">
        <w:rPr>
          <w:sz w:val="16"/>
        </w:rPr>
        <w:t xml:space="preserve">. This means that their protection against ASAT weapons is very limited, and, </w:t>
      </w:r>
      <w:r w:rsidRPr="00627E21">
        <w:rPr>
          <w:u w:val="single"/>
        </w:rPr>
        <w:t>whereas some avoidance techniques are being discussed, they are of limited use in case of ASAT attac</w:t>
      </w:r>
      <w:r w:rsidRPr="00A07F2A">
        <w:rPr>
          <w:sz w:val="16"/>
        </w:rPr>
        <w:t xml:space="preserve">k. </w:t>
      </w:r>
      <w:r w:rsidRPr="00E33519">
        <w:rPr>
          <w:highlight w:val="yellow"/>
          <w:u w:val="single"/>
        </w:rPr>
        <w:t>We can</w:t>
      </w:r>
      <w:r w:rsidRPr="00627E21">
        <w:rPr>
          <w:u w:val="single"/>
        </w:rPr>
        <w:t xml:space="preserve"> thus </w:t>
      </w:r>
      <w:r w:rsidRPr="00E33519">
        <w:rPr>
          <w:highlight w:val="yellow"/>
          <w:u w:val="single"/>
        </w:rPr>
        <w:t>add</w:t>
      </w:r>
      <w:r w:rsidRPr="00627E21">
        <w:rPr>
          <w:u w:val="single"/>
        </w:rPr>
        <w:t xml:space="preserve"> </w:t>
      </w:r>
      <w:r w:rsidRPr="00E33519">
        <w:rPr>
          <w:highlight w:val="yellow"/>
          <w:u w:val="single"/>
        </w:rPr>
        <w:t>to</w:t>
      </w:r>
      <w:r w:rsidRPr="00627E21">
        <w:rPr>
          <w:u w:val="single"/>
        </w:rPr>
        <w:t xml:space="preserve"> the issue of </w:t>
      </w:r>
      <w:r w:rsidRPr="00E33519">
        <w:rPr>
          <w:highlight w:val="yellow"/>
          <w:u w:val="single"/>
        </w:rPr>
        <w:t>predictability</w:t>
      </w:r>
      <w:r w:rsidRPr="00627E21">
        <w:rPr>
          <w:u w:val="single"/>
        </w:rPr>
        <w:t xml:space="preserve"> also </w:t>
      </w:r>
      <w:r w:rsidRPr="00E33519">
        <w:rPr>
          <w:highlight w:val="yellow"/>
          <w:u w:val="single"/>
        </w:rPr>
        <w:t>the issue of easy destructibility</w:t>
      </w:r>
      <w:r w:rsidRPr="00627E21">
        <w:rPr>
          <w:u w:val="single"/>
        </w:rPr>
        <w:t xml:space="preserve"> of space weapons and other military hardware </w:t>
      </w:r>
      <w:r w:rsidRPr="00A07F2A">
        <w:rPr>
          <w:sz w:val="16"/>
        </w:rPr>
        <w:t xml:space="preserve">(Dolman 2005, p. 40; </w:t>
      </w:r>
      <w:proofErr w:type="spellStart"/>
      <w:r w:rsidRPr="00A07F2A">
        <w:rPr>
          <w:sz w:val="16"/>
        </w:rPr>
        <w:t>Anantatmula</w:t>
      </w:r>
      <w:proofErr w:type="spellEnd"/>
      <w:r w:rsidRPr="00A07F2A">
        <w:rPr>
          <w:sz w:val="16"/>
        </w:rPr>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627E21">
        <w:rPr>
          <w:u w:val="single"/>
        </w:rPr>
        <w:t>Electromagnetic communication with satellites might be jammed or hacked and the ground facilities infiltrated or destroyed thus rendering the possible space weapons useless</w:t>
      </w:r>
      <w:r w:rsidRPr="00A07F2A">
        <w:rPr>
          <w:sz w:val="16"/>
        </w:rPr>
        <w:t xml:space="preserve"> (Klein 2006, p. 105; </w:t>
      </w:r>
      <w:proofErr w:type="spellStart"/>
      <w:r w:rsidRPr="00A07F2A">
        <w:rPr>
          <w:sz w:val="16"/>
        </w:rPr>
        <w:t>Rendleman</w:t>
      </w:r>
      <w:proofErr w:type="spellEnd"/>
      <w:r w:rsidRPr="00A07F2A">
        <w:rPr>
          <w:sz w:val="16"/>
        </w:rPr>
        <w:t xml:space="preserve"> 2013, p. 81). This issue might be overcome by the establishment of a base controlling these assets outside the Earth-on Moon or lunar orbit, at lunar L-points, etc.-but </w:t>
      </w:r>
      <w:r w:rsidRPr="00627E21">
        <w:rPr>
          <w:u w:val="single"/>
        </w:rPr>
        <w:t xml:space="preserve">this perspective remains, for now, unrealistic. </w:t>
      </w:r>
      <w:r w:rsidRPr="00A07F2A">
        <w:rPr>
          <w:sz w:val="16"/>
        </w:rPr>
        <w:t xml:space="preserve">Furthermore, </w:t>
      </w:r>
      <w:r w:rsidRPr="00E33519">
        <w:rPr>
          <w:b/>
          <w:highlight w:val="yellow"/>
          <w:u w:val="single"/>
        </w:rPr>
        <w:t>no contemporary actor will risk full space weaponization in the face of possible competition and</w:t>
      </w:r>
      <w:r w:rsidRPr="00627E21">
        <w:rPr>
          <w:b/>
          <w:u w:val="single"/>
        </w:rPr>
        <w:t xml:space="preserve"> the </w:t>
      </w:r>
      <w:r w:rsidRPr="00E33519">
        <w:rPr>
          <w:b/>
          <w:highlight w:val="yellow"/>
          <w:u w:val="single"/>
        </w:rPr>
        <w:t>possibility of rendering the outer space useless.</w:t>
      </w:r>
      <w:r w:rsidRPr="00E33519">
        <w:rPr>
          <w:highlight w:val="yellow"/>
          <w:u w:val="single"/>
        </w:rPr>
        <w:t xml:space="preserve"> No actor is dominant enough to prevent others to challenge any possible attempts to dominate the domain</w:t>
      </w:r>
      <w:r w:rsidRPr="00627E21">
        <w:rPr>
          <w:u w:val="single"/>
        </w:rPr>
        <w:t xml:space="preserve"> by military means</w:t>
      </w:r>
      <w:r w:rsidRPr="00A07F2A">
        <w:rPr>
          <w:sz w:val="16"/>
        </w:rPr>
        <w:t xml:space="preserve">. To quote 2016 Stratfor analysis, "(a) war in space would be devastating to all, and </w:t>
      </w:r>
      <w:r w:rsidRPr="00627E21">
        <w:rPr>
          <w:u w:val="single"/>
        </w:rPr>
        <w:t>preventing</w:t>
      </w:r>
      <w:r w:rsidRPr="00A07F2A">
        <w:rPr>
          <w:sz w:val="16"/>
        </w:rPr>
        <w:t xml:space="preserve"> it, </w:t>
      </w:r>
      <w:r w:rsidRPr="00627E21">
        <w:rPr>
          <w:u w:val="single"/>
        </w:rPr>
        <w:t>rather than finding ways to fight it, will likely remain the goal</w:t>
      </w:r>
      <w:r w:rsidRPr="00A07F2A">
        <w:rPr>
          <w:sz w:val="16"/>
        </w:rPr>
        <w:t>" (</w:t>
      </w:r>
      <w:proofErr w:type="spellStart"/>
      <w:r w:rsidRPr="00A07F2A">
        <w:rPr>
          <w:sz w:val="16"/>
        </w:rPr>
        <w:t>Larnrani</w:t>
      </w:r>
      <w:proofErr w:type="spellEnd"/>
      <w:r w:rsidRPr="00A07F2A">
        <w:rPr>
          <w:sz w:val="16"/>
        </w:rPr>
        <w:t xml:space="preserve"> 20 16). This stands true unless some space actor finds a utility in disrupting the arena for others.</w:t>
      </w:r>
    </w:p>
    <w:p w14:paraId="7A92FAB0" w14:textId="41128882" w:rsidR="00E42E4C" w:rsidRPr="00F601E6" w:rsidRDefault="00E42E4C" w:rsidP="00264183">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8C22A4"/>
    <w:multiLevelType w:val="hybridMultilevel"/>
    <w:tmpl w:val="9708B0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439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931"/>
    <w:rsid w:val="000D26A6"/>
    <w:rsid w:val="000D2B90"/>
    <w:rsid w:val="000D6ED8"/>
    <w:rsid w:val="000D717B"/>
    <w:rsid w:val="00100B28"/>
    <w:rsid w:val="00117316"/>
    <w:rsid w:val="001209B4"/>
    <w:rsid w:val="00143978"/>
    <w:rsid w:val="001615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18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3B1"/>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732E05"/>
  <w14:defaultImageDpi w14:val="300"/>
  <w15:docId w15:val="{FC156E7F-F41C-9348-BD4C-3397022F9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15D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1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15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15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1615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1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15DB"/>
  </w:style>
  <w:style w:type="character" w:customStyle="1" w:styleId="Heading1Char">
    <w:name w:val="Heading 1 Char"/>
    <w:aliases w:val="Pocket Char"/>
    <w:basedOn w:val="DefaultParagraphFont"/>
    <w:link w:val="Heading1"/>
    <w:uiPriority w:val="9"/>
    <w:rsid w:val="001615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15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15D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1615D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1615DB"/>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1615DB"/>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1615D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15D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link w:val="Card"/>
    <w:uiPriority w:val="99"/>
    <w:unhideWhenUsed/>
    <w:rsid w:val="001615DB"/>
    <w:rPr>
      <w:color w:val="auto"/>
      <w:u w:val="none"/>
    </w:rPr>
  </w:style>
  <w:style w:type="paragraph" w:styleId="DocumentMap">
    <w:name w:val="Document Map"/>
    <w:basedOn w:val="Normal"/>
    <w:link w:val="DocumentMapChar"/>
    <w:uiPriority w:val="99"/>
    <w:semiHidden/>
    <w:unhideWhenUsed/>
    <w:rsid w:val="001615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15DB"/>
    <w:rPr>
      <w:rFonts w:ascii="Lucida Grande" w:hAnsi="Lucida Grande" w:cs="Lucida Grande"/>
    </w:rPr>
  </w:style>
  <w:style w:type="paragraph" w:customStyle="1" w:styleId="Card">
    <w:name w:val="Card"/>
    <w:aliases w:val="No Spacing,No Spacing31,No Spacing22,No Spacing3,No Spacing111112,No Spacing111,No Spacing2,tag,No Spacing1121,Dont use,No Spacing41,No Spacing112,Medium Grid 21,card,Tag and Cite,No Spacing1111,Note Level 2,nonunderlined,Very Small Text"/>
    <w:basedOn w:val="Heading1"/>
    <w:link w:val="Hyperlink"/>
    <w:autoRedefine/>
    <w:uiPriority w:val="99"/>
    <w:qFormat/>
    <w:rsid w:val="00143978"/>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43978"/>
    <w:pPr>
      <w:spacing w:line="256" w:lineRule="auto"/>
      <w:ind w:left="720"/>
      <w:jc w:val="both"/>
    </w:pPr>
    <w:rPr>
      <w:b/>
      <w:iCs/>
      <w:u w:val="single"/>
    </w:rPr>
  </w:style>
  <w:style w:type="paragraph" w:customStyle="1" w:styleId="Emphasis1">
    <w:name w:val="Emphasis1"/>
    <w:basedOn w:val="Normal"/>
    <w:autoRedefine/>
    <w:uiPriority w:val="20"/>
    <w:qFormat/>
    <w:rsid w:val="0014397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s">
    <w:name w:val="Cards"/>
    <w:basedOn w:val="Normal"/>
    <w:link w:val="CardsChar"/>
    <w:qFormat/>
    <w:rsid w:val="00264183"/>
    <w:pPr>
      <w:autoSpaceDE w:val="0"/>
      <w:autoSpaceDN w:val="0"/>
      <w:adjustRightInd w:val="0"/>
      <w:ind w:left="432" w:right="432"/>
    </w:pPr>
    <w:rPr>
      <w:rFonts w:eastAsiaTheme="minorHAnsi"/>
      <w:szCs w:val="20"/>
    </w:rPr>
  </w:style>
  <w:style w:type="character" w:customStyle="1" w:styleId="LDUnderline">
    <w:name w:val="LD Underline"/>
    <w:basedOn w:val="DefaultParagraphFont"/>
    <w:uiPriority w:val="1"/>
    <w:qFormat/>
    <w:rsid w:val="00264183"/>
    <w:rPr>
      <w:rFonts w:ascii="Times New Roman" w:hAnsi="Times New Roman" w:cs="Times New Roman"/>
      <w:b/>
      <w:color w:val="auto"/>
      <w:sz w:val="24"/>
      <w:u w:val="single"/>
    </w:rPr>
  </w:style>
  <w:style w:type="character" w:customStyle="1" w:styleId="LDCut">
    <w:name w:val="LD Cut"/>
    <w:basedOn w:val="DefaultParagraphFont"/>
    <w:uiPriority w:val="1"/>
    <w:qFormat/>
    <w:rsid w:val="00264183"/>
    <w:rPr>
      <w:rFonts w:ascii="Times New Roman" w:hAnsi="Times New Roman"/>
      <w:b w:val="0"/>
      <w:color w:val="auto"/>
      <w:sz w:val="12"/>
    </w:rPr>
  </w:style>
  <w:style w:type="character" w:customStyle="1" w:styleId="CardsChar">
    <w:name w:val="Cards Char"/>
    <w:basedOn w:val="DefaultParagraphFont"/>
    <w:link w:val="Cards"/>
    <w:rsid w:val="00264183"/>
    <w:rPr>
      <w:rFonts w:ascii="Calibri" w:eastAsiaTheme="minorHAnsi"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stcompany.com/90347364/jeff-bezos-wants-to-save-earth-by-moving-industry-to-space" TargetMode="External"/><Relationship Id="rId18" Type="http://schemas.openxmlformats.org/officeDocument/2006/relationships/hyperlink" Target="https://www.ipcc.ch/sr15/" TargetMode="Externa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payneinstitute.mines.edu/wp-content/uploads/sites/149/2020/09/Payne-Institute-Commentary-The-Era-of-Commercial-Space-Mining-Begins.pdf" TargetMode="External"/><Relationship Id="rId17" Type="http://schemas.openxmlformats.org/officeDocument/2006/relationships/hyperlink" Target="https://www.livescience.com/65633-climate-change-dooms-humans-by-205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holarship.law.wm.edu/cgi/viewcontent.cgi?referer=https://www.google.com/&amp;httpsredir=1&amp;article=1653&amp;context=wmelpr" TargetMode="External"/><Relationship Id="rId20" Type="http://schemas.openxmlformats.org/officeDocument/2006/relationships/hyperlink" Target="https://www.livescience.com/55129-how-heat-waves-kill-so-quickly.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cnews.com/mach/science/colossal-elevator-space-could-be-going-sooner-you-ever-imagined-ncna91542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ssues.org/new-policies-needed-to-advance-space-mining/" TargetMode="External"/><Relationship Id="rId23" Type="http://schemas.openxmlformats.org/officeDocument/2006/relationships/hyperlink" Target="https://www.uscc.gov/sites/default/files/transcripts/April%2025%2C%202019%20Hearing%20Transcript%20%282%29.pdf"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www.livescience.com/57266-amazon-river.html" TargetMode="External"/><Relationship Id="rId4" Type="http://schemas.openxmlformats.org/officeDocument/2006/relationships/customXml" Target="../customXml/item4.xml"/><Relationship Id="rId9" Type="http://schemas.openxmlformats.org/officeDocument/2006/relationships/hyperlink" Target="https://www.spacelegalissues.com/space-law-legal-aspects-of-the-space-elevator-transportation-system/" TargetMode="External"/><Relationship Id="rId14" Type="http://schemas.openxmlformats.org/officeDocument/2006/relationships/hyperlink" Target="https://nationalinterest.org/feature/geostrategic-importance-outer-space-resources-154746" TargetMode="External"/><Relationship Id="rId22" Type="http://schemas.openxmlformats.org/officeDocument/2006/relationships/hyperlink" Target="https://www.thehindu.com/news/international/xi-tightened-control-over-the-pla/article37549460.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20</Pages>
  <Words>12152</Words>
  <Characters>69268</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2022-02-20T14:11:00Z</dcterms:created>
  <dcterms:modified xsi:type="dcterms:W3CDTF">2022-02-20T15:50:00Z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