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4CB8E5" w14:textId="075E1B50" w:rsidR="000077E2" w:rsidRDefault="000077E2" w:rsidP="000077E2">
      <w:pPr>
        <w:pStyle w:val="Heading2"/>
      </w:pPr>
      <w:r>
        <w:t>1</w:t>
      </w:r>
    </w:p>
    <w:p w14:paraId="5268793B" w14:textId="1DEE129C" w:rsidR="00053196" w:rsidRDefault="00053196" w:rsidP="00053196">
      <w:pPr>
        <w:pStyle w:val="Heading4"/>
      </w:pPr>
      <w:r>
        <w:t xml:space="preserve">Space Elevators constitute Appropriation – they impede orbits. </w:t>
      </w:r>
    </w:p>
    <w:p w14:paraId="0CFFAC32" w14:textId="77777777" w:rsidR="00053196" w:rsidRPr="005F1160" w:rsidRDefault="00053196" w:rsidP="00053196">
      <w:r w:rsidRPr="005F1160">
        <w:rPr>
          <w:rStyle w:val="Style13ptBold"/>
        </w:rPr>
        <w:t>Matignon 19</w:t>
      </w:r>
      <w:r>
        <w:t xml:space="preserve"> </w:t>
      </w:r>
      <w:r w:rsidRPr="005F1160">
        <w:t>Louis de Gouyon Matignon</w:t>
      </w:r>
      <w:r>
        <w:t xml:space="preserve"> </w:t>
      </w:r>
      <w:r w:rsidRPr="005F1160">
        <w:t>3-3-2019 "LEGAL ASPECTS OF THE SPACE ELEVATOR TRANSPORTATION SYSTEM"</w:t>
      </w:r>
      <w:r>
        <w:t xml:space="preserve"> </w:t>
      </w:r>
      <w:hyperlink r:id="rId9" w:history="1">
        <w:r w:rsidRPr="00473E10">
          <w:rPr>
            <w:rStyle w:val="Hyperlink"/>
          </w:rPr>
          <w:t>https://www.spacelegalissues.com/space-law-legal-aspects-of-the-space-elevator-transportation-system/</w:t>
        </w:r>
      </w:hyperlink>
      <w:r>
        <w:t xml:space="preserve"> [PhD in space law (co-supervised by both Philippe Delebecque, from Université Paris 1 Panthéon-Sorbonne, France, and Christopher D. Johnson, from Georgetown University || regularly write articles on the website Space Legal Issues so as to popularise space law and public international law]//Elmer </w:t>
      </w:r>
    </w:p>
    <w:p w14:paraId="477DB2E2" w14:textId="77777777" w:rsidR="00053196" w:rsidRPr="00C71C98" w:rsidRDefault="00053196" w:rsidP="00053196">
      <w:pPr>
        <w:rPr>
          <w:sz w:val="16"/>
        </w:rPr>
      </w:pPr>
      <w:r w:rsidRPr="00C71C98">
        <w:rPr>
          <w:u w:val="single"/>
        </w:rPr>
        <w:t xml:space="preserve">An Earth-based </w:t>
      </w:r>
      <w:r w:rsidRPr="00001B27">
        <w:rPr>
          <w:rStyle w:val="Emphasis"/>
          <w:highlight w:val="green"/>
        </w:rPr>
        <w:t>space elevator would consist of</w:t>
      </w:r>
      <w:r w:rsidRPr="00001B27">
        <w:rPr>
          <w:highlight w:val="green"/>
          <w:u w:val="single"/>
        </w:rPr>
        <w:t xml:space="preserve"> </w:t>
      </w:r>
      <w:r w:rsidRPr="00C71C98">
        <w:rPr>
          <w:u w:val="single"/>
        </w:rPr>
        <w:t xml:space="preserve">a </w:t>
      </w:r>
      <w:r w:rsidRPr="00001B27">
        <w:rPr>
          <w:rStyle w:val="Emphasis"/>
          <w:highlight w:val="green"/>
        </w:rPr>
        <w:t>cable</w:t>
      </w:r>
      <w:r w:rsidRPr="00001B27">
        <w:rPr>
          <w:highlight w:val="green"/>
          <w:u w:val="single"/>
        </w:rPr>
        <w:t xml:space="preserve"> </w:t>
      </w:r>
      <w:r w:rsidRPr="00C71C98">
        <w:rPr>
          <w:u w:val="single"/>
        </w:rPr>
        <w:t xml:space="preserve">with one end </w:t>
      </w:r>
      <w:r w:rsidRPr="00001B27">
        <w:rPr>
          <w:rStyle w:val="Emphasis"/>
          <w:highlight w:val="green"/>
        </w:rPr>
        <w:t>attached</w:t>
      </w:r>
      <w:r w:rsidRPr="00001B27">
        <w:rPr>
          <w:highlight w:val="green"/>
          <w:u w:val="single"/>
        </w:rPr>
        <w:t xml:space="preserve"> </w:t>
      </w:r>
      <w:r w:rsidRPr="00001B27">
        <w:rPr>
          <w:rStyle w:val="Emphasis"/>
          <w:highlight w:val="green"/>
        </w:rPr>
        <w:t>to</w:t>
      </w:r>
      <w:r w:rsidRPr="00001B27">
        <w:rPr>
          <w:highlight w:val="green"/>
          <w:u w:val="single"/>
        </w:rPr>
        <w:t xml:space="preserve"> </w:t>
      </w:r>
      <w:r w:rsidRPr="00C71C98">
        <w:rPr>
          <w:u w:val="single"/>
        </w:rPr>
        <w:t xml:space="preserve">the surface near the equator and the other end in </w:t>
      </w:r>
      <w:r w:rsidRPr="00001B27">
        <w:rPr>
          <w:rStyle w:val="Emphasis"/>
          <w:highlight w:val="green"/>
        </w:rPr>
        <w:t>space</w:t>
      </w:r>
      <w:r w:rsidRPr="00001B27">
        <w:rPr>
          <w:highlight w:val="green"/>
          <w:u w:val="single"/>
        </w:rPr>
        <w:t xml:space="preserve"> </w:t>
      </w:r>
      <w:r w:rsidRPr="00001B27">
        <w:rPr>
          <w:rStyle w:val="Emphasis"/>
          <w:highlight w:val="green"/>
          <w:bdr w:val="single" w:sz="18" w:space="0" w:color="auto"/>
        </w:rPr>
        <w:t>beyond geostationary orbit.</w:t>
      </w:r>
      <w:r w:rsidRPr="00C71C98">
        <w:rPr>
          <w:u w:val="single"/>
        </w:rPr>
        <w:t xml:space="preserve"> An orbit is the curved path through which objects in space move around a planet or a star. The </w:t>
      </w:r>
      <w:r w:rsidRPr="00001B27">
        <w:rPr>
          <w:rStyle w:val="Emphasis"/>
          <w:highlight w:val="green"/>
        </w:rPr>
        <w:t>1967 Treaty’s</w:t>
      </w:r>
      <w:r w:rsidRPr="00001B27">
        <w:rPr>
          <w:highlight w:val="green"/>
          <w:u w:val="single"/>
        </w:rPr>
        <w:t xml:space="preserve"> </w:t>
      </w:r>
      <w:r w:rsidRPr="00C71C98">
        <w:rPr>
          <w:u w:val="single"/>
        </w:rPr>
        <w:t xml:space="preserve">regime and </w:t>
      </w:r>
      <w:r w:rsidRPr="00001B27">
        <w:rPr>
          <w:rStyle w:val="Emphasis"/>
          <w:highlight w:val="green"/>
        </w:rPr>
        <w:t>customary law</w:t>
      </w:r>
      <w:r w:rsidRPr="00001B27">
        <w:rPr>
          <w:highlight w:val="green"/>
          <w:u w:val="single"/>
        </w:rPr>
        <w:t xml:space="preserve"> </w:t>
      </w:r>
      <w:r w:rsidRPr="00001B27">
        <w:rPr>
          <w:rStyle w:val="Emphasis"/>
          <w:highlight w:val="green"/>
        </w:rPr>
        <w:t>enshrine</w:t>
      </w:r>
      <w:r w:rsidRPr="00001B27">
        <w:rPr>
          <w:highlight w:val="green"/>
          <w:u w:val="single"/>
        </w:rPr>
        <w:t xml:space="preserve"> </w:t>
      </w:r>
      <w:r w:rsidRPr="00C71C98">
        <w:rPr>
          <w:u w:val="single"/>
        </w:rPr>
        <w:t xml:space="preserve">the </w:t>
      </w:r>
      <w:r w:rsidRPr="00001B27">
        <w:rPr>
          <w:rStyle w:val="Emphasis"/>
          <w:highlight w:val="green"/>
        </w:rPr>
        <w:t xml:space="preserve">principle of </w:t>
      </w:r>
      <w:r w:rsidRPr="00001B27">
        <w:rPr>
          <w:rStyle w:val="Emphasis"/>
          <w:highlight w:val="green"/>
          <w:bdr w:val="single" w:sz="18" w:space="0" w:color="auto"/>
        </w:rPr>
        <w:t>non-appropriation</w:t>
      </w:r>
      <w:r w:rsidRPr="00001B27">
        <w:rPr>
          <w:highlight w:val="green"/>
          <w:u w:val="single"/>
          <w:bdr w:val="single" w:sz="18" w:space="0" w:color="auto"/>
        </w:rPr>
        <w:t xml:space="preserve"> </w:t>
      </w:r>
      <w:r w:rsidRPr="00001B27">
        <w:rPr>
          <w:rStyle w:val="Emphasis"/>
          <w:highlight w:val="green"/>
          <w:bdr w:val="single" w:sz="18" w:space="0" w:color="auto"/>
        </w:rPr>
        <w:t>and freedom of access to orbital positions</w:t>
      </w:r>
      <w:r w:rsidRPr="00C71C98">
        <w:rPr>
          <w:sz w:val="16"/>
        </w:rPr>
        <w:t xml:space="preserve">. Space Law and International Telecommunication Laws combined to protect this use against any interference. The majority of space-launched objects are satellites that are launched in Earth’s orbit (a very small part </w:t>
      </w:r>
      <w:r w:rsidRPr="00C71C98">
        <w:rPr>
          <w:rStyle w:val="StyleUnderline"/>
        </w:rPr>
        <w:t>of space objects – scientific objects for space exploration – are launched into outer space beyond terrestrial orbits). It is important to precise that an orbit does not exist: satellites describe orbits by obeying the general laws of universal attraction</w:t>
      </w:r>
      <w:r w:rsidRPr="00C71C98">
        <w:rPr>
          <w:sz w:val="16"/>
        </w:rPr>
        <w:t xml:space="preserve">. Depending on the launching techniques and parameters, the orbital trajectory of a satellite may vary. Sun-synchronous satellites fly over a given location constantly at the same time in local civil time: they are used for remote sensing, meteorology or the study of the atmosphere. Geostationary satellites are placed in a very high orbit; they give an impression of immobility because they remain permanently at the same vertical point of a terrestrial point (they are mainly used for telecommunications and television broadcasting). A geocentric orbit or Earth orbit involves any object orbiting Planet Earth, such as the Moon or artificial satellites. Geocentric (having the Earth as its centre) orbits are organised as follow: 1) Low Earth orbit (LEO): geocentric orbits with altitudes (the height of an object above the average surface of the Earth’s oceans) from 100 to 2 000 kilometres. Satellites in LEO have a small momentary field of view, only able to observe and communicate with a fraction of the Earth at a time, meaning a network or constellation of satellites is required in order to provide continuous coverage. Satellites in lower regions of LEO also suffer from fast orbital decay (in orbital mechanics, decay is a gradual decrease of the distance between two orbiting bodies at their closest approach, the periapsis, over many orbital periods), requiring either periodic reboosting to maintain a stable orbit, or launching replacement satellites when old ones re-enter. 2) Medium Earth orbit (MEO), also known as an intermediate circular orbit: geocentric orbits ranging in altitude from 2 000 kilometres to just below geosynchronous orbit at 35 786 kilometres. The most common use for satellites in this region is for navigation, communication, and geodetic/space environment science. The most common altitude is approximately 20 000 kilometres which yields an orbital period of twelve hours. 3) Geosynchronous orbit (GSO) and geostationary orbit (GEO) are orbits around Earth at an altitude of 35 786 kilometres matching Earth’s sidereal rotation period. All geosynchronous and geostationary orbits have a semi-major axis of 42 164 kilometres. A geostationary orbit stays exactly above the equator, whereas a geosynchronous orbit may swing north and south to cover more of the Earth’s surface. Communications satellites and weather satellites are often placed in geostationary orbits, so that the satellite antennae (located on Earth) that communicate with them do not have to rotate to track them, but can be pointed permanently at the position in the sky where the satellites are located. 4) High Earth orbit: geocentric orbits above the altitude of 35 786 kilometres. </w:t>
      </w:r>
      <w:r w:rsidRPr="00C71C98">
        <w:rPr>
          <w:rStyle w:val="StyleUnderline"/>
        </w:rPr>
        <w:t xml:space="preserve">The </w:t>
      </w:r>
      <w:r w:rsidRPr="00001B27">
        <w:rPr>
          <w:rStyle w:val="StyleUnderline"/>
          <w:highlight w:val="green"/>
        </w:rPr>
        <w:t>competing forces of gravity</w:t>
      </w:r>
      <w:r w:rsidRPr="00C71C98">
        <w:rPr>
          <w:rStyle w:val="StyleUnderline"/>
        </w:rPr>
        <w:t xml:space="preserve">, which is stronger at the lower end, and the outward/upward centrifugal force, which is stronger at the upper end, </w:t>
      </w:r>
      <w:r w:rsidRPr="00001B27">
        <w:rPr>
          <w:rStyle w:val="StyleUnderline"/>
          <w:highlight w:val="green"/>
        </w:rPr>
        <w:t>would result in the cable being held up</w:t>
      </w:r>
      <w:r w:rsidRPr="00C71C98">
        <w:rPr>
          <w:rStyle w:val="StyleUnderline"/>
        </w:rPr>
        <w:t xml:space="preserve">, under tension, </w:t>
      </w:r>
      <w:r w:rsidRPr="00001B27">
        <w:rPr>
          <w:rStyle w:val="Emphasis"/>
          <w:highlight w:val="green"/>
          <w:bdr w:val="single" w:sz="18" w:space="0" w:color="auto"/>
        </w:rPr>
        <w:t>and stationary over a single position on Earth</w:t>
      </w:r>
      <w:r w:rsidRPr="00C71C98">
        <w:rPr>
          <w:sz w:val="16"/>
        </w:rPr>
        <w:t>. With the tether deployed, climbers could repeatedly climb the tether to space by mechanical means, releasing their cargo to orbit. Climbers could also descend the tether to return cargo to the surface from orbit.</w:t>
      </w:r>
    </w:p>
    <w:p w14:paraId="3C447533" w14:textId="77777777" w:rsidR="00053196" w:rsidRDefault="00053196" w:rsidP="00053196">
      <w:pPr>
        <w:pStyle w:val="Heading4"/>
      </w:pPr>
      <w:r>
        <w:lastRenderedPageBreak/>
        <w:t xml:space="preserve">Private Companies are pursuing Space Elevators. </w:t>
      </w:r>
    </w:p>
    <w:p w14:paraId="2950EAFD" w14:textId="77777777" w:rsidR="00053196" w:rsidRPr="005F1160" w:rsidRDefault="00053196" w:rsidP="00053196">
      <w:r w:rsidRPr="005F1160">
        <w:rPr>
          <w:rStyle w:val="Style13ptBold"/>
        </w:rPr>
        <w:t>Alfano 15</w:t>
      </w:r>
      <w:r>
        <w:t xml:space="preserve"> Andrea Alfano 8-18-2015 “</w:t>
      </w:r>
      <w:r w:rsidRPr="005F1160">
        <w:t xml:space="preserve">All Of </w:t>
      </w:r>
      <w:r w:rsidRPr="00001B27">
        <w:rPr>
          <w:rStyle w:val="Emphasis"/>
          <w:highlight w:val="green"/>
          <w:bdr w:val="single" w:sz="18" w:space="0" w:color="auto"/>
        </w:rPr>
        <w:t>These Companies Are Working On A Space Elevator</w:t>
      </w:r>
      <w:r>
        <w:t xml:space="preserve">” </w:t>
      </w:r>
      <w:hyperlink r:id="rId10" w:history="1">
        <w:r w:rsidRPr="00473E10">
          <w:rPr>
            <w:rStyle w:val="Hyperlink"/>
          </w:rPr>
          <w:t>https://www.techtimes.com/articles/77612/20150818/companies-working-space-elevator.htm</w:t>
        </w:r>
      </w:hyperlink>
      <w:r>
        <w:t xml:space="preserve"> (Writer at the Tech Times)//Elmer </w:t>
      </w:r>
    </w:p>
    <w:p w14:paraId="2053AE00" w14:textId="77777777" w:rsidR="00053196" w:rsidRPr="00C71C98" w:rsidRDefault="00053196" w:rsidP="00053196">
      <w:pPr>
        <w:rPr>
          <w:sz w:val="16"/>
        </w:rPr>
      </w:pPr>
      <w:r w:rsidRPr="00C71C98">
        <w:rPr>
          <w:sz w:val="16"/>
        </w:rPr>
        <w:t xml:space="preserve">Space elevators are solid proof that any mundane object sounds way cooler if you stick the word "space" in front of it. </w:t>
      </w:r>
      <w:r w:rsidRPr="00C71C98">
        <w:rPr>
          <w:rStyle w:val="StyleUnderline"/>
        </w:rPr>
        <w:t xml:space="preserve">But there's much more than coolness at stake when building a space elevator – this technology has the potential to revolutionize space transportation, and the Canadian </w:t>
      </w:r>
      <w:r w:rsidRPr="00001B27">
        <w:rPr>
          <w:rStyle w:val="Emphasis"/>
          <w:highlight w:val="green"/>
        </w:rPr>
        <w:t>private space company Thoth</w:t>
      </w:r>
      <w:r w:rsidRPr="00001B27">
        <w:rPr>
          <w:rStyle w:val="StyleUnderline"/>
          <w:highlight w:val="green"/>
        </w:rPr>
        <w:t xml:space="preserve"> </w:t>
      </w:r>
      <w:r w:rsidRPr="00C71C98">
        <w:rPr>
          <w:rStyle w:val="StyleUnderline"/>
        </w:rPr>
        <w:t xml:space="preserve">Technology that was recently </w:t>
      </w:r>
      <w:r w:rsidRPr="00001B27">
        <w:rPr>
          <w:rStyle w:val="Emphasis"/>
          <w:highlight w:val="green"/>
        </w:rPr>
        <w:t>awarded</w:t>
      </w:r>
      <w:r w:rsidRPr="00001B27">
        <w:rPr>
          <w:rStyle w:val="StyleUnderline"/>
          <w:highlight w:val="green"/>
        </w:rPr>
        <w:t xml:space="preserve"> </w:t>
      </w:r>
      <w:r w:rsidRPr="00C71C98">
        <w:rPr>
          <w:rStyle w:val="StyleUnderline"/>
        </w:rPr>
        <w:t xml:space="preserve">a </w:t>
      </w:r>
      <w:r w:rsidRPr="00001B27">
        <w:rPr>
          <w:rStyle w:val="Emphasis"/>
          <w:highlight w:val="green"/>
        </w:rPr>
        <w:t>patent for</w:t>
      </w:r>
      <w:r w:rsidRPr="00001B27">
        <w:rPr>
          <w:rStyle w:val="StyleUnderline"/>
          <w:highlight w:val="green"/>
        </w:rPr>
        <w:t xml:space="preserve"> </w:t>
      </w:r>
      <w:r w:rsidRPr="00C71C98">
        <w:rPr>
          <w:rStyle w:val="StyleUnderline"/>
        </w:rPr>
        <w:t xml:space="preserve">its </w:t>
      </w:r>
      <w:r w:rsidRPr="00001B27">
        <w:rPr>
          <w:rStyle w:val="Emphasis"/>
          <w:highlight w:val="green"/>
        </w:rPr>
        <w:t>space elevator</w:t>
      </w:r>
      <w:r w:rsidRPr="00001B27">
        <w:rPr>
          <w:rStyle w:val="StyleUnderline"/>
          <w:highlight w:val="green"/>
        </w:rPr>
        <w:t xml:space="preserve"> </w:t>
      </w:r>
      <w:r w:rsidRPr="00C71C98">
        <w:rPr>
          <w:rStyle w:val="StyleUnderline"/>
        </w:rPr>
        <w:t>design isn't the only company in the game</w:t>
      </w:r>
      <w:r w:rsidRPr="00C71C98">
        <w:rPr>
          <w:sz w:val="16"/>
        </w:rPr>
        <w:t xml:space="preserve">. </w:t>
      </w:r>
      <w:r w:rsidRPr="00C71C98">
        <w:rPr>
          <w:rStyle w:val="StyleUnderline"/>
        </w:rPr>
        <w:t xml:space="preserve">One of the other major players is a U.S.-based company called </w:t>
      </w:r>
      <w:r w:rsidRPr="00001B27">
        <w:rPr>
          <w:rStyle w:val="Emphasis"/>
          <w:highlight w:val="green"/>
        </w:rPr>
        <w:t>LiftPort Group,</w:t>
      </w:r>
      <w:r w:rsidRPr="00001B27">
        <w:rPr>
          <w:rStyle w:val="StyleUnderline"/>
          <w:highlight w:val="green"/>
        </w:rPr>
        <w:t xml:space="preserve"> </w:t>
      </w:r>
      <w:r w:rsidRPr="00C71C98">
        <w:rPr>
          <w:rStyle w:val="StyleUnderline"/>
        </w:rPr>
        <w:t xml:space="preserve">founded by space entrepreneur Michael Laine in 2003. Its </w:t>
      </w:r>
      <w:r w:rsidRPr="00001B27">
        <w:rPr>
          <w:rStyle w:val="Emphasis"/>
          <w:highlight w:val="green"/>
        </w:rPr>
        <w:t>plan for a space elevator</w:t>
      </w:r>
      <w:r w:rsidRPr="00001B27">
        <w:rPr>
          <w:rStyle w:val="StyleUnderline"/>
          <w:highlight w:val="green"/>
        </w:rPr>
        <w:t xml:space="preserve"> </w:t>
      </w:r>
      <w:r w:rsidRPr="00C71C98">
        <w:rPr>
          <w:rStyle w:val="StyleUnderline"/>
        </w:rPr>
        <w:t>is vastly different from the one for which Thoth received a patent, however.</w:t>
      </w:r>
      <w:r w:rsidRPr="00C71C98">
        <w:rPr>
          <w:sz w:val="16"/>
        </w:rPr>
        <w:t xml:space="preserve"> </w:t>
      </w:r>
      <w:r w:rsidRPr="00C71C98">
        <w:rPr>
          <w:rStyle w:val="StyleUnderline"/>
        </w:rPr>
        <w:t xml:space="preserve">Whereas Thoth's plans entail tethering a 12-mile-high inflatable space elevator to the Earth, LiftPort is shooting </w:t>
      </w:r>
      <w:r w:rsidRPr="00001B27">
        <w:rPr>
          <w:rStyle w:val="Emphasis"/>
          <w:highlight w:val="green"/>
          <w:bdr w:val="single" w:sz="18" w:space="0" w:color="auto"/>
        </w:rPr>
        <w:t>for the moon</w:t>
      </w:r>
      <w:r w:rsidRPr="00C71C98">
        <w:rPr>
          <w:rStyle w:val="StyleUnderline"/>
        </w:rPr>
        <w:t>.</w:t>
      </w:r>
      <w:r w:rsidRPr="00C71C98">
        <w:rPr>
          <w:sz w:val="16"/>
        </w:rPr>
        <w:t xml:space="preserve"> Originally, LiftPort had planned to build an Earth elevator, too, but it abandoned the idea in 2007 in favor of building a lunar elevator. The basic design for a lunar elevator is an anchor in the moon that is attached to a cable that extends to a space station situated at a very special point. Known as a Lagrange Point, this is the gravitational tipping point between the Earth and the moon, where their gravitational pulls essentially cancel one another out. A robot could then travel up and down the tether, ferrying cargo between the moon and the station. Out farther in space, a counterweight would balance out the system. Both types of space elevator are intended to increase space access, but in very different ways. </w:t>
      </w:r>
      <w:r w:rsidRPr="00C71C98">
        <w:rPr>
          <w:rStyle w:val="StyleUnderline"/>
        </w:rPr>
        <w:t xml:space="preserve">Thoth's Earth elevator aims to make launches easier by starting off 12 miles above the Earth's surface. LiftPort's space elevator aims to increase access to the moon in particular, because it is much easier to launch a rocket to the Lagrange Point and dock it at a space station than it is to get to the moon directly. There's a </w:t>
      </w:r>
      <w:r w:rsidRPr="00001B27">
        <w:rPr>
          <w:rStyle w:val="Emphasis"/>
          <w:highlight w:val="green"/>
        </w:rPr>
        <w:t>third</w:t>
      </w:r>
      <w:r w:rsidRPr="00001B27">
        <w:rPr>
          <w:rStyle w:val="StyleUnderline"/>
          <w:highlight w:val="green"/>
        </w:rPr>
        <w:t xml:space="preserve"> </w:t>
      </w:r>
      <w:r w:rsidRPr="00C71C98">
        <w:rPr>
          <w:rStyle w:val="StyleUnderline"/>
        </w:rPr>
        <w:t xml:space="preserve">major </w:t>
      </w:r>
      <w:r w:rsidRPr="00001B27">
        <w:rPr>
          <w:rStyle w:val="Emphasis"/>
          <w:highlight w:val="green"/>
        </w:rPr>
        <w:t>company</w:t>
      </w:r>
      <w:r w:rsidRPr="00001B27">
        <w:rPr>
          <w:rStyle w:val="StyleUnderline"/>
          <w:highlight w:val="green"/>
        </w:rPr>
        <w:t xml:space="preserve"> </w:t>
      </w:r>
      <w:r w:rsidRPr="00C71C98">
        <w:rPr>
          <w:rStyle w:val="StyleUnderline"/>
        </w:rPr>
        <w:t xml:space="preserve">based in Japan called </w:t>
      </w:r>
      <w:r w:rsidRPr="00001B27">
        <w:rPr>
          <w:rStyle w:val="Emphasis"/>
          <w:highlight w:val="green"/>
        </w:rPr>
        <w:t>Obayashi Corp</w:t>
      </w:r>
      <w:r w:rsidRPr="00C71C98">
        <w:rPr>
          <w:rStyle w:val="StyleUnderline"/>
        </w:rPr>
        <w:t>.</w:t>
      </w:r>
      <w:r w:rsidRPr="00C71C98">
        <w:rPr>
          <w:sz w:val="16"/>
        </w:rPr>
        <w:t xml:space="preserve"> whose plans look like a hybrid of Thoth's and LiftPort's</w:t>
      </w:r>
      <w:r w:rsidRPr="00C71C98">
        <w:rPr>
          <w:rStyle w:val="StyleUnderline"/>
        </w:rPr>
        <w:t xml:space="preserve">. Obayashi is not a space company, however – it's actually a construction company. Like Thoth, Obayashi plans to build an Earth </w:t>
      </w:r>
      <w:r w:rsidRPr="00001B27">
        <w:rPr>
          <w:rStyle w:val="Emphasis"/>
          <w:highlight w:val="green"/>
        </w:rPr>
        <w:t>elevator</w:t>
      </w:r>
      <w:r w:rsidRPr="00C71C98">
        <w:rPr>
          <w:rStyle w:val="StyleUnderline"/>
        </w:rPr>
        <w:t xml:space="preserve">. But its Earth elevator would consist of a cable </w:t>
      </w:r>
      <w:r w:rsidRPr="00001B27">
        <w:rPr>
          <w:rStyle w:val="Emphasis"/>
          <w:highlight w:val="green"/>
        </w:rPr>
        <w:t xml:space="preserve">tethered to </w:t>
      </w:r>
      <w:r w:rsidRPr="00C71C98">
        <w:rPr>
          <w:rStyle w:val="StyleUnderline"/>
        </w:rPr>
        <w:t xml:space="preserve">the blue planet, a robotic cargo-carrier, a </w:t>
      </w:r>
      <w:r w:rsidRPr="00001B27">
        <w:rPr>
          <w:rStyle w:val="Emphasis"/>
          <w:highlight w:val="green"/>
        </w:rPr>
        <w:t>space station</w:t>
      </w:r>
      <w:r w:rsidRPr="00C71C98">
        <w:rPr>
          <w:rStyle w:val="StyleUnderline"/>
        </w:rPr>
        <w:t>, and a counterweight. It essentially looks like LiftPort's plans, but stuck to the Earth instead of to the moon</w:t>
      </w:r>
      <w:r w:rsidRPr="00C71C98">
        <w:rPr>
          <w:sz w:val="16"/>
        </w:rPr>
        <w:t>.</w:t>
      </w:r>
    </w:p>
    <w:p w14:paraId="4546F16B" w14:textId="77777777" w:rsidR="00053196" w:rsidRDefault="00053196" w:rsidP="00053196">
      <w:pPr>
        <w:pStyle w:val="Heading4"/>
      </w:pPr>
      <w:r>
        <w:t xml:space="preserve">Yes Space Elevators – NASA confirms. </w:t>
      </w:r>
    </w:p>
    <w:p w14:paraId="4DA87148" w14:textId="77777777" w:rsidR="00053196" w:rsidRPr="00E70330" w:rsidRDefault="00053196" w:rsidP="00053196">
      <w:r w:rsidRPr="00E70330">
        <w:rPr>
          <w:rStyle w:val="Style13ptBold"/>
        </w:rPr>
        <w:t>Snowden 18</w:t>
      </w:r>
      <w:r>
        <w:t xml:space="preserve"> </w:t>
      </w:r>
      <w:r w:rsidRPr="00E70330">
        <w:t>Scott Snowden 10-2-2018 "A colossal elevator to space could be going up sooner than you ever imagined"</w:t>
      </w:r>
      <w:r>
        <w:t xml:space="preserve"> </w:t>
      </w:r>
      <w:hyperlink r:id="rId11" w:history="1">
        <w:r w:rsidRPr="00473E10">
          <w:rPr>
            <w:rStyle w:val="Hyperlink"/>
          </w:rPr>
          <w:t>https://www.nbcnews.com/mach/science/colossal-elevator-space-could-be-going-sooner-you-ever-imagined-ncna915421</w:t>
        </w:r>
      </w:hyperlink>
      <w:r>
        <w:t xml:space="preserve"> (</w:t>
      </w:r>
      <w:r w:rsidRPr="00E70330">
        <w:t>Scott has written about science and technology for 20 years for publications around the world. He covers environmental technology for Forbes.</w:t>
      </w:r>
      <w:r>
        <w:t xml:space="preserve">)//Elmer </w:t>
      </w:r>
    </w:p>
    <w:p w14:paraId="520EC813" w14:textId="77777777" w:rsidR="00053196" w:rsidRPr="0041063E" w:rsidRDefault="00053196" w:rsidP="00053196">
      <w:pPr>
        <w:rPr>
          <w:sz w:val="16"/>
        </w:rPr>
      </w:pPr>
      <w:r w:rsidRPr="0041063E">
        <w:rPr>
          <w:sz w:val="16"/>
        </w:rPr>
        <w:t>For more than half a century, rockets have been the only way to go to space</w:t>
      </w:r>
      <w:r w:rsidRPr="00C71C98">
        <w:rPr>
          <w:rStyle w:val="StyleUnderline"/>
        </w:rPr>
        <w:t xml:space="preserve">. But </w:t>
      </w:r>
      <w:r w:rsidRPr="00001B27">
        <w:rPr>
          <w:rStyle w:val="Emphasis"/>
          <w:highlight w:val="green"/>
        </w:rPr>
        <w:t>in the not-too-distant future, we may have</w:t>
      </w:r>
      <w:r w:rsidRPr="00001B27">
        <w:rPr>
          <w:rStyle w:val="StyleUnderline"/>
          <w:highlight w:val="green"/>
        </w:rPr>
        <w:t xml:space="preserve"> </w:t>
      </w:r>
      <w:r w:rsidRPr="00C71C98">
        <w:rPr>
          <w:rStyle w:val="StyleUnderline"/>
        </w:rPr>
        <w:t xml:space="preserve">another option for sending up people and payloads: </w:t>
      </w:r>
      <w:r w:rsidRPr="00001B27">
        <w:rPr>
          <w:rStyle w:val="Emphasis"/>
          <w:highlight w:val="green"/>
        </w:rPr>
        <w:t xml:space="preserve">a colossal elevator extending from Earth’s surface up to </w:t>
      </w:r>
      <w:r w:rsidRPr="00C71C98">
        <w:rPr>
          <w:rStyle w:val="StyleUnderline"/>
        </w:rPr>
        <w:t xml:space="preserve">an altitude of </w:t>
      </w:r>
      <w:r w:rsidRPr="00001B27">
        <w:rPr>
          <w:rStyle w:val="Emphasis"/>
          <w:highlight w:val="green"/>
        </w:rPr>
        <w:t>22,000 miles</w:t>
      </w:r>
      <w:r w:rsidRPr="00C71C98">
        <w:rPr>
          <w:rStyle w:val="StyleUnderline"/>
        </w:rPr>
        <w:t xml:space="preserve">, where geosynchronous satellites orbit. </w:t>
      </w:r>
      <w:r w:rsidRPr="00001B27">
        <w:rPr>
          <w:rStyle w:val="Emphasis"/>
          <w:highlight w:val="green"/>
        </w:rPr>
        <w:t>NASA says</w:t>
      </w:r>
      <w:r w:rsidRPr="00001B27">
        <w:rPr>
          <w:rStyle w:val="StyleUnderline"/>
          <w:highlight w:val="green"/>
        </w:rPr>
        <w:t xml:space="preserve"> </w:t>
      </w:r>
      <w:r w:rsidRPr="00C71C98">
        <w:rPr>
          <w:rStyle w:val="StyleUnderline"/>
        </w:rPr>
        <w:t xml:space="preserve">the basic </w:t>
      </w:r>
      <w:r w:rsidRPr="00001B27">
        <w:rPr>
          <w:rStyle w:val="Emphasis"/>
          <w:highlight w:val="green"/>
          <w:bdr w:val="single" w:sz="18" w:space="0" w:color="auto"/>
        </w:rPr>
        <w:t>concept of a space elevator is sound</w:t>
      </w:r>
      <w:r w:rsidRPr="00C71C98">
        <w:rPr>
          <w:rStyle w:val="StyleUnderline"/>
        </w:rPr>
        <w:t xml:space="preserve">, and </w:t>
      </w:r>
      <w:r w:rsidRPr="00001B27">
        <w:rPr>
          <w:rStyle w:val="Emphasis"/>
          <w:highlight w:val="green"/>
        </w:rPr>
        <w:t>researchers</w:t>
      </w:r>
      <w:r w:rsidRPr="00001B27">
        <w:rPr>
          <w:rStyle w:val="StyleUnderline"/>
          <w:highlight w:val="green"/>
        </w:rPr>
        <w:t xml:space="preserve"> </w:t>
      </w:r>
      <w:r w:rsidRPr="00C71C98">
        <w:rPr>
          <w:rStyle w:val="StyleUnderline"/>
        </w:rPr>
        <w:t xml:space="preserve">around the world are </w:t>
      </w:r>
      <w:r w:rsidRPr="00001B27">
        <w:rPr>
          <w:rStyle w:val="Emphasis"/>
          <w:highlight w:val="green"/>
        </w:rPr>
        <w:t>optimistic</w:t>
      </w:r>
      <w:r w:rsidRPr="00001B27">
        <w:rPr>
          <w:rStyle w:val="StyleUnderline"/>
          <w:highlight w:val="green"/>
        </w:rPr>
        <w:t xml:space="preserve"> </w:t>
      </w:r>
      <w:r w:rsidRPr="00C71C98">
        <w:rPr>
          <w:rStyle w:val="StyleUnderline"/>
        </w:rPr>
        <w:t xml:space="preserve">that </w:t>
      </w:r>
      <w:r w:rsidRPr="00001B27">
        <w:rPr>
          <w:rStyle w:val="Emphasis"/>
          <w:highlight w:val="green"/>
        </w:rPr>
        <w:t>one can be built</w:t>
      </w:r>
      <w:r w:rsidRPr="0041063E">
        <w:rPr>
          <w:sz w:val="16"/>
        </w:rPr>
        <w:t xml:space="preserve">. </w:t>
      </w:r>
      <w:r w:rsidRPr="00C71C98">
        <w:rPr>
          <w:rStyle w:val="StyleUnderline"/>
        </w:rPr>
        <w:t xml:space="preserve">The </w:t>
      </w:r>
      <w:r w:rsidRPr="00001B27">
        <w:rPr>
          <w:rStyle w:val="Emphasis"/>
          <w:highlight w:val="green"/>
        </w:rPr>
        <w:t>Obayashi Corp</w:t>
      </w:r>
      <w:r w:rsidRPr="00C71C98">
        <w:rPr>
          <w:rStyle w:val="StyleUnderline"/>
        </w:rPr>
        <w:t xml:space="preserve">., a global construction firm based in Tokyo, has said it </w:t>
      </w:r>
      <w:r w:rsidRPr="00001B27">
        <w:rPr>
          <w:rStyle w:val="Emphasis"/>
          <w:highlight w:val="green"/>
        </w:rPr>
        <w:t>will build one by 2050</w:t>
      </w:r>
      <w:r w:rsidRPr="00C71C98">
        <w:rPr>
          <w:rStyle w:val="StyleUnderline"/>
        </w:rPr>
        <w:t xml:space="preserve">, and </w:t>
      </w:r>
      <w:r w:rsidRPr="00001B27">
        <w:rPr>
          <w:rStyle w:val="Emphasis"/>
          <w:highlight w:val="green"/>
        </w:rPr>
        <w:t>China</w:t>
      </w:r>
      <w:r w:rsidRPr="00001B27">
        <w:rPr>
          <w:rStyle w:val="StyleUnderline"/>
          <w:highlight w:val="green"/>
        </w:rPr>
        <w:t xml:space="preserve"> </w:t>
      </w:r>
      <w:r w:rsidRPr="00001B27">
        <w:rPr>
          <w:rStyle w:val="Emphasis"/>
          <w:highlight w:val="green"/>
        </w:rPr>
        <w:t>wants to build one as soon as 2045.</w:t>
      </w:r>
      <w:r w:rsidRPr="0041063E">
        <w:rPr>
          <w:sz w:val="16"/>
        </w:rPr>
        <w:t xml:space="preserve"> Now an experiment to be conducted soon aboard the International Space Station will help determine the real-world feasibility of a space elevator. “</w:t>
      </w:r>
      <w:r w:rsidRPr="00C71C98">
        <w:rPr>
          <w:rStyle w:val="StyleUnderline"/>
        </w:rPr>
        <w:t xml:space="preserve">The space elevator is the Holy Grail of space exploration,” says Michio Kaku, a professor </w:t>
      </w:r>
      <w:r w:rsidRPr="00C71C98">
        <w:rPr>
          <w:rStyle w:val="StyleUnderline"/>
        </w:rPr>
        <w:lastRenderedPageBreak/>
        <w:t>of physics at City College of New York and a noted futurist. “Imagine pushing the ‘up’ button of an elevator and taking a ride into the heavens. It could open up space to the average person</w:t>
      </w:r>
      <w:r w:rsidRPr="0041063E">
        <w:rPr>
          <w:sz w:val="16"/>
        </w:rPr>
        <w:t>.”</w:t>
      </w:r>
    </w:p>
    <w:p w14:paraId="1C1E507B" w14:textId="77777777" w:rsidR="00053196" w:rsidRPr="00001B27" w:rsidRDefault="00053196" w:rsidP="00053196">
      <w:pPr>
        <w:pStyle w:val="Heading4"/>
      </w:pPr>
      <w:r>
        <w:t xml:space="preserve">Regardless of completion, Elevators spur </w:t>
      </w:r>
      <w:r>
        <w:rPr>
          <w:u w:val="single"/>
        </w:rPr>
        <w:t>investment</w:t>
      </w:r>
      <w:r>
        <w:t xml:space="preserve"> in Nanotechnology</w:t>
      </w:r>
    </w:p>
    <w:p w14:paraId="52022E6A" w14:textId="77777777" w:rsidR="00053196" w:rsidRDefault="00053196" w:rsidP="00053196">
      <w:r>
        <w:t xml:space="preserve">Liam </w:t>
      </w:r>
      <w:r w:rsidRPr="006F17E7">
        <w:rPr>
          <w:rStyle w:val="Style13ptBold"/>
        </w:rPr>
        <w:t>O’Brien 16</w:t>
      </w:r>
      <w:r>
        <w:t>. University of Wollongong. 07/2016. “Nanotechnology in Space.” Young Scientists Journal; Canterbury, no. 19, p. 22.</w:t>
      </w:r>
    </w:p>
    <w:p w14:paraId="38BB6709" w14:textId="77777777" w:rsidR="00053196" w:rsidRDefault="00053196" w:rsidP="00053196">
      <w:pPr>
        <w:rPr>
          <w:sz w:val="16"/>
        </w:rPr>
      </w:pPr>
      <w:r w:rsidRPr="00371AF0">
        <w:rPr>
          <w:rStyle w:val="Emphasis"/>
        </w:rPr>
        <w:t>Nanotech</w:t>
      </w:r>
      <w:r w:rsidRPr="00371AF0">
        <w:rPr>
          <w:sz w:val="16"/>
        </w:rPr>
        <w:t xml:space="preserve">nology </w:t>
      </w:r>
      <w:r w:rsidRPr="00371AF0">
        <w:rPr>
          <w:rStyle w:val="StyleUnderline"/>
        </w:rPr>
        <w:t>is at the</w:t>
      </w:r>
      <w:r w:rsidRPr="00371AF0">
        <w:rPr>
          <w:sz w:val="16"/>
        </w:rPr>
        <w:t xml:space="preserve"> </w:t>
      </w:r>
      <w:r w:rsidRPr="00371AF0">
        <w:rPr>
          <w:rStyle w:val="Emphasis"/>
        </w:rPr>
        <w:t>forefront</w:t>
      </w:r>
      <w:r w:rsidRPr="00371AF0">
        <w:rPr>
          <w:sz w:val="16"/>
        </w:rPr>
        <w:t xml:space="preserve"> </w:t>
      </w:r>
      <w:r w:rsidRPr="00371AF0">
        <w:rPr>
          <w:rStyle w:val="StyleUnderline"/>
        </w:rPr>
        <w:t xml:space="preserve">of </w:t>
      </w:r>
      <w:r w:rsidRPr="00371AF0">
        <w:rPr>
          <w:rStyle w:val="Emphasis"/>
        </w:rPr>
        <w:t>scientific development</w:t>
      </w:r>
      <w:r w:rsidRPr="00371AF0">
        <w:rPr>
          <w:rStyle w:val="StyleUnderline"/>
        </w:rPr>
        <w:t>, continuing to</w:t>
      </w:r>
      <w:r w:rsidRPr="00F84047">
        <w:rPr>
          <w:sz w:val="16"/>
        </w:rPr>
        <w:t xml:space="preserve"> </w:t>
      </w:r>
      <w:r w:rsidRPr="00F84047">
        <w:rPr>
          <w:rStyle w:val="Emphasis"/>
        </w:rPr>
        <w:t>astound and innovate</w:t>
      </w:r>
      <w:r w:rsidRPr="00F84047">
        <w:rPr>
          <w:sz w:val="16"/>
        </w:rPr>
        <w:t xml:space="preserve">. Likewise, the space industry is rapidly increasing in sophistication and competition, with companies such as SpaceX, Blue Origin and Virgin Galactic becoming increasingly prevalent in what could become a new commercial space race. The various </w:t>
      </w:r>
      <w:r w:rsidRPr="00001B27">
        <w:rPr>
          <w:rStyle w:val="Emphasis"/>
          <w:highlight w:val="green"/>
        </w:rPr>
        <w:t>space programs</w:t>
      </w:r>
      <w:r w:rsidRPr="00F84047">
        <w:rPr>
          <w:sz w:val="16"/>
        </w:rPr>
        <w:t xml:space="preserve"> </w:t>
      </w:r>
      <w:r w:rsidRPr="00F84047">
        <w:rPr>
          <w:rStyle w:val="StyleUnderline"/>
        </w:rPr>
        <w:t xml:space="preserve">over the past 60 years </w:t>
      </w:r>
      <w:r w:rsidRPr="00001B27">
        <w:rPr>
          <w:rStyle w:val="StyleUnderline"/>
          <w:highlight w:val="green"/>
        </w:rPr>
        <w:t>have led to a</w:t>
      </w:r>
      <w:r w:rsidRPr="00001B27">
        <w:rPr>
          <w:sz w:val="16"/>
          <w:highlight w:val="green"/>
        </w:rPr>
        <w:t xml:space="preserve"> </w:t>
      </w:r>
      <w:r w:rsidRPr="00001B27">
        <w:rPr>
          <w:rStyle w:val="Emphasis"/>
          <w:highlight w:val="green"/>
        </w:rPr>
        <w:t>multitude of</w:t>
      </w:r>
      <w:r w:rsidRPr="00F84047">
        <w:rPr>
          <w:rStyle w:val="Emphasis"/>
        </w:rPr>
        <w:t xml:space="preserve"> beneficial </w:t>
      </w:r>
      <w:r w:rsidRPr="00001B27">
        <w:rPr>
          <w:rStyle w:val="Emphasis"/>
          <w:highlight w:val="green"/>
        </w:rPr>
        <w:t>impacts</w:t>
      </w:r>
      <w:r w:rsidRPr="00001B27">
        <w:rPr>
          <w:sz w:val="16"/>
          <w:highlight w:val="green"/>
        </w:rPr>
        <w:t xml:space="preserve"> </w:t>
      </w:r>
      <w:r w:rsidRPr="00001B27">
        <w:rPr>
          <w:rStyle w:val="StyleUnderline"/>
          <w:highlight w:val="green"/>
        </w:rPr>
        <w:t>for</w:t>
      </w:r>
      <w:r w:rsidRPr="00001B27">
        <w:rPr>
          <w:sz w:val="16"/>
          <w:highlight w:val="green"/>
        </w:rPr>
        <w:t xml:space="preserve"> </w:t>
      </w:r>
      <w:r w:rsidRPr="00001B27">
        <w:rPr>
          <w:rStyle w:val="Emphasis"/>
          <w:highlight w:val="green"/>
        </w:rPr>
        <w:t>everyday society</w:t>
      </w:r>
      <w:r w:rsidRPr="00001B27">
        <w:rPr>
          <w:sz w:val="16"/>
          <w:highlight w:val="green"/>
        </w:rPr>
        <w:t xml:space="preserve">. </w:t>
      </w:r>
      <w:r w:rsidRPr="00001B27">
        <w:rPr>
          <w:rStyle w:val="Emphasis"/>
          <w:highlight w:val="green"/>
        </w:rPr>
        <w:t>Nanotech</w:t>
      </w:r>
      <w:r w:rsidRPr="00F84047">
        <w:rPr>
          <w:sz w:val="16"/>
        </w:rPr>
        <w:t xml:space="preserve">nology, </w:t>
      </w:r>
      <w:r w:rsidRPr="00001B27">
        <w:rPr>
          <w:rStyle w:val="StyleUnderline"/>
          <w:highlight w:val="green"/>
        </w:rPr>
        <w:t>through</w:t>
      </w:r>
      <w:r w:rsidRPr="00001B27">
        <w:rPr>
          <w:sz w:val="16"/>
          <w:highlight w:val="green"/>
        </w:rPr>
        <w:t xml:space="preserve"> </w:t>
      </w:r>
      <w:r w:rsidRPr="00001B27">
        <w:rPr>
          <w:rStyle w:val="Emphasis"/>
          <w:highlight w:val="green"/>
        </w:rPr>
        <w:t>r</w:t>
      </w:r>
      <w:r w:rsidRPr="00F84047">
        <w:rPr>
          <w:sz w:val="16"/>
        </w:rPr>
        <w:t xml:space="preserve">esearch </w:t>
      </w:r>
      <w:r w:rsidRPr="00001B27">
        <w:rPr>
          <w:rStyle w:val="Emphasis"/>
          <w:highlight w:val="green"/>
        </w:rPr>
        <w:t>and d</w:t>
      </w:r>
      <w:r w:rsidRPr="00F84047">
        <w:rPr>
          <w:sz w:val="16"/>
        </w:rPr>
        <w:t xml:space="preserve">evelopment </w:t>
      </w:r>
      <w:r w:rsidRPr="00001B27">
        <w:rPr>
          <w:rStyle w:val="StyleUnderline"/>
          <w:highlight w:val="green"/>
        </w:rPr>
        <w:t>in</w:t>
      </w:r>
      <w:r w:rsidRPr="00001B27">
        <w:rPr>
          <w:sz w:val="16"/>
          <w:highlight w:val="green"/>
        </w:rPr>
        <w:t xml:space="preserve"> </w:t>
      </w:r>
      <w:r w:rsidRPr="00001B27">
        <w:rPr>
          <w:rStyle w:val="Emphasis"/>
          <w:highlight w:val="green"/>
        </w:rPr>
        <w:t>space</w:t>
      </w:r>
      <w:r w:rsidRPr="00001B27">
        <w:rPr>
          <w:sz w:val="16"/>
          <w:highlight w:val="green"/>
        </w:rPr>
        <w:t xml:space="preserve"> </w:t>
      </w:r>
      <w:r w:rsidRPr="00001B27">
        <w:rPr>
          <w:rStyle w:val="StyleUnderline"/>
          <w:highlight w:val="green"/>
        </w:rPr>
        <w:t>has</w:t>
      </w:r>
      <w:r w:rsidRPr="00F84047">
        <w:rPr>
          <w:rStyle w:val="StyleUnderline"/>
        </w:rPr>
        <w:t xml:space="preserve"> the </w:t>
      </w:r>
      <w:r w:rsidRPr="00001B27">
        <w:rPr>
          <w:rStyle w:val="Emphasis"/>
          <w:highlight w:val="green"/>
        </w:rPr>
        <w:t>potential to do the same</w:t>
      </w:r>
      <w:r w:rsidRPr="00F84047">
        <w:rPr>
          <w:rStyle w:val="StyleUnderline"/>
        </w:rPr>
        <w:t>. Potential</w:t>
      </w:r>
      <w:r w:rsidRPr="00F84047">
        <w:rPr>
          <w:sz w:val="16"/>
        </w:rPr>
        <w:t xml:space="preserve"> </w:t>
      </w:r>
      <w:r w:rsidRPr="00001B27">
        <w:rPr>
          <w:rStyle w:val="Emphasis"/>
          <w:highlight w:val="green"/>
        </w:rPr>
        <w:t>application</w:t>
      </w:r>
      <w:r w:rsidRPr="00371AF0">
        <w:rPr>
          <w:rStyle w:val="StyleUnderline"/>
        </w:rPr>
        <w:t xml:space="preserve">s </w:t>
      </w:r>
      <w:r w:rsidRPr="00001B27">
        <w:rPr>
          <w:rStyle w:val="StyleUnderline"/>
          <w:highlight w:val="green"/>
        </w:rPr>
        <w:t xml:space="preserve">of </w:t>
      </w:r>
      <w:r w:rsidRPr="00001B27">
        <w:rPr>
          <w:rStyle w:val="Emphasis"/>
          <w:highlight w:val="green"/>
        </w:rPr>
        <w:t>nanotech</w:t>
      </w:r>
      <w:r w:rsidRPr="00371AF0">
        <w:rPr>
          <w:sz w:val="16"/>
        </w:rPr>
        <w:t>nology</w:t>
      </w:r>
      <w:r w:rsidRPr="00F84047">
        <w:rPr>
          <w:sz w:val="16"/>
        </w:rPr>
        <w:t xml:space="preserve"> </w:t>
      </w:r>
      <w:r w:rsidRPr="00001B27">
        <w:rPr>
          <w:rStyle w:val="StyleUnderline"/>
          <w:highlight w:val="green"/>
        </w:rPr>
        <w:t xml:space="preserve">in </w:t>
      </w:r>
      <w:r w:rsidRPr="00001B27">
        <w:rPr>
          <w:rStyle w:val="Emphasis"/>
          <w:highlight w:val="green"/>
        </w:rPr>
        <w:t>space</w:t>
      </w:r>
      <w:r w:rsidRPr="00F84047">
        <w:rPr>
          <w:sz w:val="16"/>
        </w:rPr>
        <w:t xml:space="preserve"> are numerous, many of them </w:t>
      </w:r>
      <w:r w:rsidRPr="00001B27">
        <w:rPr>
          <w:rStyle w:val="StyleUnderline"/>
          <w:highlight w:val="green"/>
        </w:rPr>
        <w:t>have</w:t>
      </w:r>
      <w:r w:rsidRPr="00F84047">
        <w:rPr>
          <w:rStyle w:val="StyleUnderline"/>
        </w:rPr>
        <w:t xml:space="preserve"> the </w:t>
      </w:r>
      <w:r w:rsidRPr="00001B27">
        <w:rPr>
          <w:rStyle w:val="StyleUnderline"/>
          <w:highlight w:val="green"/>
        </w:rPr>
        <w:t>potential to</w:t>
      </w:r>
      <w:r w:rsidRPr="00001B27">
        <w:rPr>
          <w:sz w:val="16"/>
          <w:highlight w:val="green"/>
        </w:rPr>
        <w:t xml:space="preserve"> </w:t>
      </w:r>
      <w:r w:rsidRPr="00001B27">
        <w:rPr>
          <w:rStyle w:val="Emphasis"/>
          <w:highlight w:val="green"/>
        </w:rPr>
        <w:t>capture and inspire generations to come</w:t>
      </w:r>
      <w:r w:rsidRPr="00F84047">
        <w:rPr>
          <w:sz w:val="16"/>
        </w:rPr>
        <w:t xml:space="preserve">. One of these applications is </w:t>
      </w:r>
      <w:r w:rsidRPr="00001B27">
        <w:rPr>
          <w:rStyle w:val="StyleUnderline"/>
          <w:highlight w:val="green"/>
        </w:rPr>
        <w:t>the</w:t>
      </w:r>
      <w:r w:rsidRPr="00001B27">
        <w:rPr>
          <w:sz w:val="16"/>
          <w:highlight w:val="green"/>
        </w:rPr>
        <w:t xml:space="preserve"> </w:t>
      </w:r>
      <w:r w:rsidRPr="00001B27">
        <w:rPr>
          <w:rStyle w:val="Emphasis"/>
          <w:highlight w:val="green"/>
        </w:rPr>
        <w:t>space elevator</w:t>
      </w:r>
      <w:r w:rsidRPr="00F84047">
        <w:rPr>
          <w:rStyle w:val="StyleUnderline"/>
        </w:rPr>
        <w:t xml:space="preserve">. By </w:t>
      </w:r>
      <w:r w:rsidRPr="00001B27">
        <w:rPr>
          <w:rStyle w:val="StyleUnderline"/>
          <w:highlight w:val="green"/>
        </w:rPr>
        <w:t xml:space="preserve">using </w:t>
      </w:r>
      <w:r w:rsidRPr="00001B27">
        <w:rPr>
          <w:rStyle w:val="Emphasis"/>
          <w:highlight w:val="green"/>
        </w:rPr>
        <w:t>c</w:t>
      </w:r>
      <w:r w:rsidRPr="00F84047">
        <w:rPr>
          <w:rStyle w:val="StyleUnderline"/>
        </w:rPr>
        <w:t xml:space="preserve">arbon </w:t>
      </w:r>
      <w:r w:rsidRPr="00001B27">
        <w:rPr>
          <w:rStyle w:val="Emphasis"/>
          <w:highlight w:val="green"/>
        </w:rPr>
        <w:t>n</w:t>
      </w:r>
      <w:r w:rsidRPr="00F84047">
        <w:rPr>
          <w:rStyle w:val="StyleUnderline"/>
        </w:rPr>
        <w:t>ano</w:t>
      </w:r>
      <w:r w:rsidRPr="00001B27">
        <w:rPr>
          <w:rStyle w:val="Emphasis"/>
          <w:highlight w:val="green"/>
        </w:rPr>
        <w:t>t</w:t>
      </w:r>
      <w:r w:rsidRPr="00F84047">
        <w:rPr>
          <w:rStyle w:val="StyleUnderline"/>
        </w:rPr>
        <w:t>ubes, a super light yet strong material</w:t>
      </w:r>
      <w:r w:rsidRPr="00F84047">
        <w:rPr>
          <w:sz w:val="16"/>
        </w:rPr>
        <w:t xml:space="preserve">, this concept </w:t>
      </w:r>
      <w:r w:rsidRPr="00F84047">
        <w:rPr>
          <w:rStyle w:val="StyleUnderline"/>
        </w:rPr>
        <w:t>would be an actual physical structure from the surface of the Earth to an altitude of approximately 36 000 km</w:t>
      </w:r>
      <w:r w:rsidRPr="00F84047">
        <w:rPr>
          <w:sz w:val="16"/>
        </w:rPr>
        <w:t xml:space="preserve">. The tallest building in the world would fit into this elevator over 42 000 times. The counterweight, used to keep the elevator taught, is proposed to be an asteroid. This would need to be at a distance of 100 000 km, a quarter of the distance to the moon. </w:t>
      </w:r>
      <w:r w:rsidRPr="00F84047">
        <w:rPr>
          <w:rStyle w:val="StyleUnderline"/>
        </w:rPr>
        <w:t xml:space="preserve">The </w:t>
      </w:r>
      <w:r w:rsidRPr="00001B27">
        <w:rPr>
          <w:rStyle w:val="Emphasis"/>
          <w:highlight w:val="green"/>
        </w:rPr>
        <w:t>benefits</w:t>
      </w:r>
      <w:r w:rsidRPr="00F84047">
        <w:rPr>
          <w:rStyle w:val="StyleUnderline"/>
        </w:rPr>
        <w:t xml:space="preserve"> of such a structure </w:t>
      </w:r>
      <w:r w:rsidRPr="00001B27">
        <w:rPr>
          <w:rStyle w:val="StyleUnderline"/>
          <w:highlight w:val="green"/>
        </w:rPr>
        <w:t>would be</w:t>
      </w:r>
      <w:r w:rsidRPr="00001B27">
        <w:rPr>
          <w:sz w:val="16"/>
          <w:highlight w:val="green"/>
        </w:rPr>
        <w:t xml:space="preserve"> </w:t>
      </w:r>
      <w:r w:rsidRPr="00001B27">
        <w:rPr>
          <w:rStyle w:val="Emphasis"/>
          <w:highlight w:val="green"/>
        </w:rPr>
        <w:t>enormous</w:t>
      </w:r>
      <w:r w:rsidRPr="00F84047">
        <w:rPr>
          <w:sz w:val="16"/>
        </w:rPr>
        <w:t>. 95% of a space shuttle's weight at take-off is fuel, costing US$ 20 000 per kilogram to send something into space.</w:t>
      </w:r>
      <w:r>
        <w:rPr>
          <w:sz w:val="16"/>
        </w:rPr>
        <w:t xml:space="preserve"> </w:t>
      </w:r>
      <w:r w:rsidRPr="00F84047">
        <w:rPr>
          <w:sz w:val="16"/>
        </w:rPr>
        <w:t xml:space="preserve">However, with a space elevator the cost per kilogram can be reduced to as little as US$ 200. Exploration to other planets can begin at the tower, and travel to and from the moon could become as simple as a morning commute to work. Solar sails provide the means to travel large distances and incredible speeds. Much like sails on a boat use wind, the solar sail uses light as a source of propulsion. Ideally these sails would be kilometres in length and only a few micrometres in thickness. This provides us with the ability to travel at speeds previously unheard of. Using carbon nanotubes once again, a solar sail has the capability to travel at 39 756 km/s which is 13% of the speed of light! This sail could reach Pluto in an astonishing 1.7 days, and Alpha Centauri in just 32 years. Space travel to other planets, other stars, could be possible with solar sails. The Planetary Society is funding for a space sail of itself, and has successfully launched one into orbit. NASA has also sent a sail into orbit, allowing it to burn up in the atmosphere after 240 days. </w:t>
      </w:r>
      <w:r w:rsidRPr="00001B27">
        <w:rPr>
          <w:rStyle w:val="StyleUnderline"/>
          <w:highlight w:val="green"/>
        </w:rPr>
        <w:t>Investing</w:t>
      </w:r>
      <w:r w:rsidRPr="00001B27">
        <w:rPr>
          <w:sz w:val="16"/>
          <w:highlight w:val="green"/>
        </w:rPr>
        <w:t xml:space="preserve"> </w:t>
      </w:r>
      <w:r w:rsidRPr="00001B27">
        <w:rPr>
          <w:rStyle w:val="Emphasis"/>
          <w:highlight w:val="green"/>
        </w:rPr>
        <w:t>time and resources</w:t>
      </w:r>
      <w:r w:rsidRPr="00F84047">
        <w:rPr>
          <w:sz w:val="16"/>
        </w:rPr>
        <w:t xml:space="preserve"> </w:t>
      </w:r>
      <w:r w:rsidRPr="00F84047">
        <w:rPr>
          <w:rStyle w:val="StyleUnderline"/>
        </w:rPr>
        <w:t>into</w:t>
      </w:r>
      <w:r w:rsidRPr="00F84047">
        <w:rPr>
          <w:sz w:val="16"/>
        </w:rPr>
        <w:t xml:space="preserve"> </w:t>
      </w:r>
      <w:r w:rsidRPr="00F84047">
        <w:rPr>
          <w:rStyle w:val="Emphasis"/>
        </w:rPr>
        <w:t>nanotech</w:t>
      </w:r>
      <w:r w:rsidRPr="00F84047">
        <w:rPr>
          <w:sz w:val="16"/>
        </w:rPr>
        <w:t xml:space="preserve">nology </w:t>
      </w:r>
      <w:r w:rsidRPr="00F84047">
        <w:rPr>
          <w:rStyle w:val="StyleUnderline"/>
        </w:rPr>
        <w:t>for</w:t>
      </w:r>
      <w:r w:rsidRPr="00F84047">
        <w:rPr>
          <w:sz w:val="16"/>
        </w:rPr>
        <w:t xml:space="preserve"> </w:t>
      </w:r>
      <w:r w:rsidRPr="00F84047">
        <w:rPr>
          <w:rStyle w:val="Emphasis"/>
        </w:rPr>
        <w:t>space</w:t>
      </w:r>
      <w:r w:rsidRPr="00F84047">
        <w:rPr>
          <w:sz w:val="16"/>
        </w:rPr>
        <w:t xml:space="preserve"> exploration </w:t>
      </w:r>
      <w:r w:rsidRPr="00F84047">
        <w:rPr>
          <w:rStyle w:val="StyleUnderline"/>
        </w:rPr>
        <w:t xml:space="preserve">has </w:t>
      </w:r>
      <w:r w:rsidRPr="00F84047">
        <w:rPr>
          <w:rStyle w:val="Emphasis"/>
        </w:rPr>
        <w:t>benefits for society</w:t>
      </w:r>
      <w:r w:rsidRPr="00F84047">
        <w:rPr>
          <w:sz w:val="16"/>
        </w:rPr>
        <w:t xml:space="preserve"> today. Materials such as graphene are being used in modern manufacturing at an increasing rate as the applications become utilised. </w:t>
      </w:r>
      <w:r w:rsidRPr="00F84047">
        <w:rPr>
          <w:rStyle w:val="Emphasis"/>
        </w:rPr>
        <w:t>C</w:t>
      </w:r>
      <w:r w:rsidRPr="00F84047">
        <w:rPr>
          <w:sz w:val="16"/>
        </w:rPr>
        <w:t xml:space="preserve">arbon </w:t>
      </w:r>
      <w:r w:rsidRPr="00F84047">
        <w:rPr>
          <w:rStyle w:val="Emphasis"/>
        </w:rPr>
        <w:t>n</w:t>
      </w:r>
      <w:r w:rsidRPr="00F84047">
        <w:rPr>
          <w:sz w:val="16"/>
        </w:rPr>
        <w:t>ano</w:t>
      </w:r>
      <w:r w:rsidRPr="00F84047">
        <w:rPr>
          <w:rStyle w:val="Emphasis"/>
        </w:rPr>
        <w:t>t</w:t>
      </w:r>
      <w:r w:rsidRPr="00F84047">
        <w:rPr>
          <w:sz w:val="16"/>
        </w:rPr>
        <w:t xml:space="preserve">ubes </w:t>
      </w:r>
      <w:r w:rsidRPr="00001B27">
        <w:rPr>
          <w:rStyle w:val="StyleUnderline"/>
          <w:highlight w:val="green"/>
        </w:rPr>
        <w:t>will</w:t>
      </w:r>
      <w:r w:rsidRPr="00001B27">
        <w:rPr>
          <w:sz w:val="16"/>
          <w:highlight w:val="green"/>
        </w:rPr>
        <w:t xml:space="preserve"> </w:t>
      </w:r>
      <w:r w:rsidRPr="00001B27">
        <w:rPr>
          <w:rStyle w:val="Emphasis"/>
          <w:highlight w:val="green"/>
        </w:rPr>
        <w:t>change the way we think about materials</w:t>
      </w:r>
      <w:r w:rsidRPr="00F84047">
        <w:rPr>
          <w:sz w:val="16"/>
        </w:rPr>
        <w:t xml:space="preserve"> and their strength. These nanotubes have a tensile strength one hundred times that of steel, yet are only a sixth of the weight.</w:t>
      </w:r>
      <w:r>
        <w:rPr>
          <w:sz w:val="16"/>
        </w:rPr>
        <w:t xml:space="preserve"> </w:t>
      </w:r>
      <w:r w:rsidRPr="00F84047">
        <w:rPr>
          <w:rStyle w:val="StyleUnderline"/>
        </w:rPr>
        <w:t>Imagine</w:t>
      </w:r>
      <w:r w:rsidRPr="00F84047">
        <w:rPr>
          <w:sz w:val="16"/>
        </w:rPr>
        <w:t xml:space="preserve"> </w:t>
      </w:r>
      <w:r w:rsidRPr="00F84047">
        <w:rPr>
          <w:rStyle w:val="Emphasis"/>
        </w:rPr>
        <w:t>light weight vehicles</w:t>
      </w:r>
      <w:r w:rsidRPr="00F84047">
        <w:rPr>
          <w:sz w:val="16"/>
        </w:rPr>
        <w:t xml:space="preserve"> </w:t>
      </w:r>
      <w:r w:rsidRPr="00F84047">
        <w:rPr>
          <w:rStyle w:val="StyleUnderline"/>
        </w:rPr>
        <w:t>using</w:t>
      </w:r>
      <w:r w:rsidRPr="00F84047">
        <w:rPr>
          <w:sz w:val="16"/>
        </w:rPr>
        <w:t xml:space="preserve"> </w:t>
      </w:r>
      <w:r w:rsidRPr="00F84047">
        <w:rPr>
          <w:rStyle w:val="Emphasis"/>
        </w:rPr>
        <w:t>less petrol and energy</w:t>
      </w:r>
      <w:r w:rsidRPr="00F84047">
        <w:rPr>
          <w:sz w:val="16"/>
        </w:rPr>
        <w:t xml:space="preserve"> </w:t>
      </w:r>
      <w:r w:rsidRPr="00F84047">
        <w:rPr>
          <w:rStyle w:val="StyleUnderline"/>
        </w:rPr>
        <w:t xml:space="preserve">as well as being </w:t>
      </w:r>
      <w:r w:rsidRPr="00F84047">
        <w:rPr>
          <w:rStyle w:val="Emphasis"/>
        </w:rPr>
        <w:t>just as strong as regular vehicles</w:t>
      </w:r>
      <w:r w:rsidRPr="00F84047">
        <w:rPr>
          <w:rStyle w:val="StyleUnderline"/>
        </w:rPr>
        <w:t xml:space="preserve">. </w:t>
      </w:r>
      <w:r w:rsidRPr="00001B27">
        <w:rPr>
          <w:rStyle w:val="StyleUnderline"/>
          <w:highlight w:val="green"/>
        </w:rPr>
        <w:t xml:space="preserve">With potentials to </w:t>
      </w:r>
      <w:r w:rsidRPr="00001B27">
        <w:rPr>
          <w:rStyle w:val="Emphasis"/>
          <w:highlight w:val="green"/>
        </w:rPr>
        <w:t>revolutionize</w:t>
      </w:r>
      <w:r w:rsidRPr="00F84047">
        <w:rPr>
          <w:sz w:val="16"/>
        </w:rPr>
        <w:t xml:space="preserve"> the way we think about space </w:t>
      </w:r>
      <w:r w:rsidRPr="00F84047">
        <w:rPr>
          <w:rStyle w:val="Emphasis"/>
        </w:rPr>
        <w:t>travel</w:t>
      </w:r>
      <w:r w:rsidRPr="00F84047">
        <w:rPr>
          <w:rStyle w:val="StyleUnderline"/>
        </w:rPr>
        <w:t xml:space="preserve">, </w:t>
      </w:r>
      <w:r w:rsidRPr="00001B27">
        <w:rPr>
          <w:rStyle w:val="Emphasis"/>
          <w:highlight w:val="green"/>
        </w:rPr>
        <w:t>nanotech</w:t>
      </w:r>
      <w:r w:rsidRPr="00F84047">
        <w:rPr>
          <w:sz w:val="16"/>
        </w:rPr>
        <w:t xml:space="preserve">nology </w:t>
      </w:r>
      <w:r w:rsidRPr="00F84047">
        <w:rPr>
          <w:rStyle w:val="StyleUnderline"/>
        </w:rPr>
        <w:t>has a</w:t>
      </w:r>
      <w:r w:rsidRPr="00F84047">
        <w:rPr>
          <w:sz w:val="16"/>
        </w:rPr>
        <w:t xml:space="preserve"> </w:t>
      </w:r>
      <w:r w:rsidRPr="00F84047">
        <w:rPr>
          <w:rStyle w:val="Emphasis"/>
        </w:rPr>
        <w:t>bright future</w:t>
      </w:r>
      <w:r w:rsidRPr="00F84047">
        <w:rPr>
          <w:sz w:val="16"/>
        </w:rPr>
        <w:t xml:space="preserve">. As a new field of science, it has the capability to push the human race to the outer reaches of our galaxy and hopefully one day to other stars. It will inspire generations of explorers and dreamers to challenge themselves and advance the human race into the next era. As Richard Feynman said in his 1959 talk 'There's Plenty of Room at the Bottom' "A field in which little has been done, but in which an enormous amount can be done. </w:t>
      </w:r>
      <w:r w:rsidRPr="00001B27">
        <w:rPr>
          <w:rStyle w:val="StyleUnderline"/>
          <w:highlight w:val="green"/>
        </w:rPr>
        <w:t>There is</w:t>
      </w:r>
      <w:r w:rsidRPr="00F84047">
        <w:rPr>
          <w:sz w:val="16"/>
        </w:rPr>
        <w:t xml:space="preserve"> still </w:t>
      </w:r>
      <w:r w:rsidRPr="00001B27">
        <w:rPr>
          <w:rStyle w:val="Emphasis"/>
          <w:highlight w:val="green"/>
        </w:rPr>
        <w:t>plenty</w:t>
      </w:r>
      <w:r w:rsidRPr="00F84047">
        <w:rPr>
          <w:sz w:val="16"/>
        </w:rPr>
        <w:t xml:space="preserve"> more </w:t>
      </w:r>
      <w:r w:rsidRPr="00001B27">
        <w:rPr>
          <w:rStyle w:val="Emphasis"/>
          <w:highlight w:val="green"/>
        </w:rPr>
        <w:t>to achieve</w:t>
      </w:r>
      <w:r w:rsidRPr="00001B27">
        <w:rPr>
          <w:sz w:val="16"/>
          <w:highlight w:val="green"/>
        </w:rPr>
        <w:t>.</w:t>
      </w:r>
    </w:p>
    <w:p w14:paraId="086C8589" w14:textId="77777777" w:rsidR="00053196" w:rsidRDefault="00053196" w:rsidP="00053196">
      <w:pPr>
        <w:pStyle w:val="Heading4"/>
      </w:pPr>
      <w:r>
        <w:t>Nanotech solves every existential threat</w:t>
      </w:r>
    </w:p>
    <w:p w14:paraId="464B9443" w14:textId="77777777" w:rsidR="00053196" w:rsidRPr="00717977" w:rsidRDefault="00053196" w:rsidP="00053196">
      <w:r>
        <w:rPr>
          <w:b/>
          <w:bCs/>
          <w:color w:val="000000"/>
          <w:sz w:val="26"/>
          <w:szCs w:val="26"/>
        </w:rPr>
        <w:t>Miller 17,</w:t>
      </w:r>
      <w:r>
        <w:rPr>
          <w:color w:val="000000"/>
        </w:rPr>
        <w:t> </w:t>
      </w:r>
      <w:r w:rsidRPr="00717977">
        <w:rPr>
          <w:color w:val="000000"/>
        </w:rPr>
        <w:t>Gina Miller, She has written articles and provided interviews on the subject of nanotechnology and created digital artwork, videos and animations to illustrate future applications.</w:t>
      </w:r>
      <w:r>
        <w:rPr>
          <w:color w:val="000000"/>
        </w:rPr>
        <w:t xml:space="preserve"> </w:t>
      </w:r>
      <w:r w:rsidRPr="00717977">
        <w:rPr>
          <w:color w:val="000000"/>
        </w:rPr>
        <w:t xml:space="preserve">Her work has been featured in various media including the History Channel, Japanese television, international documentaries, Wired, PC Magazine, Fast Company, and various books such as “Nanofuture” by J. Storrs Hall, the inventor of the “utility fog” concept. Miller has collaborated with other nanotechnology pioneers such as Robert A. Freitas Jr., author of “Nanomedicine,” and is a frequent collaborator of the Foresight Institute co-founded by K. Eric Drexler the “founding father of nanotechnology”.. 2-26-2017, accessed on 1-28-2021, Nanotechnology Industries, "Nanotechnology, the real science of miracles, the end of disease, </w:t>
      </w:r>
      <w:r w:rsidRPr="00717977">
        <w:rPr>
          <w:color w:val="000000"/>
        </w:rPr>
        <w:lastRenderedPageBreak/>
        <w:t>aging, poverty and pollution - Nanotechnology Industries", http://nanoindustries.com/nanotechnology_science_of_miracles/</w:t>
      </w:r>
      <w:r w:rsidRPr="00717977">
        <w:rPr>
          <w:sz w:val="28"/>
        </w:rPr>
        <w:t xml:space="preserve"> </w:t>
      </w:r>
      <w:r w:rsidRPr="00717977">
        <w:t>//Adam</w:t>
      </w:r>
    </w:p>
    <w:p w14:paraId="5C83B0B8" w14:textId="77777777" w:rsidR="00053196" w:rsidRDefault="00053196" w:rsidP="00053196">
      <w:pPr>
        <w:rPr>
          <w:sz w:val="16"/>
        </w:rPr>
      </w:pPr>
      <w:r w:rsidRPr="00717977">
        <w:rPr>
          <w:rStyle w:val="StyleUnderline"/>
        </w:rPr>
        <w:t>The current</w:t>
      </w:r>
      <w:r w:rsidRPr="009F406B">
        <w:rPr>
          <w:rStyle w:val="StyleUnderline"/>
        </w:rPr>
        <w:t xml:space="preserve"> status of disease and death is staggering.</w:t>
      </w:r>
      <w:r w:rsidRPr="00717977">
        <w:rPr>
          <w:sz w:val="16"/>
        </w:rPr>
        <w:t xml:space="preserve"> We do know that in the documented world </w:t>
      </w:r>
      <w:r w:rsidRPr="009F406B">
        <w:rPr>
          <w:rStyle w:val="Emphasis"/>
        </w:rPr>
        <w:t>56 million people die every year</w:t>
      </w:r>
      <w:r w:rsidRPr="009F406B">
        <w:rPr>
          <w:rStyle w:val="StyleUnderline"/>
        </w:rPr>
        <w:t>.</w:t>
      </w:r>
      <w:r w:rsidRPr="00717977">
        <w:rPr>
          <w:sz w:val="16"/>
        </w:rPr>
        <w:t xml:space="preserve"> Dissecting the statistics of disease provided by the World Health Organization is overwhelming to weed through. There is a solution. Or there may be in the future. One day </w:t>
      </w:r>
      <w:r w:rsidRPr="009F406B">
        <w:rPr>
          <w:rStyle w:val="StyleUnderline"/>
        </w:rPr>
        <w:t xml:space="preserve">there </w:t>
      </w:r>
      <w:r w:rsidRPr="009F406B">
        <w:rPr>
          <w:rStyle w:val="Emphasis"/>
          <w:highlight w:val="cyan"/>
        </w:rPr>
        <w:t>could be a cure for all disease</w:t>
      </w:r>
      <w:r w:rsidRPr="009F406B">
        <w:rPr>
          <w:rStyle w:val="Emphasis"/>
        </w:rPr>
        <w:t>, and you may be able to live forever</w:t>
      </w:r>
      <w:r w:rsidRPr="009F406B">
        <w:rPr>
          <w:rStyle w:val="StyleUnderline"/>
        </w:rPr>
        <w:t>, in a healthy youthful state.</w:t>
      </w:r>
      <w:r>
        <w:rPr>
          <w:rStyle w:val="StyleUnderline"/>
        </w:rPr>
        <w:t xml:space="preserve"> </w:t>
      </w:r>
      <w:r w:rsidRPr="009F406B">
        <w:rPr>
          <w:rStyle w:val="StyleUnderline"/>
        </w:rPr>
        <w:t xml:space="preserve">One day it may be possible that </w:t>
      </w:r>
      <w:r w:rsidRPr="009F406B">
        <w:rPr>
          <w:rStyle w:val="StyleUnderline"/>
          <w:highlight w:val="cyan"/>
        </w:rPr>
        <w:t>scientists will</w:t>
      </w:r>
      <w:r w:rsidRPr="009F406B">
        <w:rPr>
          <w:rStyle w:val="StyleUnderline"/>
        </w:rPr>
        <w:t xml:space="preserve"> be able to </w:t>
      </w:r>
      <w:r w:rsidRPr="009F406B">
        <w:rPr>
          <w:rStyle w:val="StyleUnderline"/>
          <w:highlight w:val="cyan"/>
        </w:rPr>
        <w:t>create nanorobots</w:t>
      </w:r>
      <w:r w:rsidRPr="009F406B">
        <w:rPr>
          <w:rStyle w:val="StyleUnderline"/>
        </w:rPr>
        <w:t xml:space="preserve"> using nanotechnology.</w:t>
      </w:r>
      <w:r w:rsidRPr="00717977">
        <w:rPr>
          <w:sz w:val="16"/>
        </w:rPr>
        <w:t xml:space="preserve"> Nanotechnology is the ability to see and move atoms around. </w:t>
      </w:r>
      <w:r w:rsidRPr="009F406B">
        <w:rPr>
          <w:rStyle w:val="StyleUnderline"/>
        </w:rPr>
        <w:t xml:space="preserve">Everything is made of atoms, the chair you are sitting in, your food, your body, the air we breathe, everything. </w:t>
      </w:r>
      <w:r w:rsidRPr="00717977">
        <w:rPr>
          <w:sz w:val="16"/>
        </w:rPr>
        <w:t xml:space="preserve">Atoms are so small they cannot be seen by the human eye. Atoms are on the nanoscale, that's a teeny, tiny size. There are 25,400,000 nanometers in an inch, a sheet of newspaper is 100,000 nanometers thick, human hair is about 80,000 nanometers in diameter. </w:t>
      </w:r>
      <w:r w:rsidRPr="009F406B">
        <w:rPr>
          <w:rStyle w:val="StyleUnderline"/>
        </w:rPr>
        <w:t>Atoms are the building blocks. Different atoms, arranged in different ways, make molecules that make the different things you see and experience.</w:t>
      </w:r>
      <w:r w:rsidRPr="00717977">
        <w:rPr>
          <w:sz w:val="16"/>
        </w:rPr>
        <w:t xml:space="preserve"> In the human body atoms come together to make many things, for example water, fats, hair, bones, and DNA. </w:t>
      </w:r>
      <w:r w:rsidRPr="009F406B">
        <w:rPr>
          <w:rStyle w:val="StyleUnderline"/>
        </w:rPr>
        <w:t>DNA and other molecules build cells; sometimes cells malfunction and cause disease.</w:t>
      </w:r>
      <w:r w:rsidRPr="00717977">
        <w:rPr>
          <w:sz w:val="16"/>
        </w:rPr>
        <w:t xml:space="preserve"> Where does nanotechnology fit in? That's a self realizing question, that's how, it fits in! Think of it this way, if you were King Kong, could you grab one grain of sand easily? Your hands would be too big. That's how medicine is currently treating disease. Nanotechnology is on the same size and scale as disease</w:t>
      </w:r>
      <w:r w:rsidRPr="009F406B">
        <w:rPr>
          <w:rStyle w:val="StyleUnderline"/>
        </w:rPr>
        <w:t xml:space="preserve">. A </w:t>
      </w:r>
      <w:r w:rsidRPr="009F406B">
        <w:rPr>
          <w:rStyle w:val="StyleUnderline"/>
          <w:highlight w:val="cyan"/>
        </w:rPr>
        <w:t>nanorobot can grab a cell and repair it</w:t>
      </w:r>
      <w:r w:rsidRPr="009F406B">
        <w:rPr>
          <w:rStyle w:val="StyleUnderline"/>
        </w:rPr>
        <w:t xml:space="preserve">. This will </w:t>
      </w:r>
      <w:r w:rsidRPr="009F406B">
        <w:rPr>
          <w:rStyle w:val="Emphasis"/>
          <w:highlight w:val="cyan"/>
        </w:rPr>
        <w:t>allow us to cure diseases</w:t>
      </w:r>
      <w:r w:rsidRPr="009F406B">
        <w:rPr>
          <w:rStyle w:val="StyleUnderline"/>
        </w:rPr>
        <w:t xml:space="preserve"> that have </w:t>
      </w:r>
      <w:r w:rsidRPr="009F406B">
        <w:rPr>
          <w:rStyle w:val="StyleUnderline"/>
          <w:highlight w:val="cyan"/>
        </w:rPr>
        <w:t>never</w:t>
      </w:r>
      <w:r w:rsidRPr="009F406B">
        <w:rPr>
          <w:rStyle w:val="StyleUnderline"/>
        </w:rPr>
        <w:t xml:space="preserve"> been </w:t>
      </w:r>
      <w:r w:rsidRPr="009F406B">
        <w:rPr>
          <w:rStyle w:val="StyleUnderline"/>
          <w:highlight w:val="cyan"/>
        </w:rPr>
        <w:t>cured before</w:t>
      </w:r>
      <w:r w:rsidRPr="009F406B">
        <w:rPr>
          <w:rStyle w:val="StyleUnderline"/>
        </w:rPr>
        <w:t xml:space="preserve">. Nanorobots could be </w:t>
      </w:r>
      <w:r w:rsidRPr="009F406B">
        <w:rPr>
          <w:rStyle w:val="StyleUnderline"/>
          <w:highlight w:val="cyan"/>
        </w:rPr>
        <w:t>released into</w:t>
      </w:r>
      <w:r w:rsidRPr="009F406B">
        <w:rPr>
          <w:rStyle w:val="StyleUnderline"/>
        </w:rPr>
        <w:t xml:space="preserve"> the </w:t>
      </w:r>
      <w:r w:rsidRPr="009F406B">
        <w:rPr>
          <w:rStyle w:val="StyleUnderline"/>
          <w:highlight w:val="cyan"/>
        </w:rPr>
        <w:t>blood stream</w:t>
      </w:r>
      <w:r w:rsidRPr="009F406B">
        <w:rPr>
          <w:rStyle w:val="StyleUnderline"/>
        </w:rPr>
        <w:t xml:space="preserve"> via pill or injection </w:t>
      </w:r>
      <w:r w:rsidRPr="009F406B">
        <w:rPr>
          <w:rStyle w:val="StyleUnderline"/>
          <w:highlight w:val="cyan"/>
        </w:rPr>
        <w:t>to</w:t>
      </w:r>
      <w:r w:rsidRPr="009F406B">
        <w:rPr>
          <w:rStyle w:val="StyleUnderline"/>
        </w:rPr>
        <w:t xml:space="preserve"> find and </w:t>
      </w:r>
      <w:r w:rsidRPr="009F406B">
        <w:rPr>
          <w:rStyle w:val="StyleUnderline"/>
          <w:highlight w:val="cyan"/>
        </w:rPr>
        <w:t>repair damage</w:t>
      </w:r>
      <w:r w:rsidRPr="009F406B">
        <w:rPr>
          <w:rStyle w:val="StyleUnderline"/>
        </w:rPr>
        <w:t xml:space="preserve"> and then break down and disintegrate.</w:t>
      </w:r>
      <w:r w:rsidRPr="00717977">
        <w:rPr>
          <w:sz w:val="16"/>
        </w:rPr>
        <w:t xml:space="preserve"> Or nanorobots </w:t>
      </w:r>
      <w:r w:rsidRPr="009F406B">
        <w:rPr>
          <w:rStyle w:val="StyleUnderline"/>
        </w:rPr>
        <w:t xml:space="preserve">could remain in the body at all times, </w:t>
      </w:r>
      <w:r w:rsidRPr="009F406B">
        <w:rPr>
          <w:rStyle w:val="StyleUnderline"/>
          <w:highlight w:val="cyan"/>
        </w:rPr>
        <w:t>perpetually</w:t>
      </w:r>
      <w:r w:rsidRPr="009F406B">
        <w:rPr>
          <w:rStyle w:val="StyleUnderline"/>
        </w:rPr>
        <w:t xml:space="preserve"> monitoring, identifying and </w:t>
      </w:r>
      <w:r w:rsidRPr="00321A75">
        <w:rPr>
          <w:rStyle w:val="Emphasis"/>
          <w:highlight w:val="cyan"/>
        </w:rPr>
        <w:t>repairing problems immediately</w:t>
      </w:r>
      <w:r w:rsidRPr="00717977">
        <w:rPr>
          <w:sz w:val="16"/>
        </w:rPr>
        <w:t xml:space="preserve">, without any external treatment. Nanorobots would cure the aliment so early on that </w:t>
      </w:r>
      <w:r w:rsidRPr="009F406B">
        <w:rPr>
          <w:rStyle w:val="StyleUnderline"/>
        </w:rPr>
        <w:t xml:space="preserve">you would </w:t>
      </w:r>
      <w:r w:rsidRPr="009F406B">
        <w:rPr>
          <w:rStyle w:val="Emphasis"/>
        </w:rPr>
        <w:t>never even know you were going to get sick.</w:t>
      </w:r>
      <w:r w:rsidRPr="00717977">
        <w:rPr>
          <w:sz w:val="16"/>
        </w:rPr>
        <w:t xml:space="preserve"> Chemotherapy releases toxic chemicals throughout the entire body rather than just the affected area, such as a tumor. This process destroys the cancer but also the immune system. Chemotherapy makes patients very sick, and there is risk of permanent damage or death from the treatment itself. There is also a risk of the cancer returning. </w:t>
      </w:r>
      <w:r w:rsidRPr="009F406B">
        <w:rPr>
          <w:rStyle w:val="StyleUnderline"/>
        </w:rPr>
        <w:t>A nanorobot could have radiation inside of it, locate the tumor, inject it and destroy it directly.</w:t>
      </w:r>
      <w:r w:rsidRPr="00717977">
        <w:rPr>
          <w:sz w:val="16"/>
        </w:rPr>
        <w:t xml:space="preserve"> Molecular nanorobots wouldn't leave one cancerous cell behind. That's one of the benefits of getting down to the molecular level. </w:t>
      </w:r>
      <w:r w:rsidRPr="009F406B">
        <w:rPr>
          <w:rStyle w:val="StyleUnderline"/>
        </w:rPr>
        <w:t>Doctors cannot see on the molecular level and could easily miss some cancer</w:t>
      </w:r>
      <w:r w:rsidRPr="00717977">
        <w:rPr>
          <w:sz w:val="16"/>
        </w:rPr>
        <w:t xml:space="preserve"> cells, which is often the case and the cancer returns. </w:t>
      </w:r>
      <w:r w:rsidRPr="009F406B">
        <w:rPr>
          <w:rStyle w:val="StyleUnderline"/>
        </w:rPr>
        <w:t xml:space="preserve">A nanotech gene therapy </w:t>
      </w:r>
      <w:r w:rsidRPr="009F406B">
        <w:rPr>
          <w:rStyle w:val="Emphasis"/>
        </w:rPr>
        <w:t>has successfully killed ovarian cancer in mice</w:t>
      </w:r>
      <w:r w:rsidRPr="00717977">
        <w:rPr>
          <w:sz w:val="16"/>
        </w:rPr>
        <w:t xml:space="preserve">; if successful in human clinical trials it </w:t>
      </w:r>
      <w:r w:rsidRPr="009F406B">
        <w:rPr>
          <w:rStyle w:val="StyleUnderline"/>
        </w:rPr>
        <w:t>could save the lives of 15000 women a year.</w:t>
      </w:r>
      <w:r w:rsidRPr="00717977">
        <w:rPr>
          <w:sz w:val="16"/>
        </w:rPr>
        <w:t xml:space="preserve"> But it </w:t>
      </w:r>
      <w:r w:rsidRPr="009F406B">
        <w:rPr>
          <w:rStyle w:val="StyleUnderline"/>
        </w:rPr>
        <w:t xml:space="preserve">doesn't stop with cancer. </w:t>
      </w:r>
      <w:r w:rsidRPr="009F406B">
        <w:rPr>
          <w:rStyle w:val="StyleUnderline"/>
          <w:highlight w:val="cyan"/>
        </w:rPr>
        <w:t>Every disease is made</w:t>
      </w:r>
      <w:r w:rsidRPr="009F406B">
        <w:rPr>
          <w:rStyle w:val="StyleUnderline"/>
        </w:rPr>
        <w:t xml:space="preserve"> out </w:t>
      </w:r>
      <w:r w:rsidRPr="009F406B">
        <w:rPr>
          <w:rStyle w:val="StyleUnderline"/>
          <w:highlight w:val="cyan"/>
        </w:rPr>
        <w:t>of</w:t>
      </w:r>
      <w:r w:rsidRPr="009F406B">
        <w:rPr>
          <w:rStyle w:val="StyleUnderline"/>
        </w:rPr>
        <w:t xml:space="preserve"> the same </w:t>
      </w:r>
      <w:r w:rsidRPr="009F406B">
        <w:rPr>
          <w:rStyle w:val="StyleUnderline"/>
          <w:highlight w:val="cyan"/>
        </w:rPr>
        <w:t>atoms</w:t>
      </w:r>
      <w:r w:rsidRPr="009F406B">
        <w:rPr>
          <w:rStyle w:val="StyleUnderline"/>
        </w:rPr>
        <w:t xml:space="preserve"> that everything else is.</w:t>
      </w:r>
      <w:r w:rsidRPr="00717977">
        <w:rPr>
          <w:sz w:val="16"/>
        </w:rPr>
        <w:t xml:space="preserve"> </w:t>
      </w:r>
      <w:r w:rsidRPr="009F406B">
        <w:rPr>
          <w:rStyle w:val="StyleUnderline"/>
        </w:rPr>
        <w:t>All medical conditions are a result of atoms being out of place; a nanorobot could put them back where they belong</w:t>
      </w:r>
      <w:r w:rsidRPr="00717977">
        <w:rPr>
          <w:sz w:val="16"/>
        </w:rPr>
        <w:t xml:space="preserve">, thus immediately alleviating the problem without the side effects that current day medication and treatments cause. </w:t>
      </w:r>
      <w:r w:rsidRPr="009F406B">
        <w:rPr>
          <w:rStyle w:val="StyleUnderline"/>
        </w:rPr>
        <w:t xml:space="preserve">What else can be repaired in the human body? EVERYTHING. From cancer to the common cold. </w:t>
      </w:r>
      <w:r w:rsidRPr="009F406B">
        <w:rPr>
          <w:rStyle w:val="StyleUnderline"/>
          <w:highlight w:val="cyan"/>
        </w:rPr>
        <w:t>There is nothing</w:t>
      </w:r>
      <w:r w:rsidRPr="009F406B">
        <w:rPr>
          <w:rStyle w:val="StyleUnderline"/>
        </w:rPr>
        <w:t xml:space="preserve"> that </w:t>
      </w:r>
      <w:r w:rsidRPr="009F406B">
        <w:rPr>
          <w:rStyle w:val="StyleUnderline"/>
          <w:highlight w:val="cyan"/>
        </w:rPr>
        <w:t>nanotechnology</w:t>
      </w:r>
      <w:r w:rsidRPr="009F406B">
        <w:rPr>
          <w:rStyle w:val="StyleUnderline"/>
        </w:rPr>
        <w:t xml:space="preserve"> </w:t>
      </w:r>
      <w:r w:rsidRPr="009F406B">
        <w:rPr>
          <w:rStyle w:val="StyleUnderline"/>
          <w:highlight w:val="cyan"/>
        </w:rPr>
        <w:t>could not repair.</w:t>
      </w:r>
      <w:r w:rsidRPr="009F406B">
        <w:rPr>
          <w:rStyle w:val="StyleUnderline"/>
        </w:rPr>
        <w:t xml:space="preserve"> </w:t>
      </w:r>
      <w:r w:rsidRPr="00717977">
        <w:rPr>
          <w:sz w:val="16"/>
        </w:rPr>
        <w:t xml:space="preserve">The injuries or illnesses you have right now will have the capability to be repaired or cured by nanotechnology. </w:t>
      </w:r>
      <w:r w:rsidRPr="009F406B">
        <w:rPr>
          <w:rStyle w:val="StyleUnderline"/>
        </w:rPr>
        <w:t xml:space="preserve">Nanotechnology could </w:t>
      </w:r>
      <w:r w:rsidRPr="00321A75">
        <w:rPr>
          <w:rStyle w:val="Emphasis"/>
          <w:highlight w:val="cyan"/>
        </w:rPr>
        <w:t>eliminate diseases,</w:t>
      </w:r>
      <w:r w:rsidRPr="00321A75">
        <w:rPr>
          <w:rStyle w:val="Emphasis"/>
        </w:rPr>
        <w:t xml:space="preserve"> </w:t>
      </w:r>
      <w:r w:rsidRPr="00321A75">
        <w:rPr>
          <w:rStyle w:val="Emphasis"/>
          <w:highlight w:val="cyan"/>
        </w:rPr>
        <w:t>disabilities</w:t>
      </w:r>
      <w:r w:rsidRPr="009F406B">
        <w:rPr>
          <w:rStyle w:val="StyleUnderline"/>
        </w:rPr>
        <w:t xml:space="preserve">, and illnesses such as diabetes, malaria, HIV, cardiovascular disease, </w:t>
      </w:r>
      <w:r w:rsidRPr="00116F93">
        <w:rPr>
          <w:rStyle w:val="StyleUnderline"/>
        </w:rPr>
        <w:t>damage from injuries and accidents</w:t>
      </w:r>
      <w:r w:rsidRPr="009F406B">
        <w:rPr>
          <w:rStyle w:val="StyleUnderline"/>
        </w:rPr>
        <w:t xml:space="preserve">, </w:t>
      </w:r>
      <w:r w:rsidRPr="00321A75">
        <w:rPr>
          <w:rStyle w:val="Emphasis"/>
          <w:highlight w:val="cyan"/>
        </w:rPr>
        <w:t>heal wounds</w:t>
      </w:r>
      <w:r w:rsidRPr="00321A75">
        <w:rPr>
          <w:rStyle w:val="Emphasis"/>
        </w:rPr>
        <w:t>,</w:t>
      </w:r>
      <w:r w:rsidRPr="009F406B">
        <w:rPr>
          <w:rStyle w:val="StyleUnderline"/>
        </w:rPr>
        <w:t xml:space="preserve"> reduce child mortality, </w:t>
      </w:r>
      <w:r w:rsidRPr="00321A75">
        <w:rPr>
          <w:rStyle w:val="Emphasis"/>
          <w:highlight w:val="cyan"/>
        </w:rPr>
        <w:t>regenerate limbs</w:t>
      </w:r>
      <w:r w:rsidRPr="00321A75">
        <w:rPr>
          <w:rStyle w:val="StyleUnderline"/>
        </w:rPr>
        <w:t xml:space="preserve"> and organs, eliminate inflammatory/</w:t>
      </w:r>
      <w:r w:rsidRPr="00321A75">
        <w:rPr>
          <w:rStyle w:val="StyleUnderline"/>
          <w:highlight w:val="cyan"/>
        </w:rPr>
        <w:t>infectious diseases</w:t>
      </w:r>
      <w:r w:rsidRPr="00321A75">
        <w:rPr>
          <w:rStyle w:val="StyleUnderline"/>
        </w:rPr>
        <w:t>,</w:t>
      </w:r>
      <w:r w:rsidRPr="009F406B">
        <w:rPr>
          <w:rStyle w:val="StyleUnderline"/>
        </w:rPr>
        <w:t xml:space="preserve"> and so on and so forth.</w:t>
      </w:r>
      <w:r w:rsidRPr="00717977">
        <w:rPr>
          <w:sz w:val="16"/>
        </w:rPr>
        <w:t xml:space="preserve"> Nanotechnology offers hope to people suffering from Alzheimer’s, Parkinson's, brain injuries, tumors and neurological disorders. </w:t>
      </w:r>
      <w:r w:rsidRPr="00116F93">
        <w:rPr>
          <w:rStyle w:val="StyleUnderline"/>
        </w:rPr>
        <w:t xml:space="preserve">Nanoconstructs could </w:t>
      </w:r>
      <w:r w:rsidRPr="00116F93">
        <w:rPr>
          <w:rStyle w:val="StyleUnderline"/>
          <w:highlight w:val="cyan"/>
        </w:rPr>
        <w:t>deliver</w:t>
      </w:r>
      <w:r w:rsidRPr="00116F93">
        <w:rPr>
          <w:rStyle w:val="StyleUnderline"/>
        </w:rPr>
        <w:t xml:space="preserve"> </w:t>
      </w:r>
      <w:r w:rsidRPr="00116F93">
        <w:rPr>
          <w:rStyle w:val="StyleUnderline"/>
          <w:highlight w:val="cyan"/>
        </w:rPr>
        <w:t>neuroprotective molecules</w:t>
      </w:r>
      <w:r w:rsidRPr="00116F93">
        <w:rPr>
          <w:rStyle w:val="StyleUnderline"/>
        </w:rPr>
        <w:t xml:space="preserve"> directly to the brain </w:t>
      </w:r>
      <w:r w:rsidRPr="00116F93">
        <w:rPr>
          <w:rStyle w:val="StyleUnderline"/>
          <w:highlight w:val="cyan"/>
        </w:rPr>
        <w:t>to</w:t>
      </w:r>
      <w:r w:rsidRPr="00116F93">
        <w:rPr>
          <w:rStyle w:val="StyleUnderline"/>
        </w:rPr>
        <w:t xml:space="preserve"> recover or </w:t>
      </w:r>
      <w:r w:rsidRPr="00116F93">
        <w:rPr>
          <w:rStyle w:val="StyleUnderline"/>
          <w:highlight w:val="cyan"/>
        </w:rPr>
        <w:t>protect nerve cells from damage</w:t>
      </w:r>
      <w:r w:rsidRPr="00116F93">
        <w:rPr>
          <w:rStyle w:val="StyleUnderline"/>
        </w:rPr>
        <w:t xml:space="preserve"> or degeneration. </w:t>
      </w:r>
      <w:r w:rsidRPr="00717977">
        <w:rPr>
          <w:sz w:val="16"/>
        </w:rPr>
        <w:t xml:space="preserve">Nanotechnology has been emerging in this field in the form of nanoengineered scaffolds that could one day result in a tool for rewiring the intricate neuronal network. Research by Dr. Samuel I. Stupp designed molecules using nanomaterials and injected them into mice who were paralyzed due to spinal cord injury. After 6 weeks the mice regained the ability to walk. Research like this could one day evolve into real cures for people. 65 billion dollars is wasted every year due to low bioavailability. Meaning that the drug or treatment used is not absorbed into or accessed by the body properly due to a multitude of reasons. For example drug interactions, different molecular arrangements and manufacturing processes by different brands. Drugs with more moisture may form lumps in the stomach which decreases absorption, and a highly compressed pill will slow absorption. </w:t>
      </w:r>
      <w:r w:rsidRPr="00717977">
        <w:rPr>
          <w:sz w:val="16"/>
        </w:rPr>
        <w:lastRenderedPageBreak/>
        <w:t xml:space="preserve">Different level changes in the body at any given time may cause drug toxicity. Metabolism, age, activity, stress, previous surgery and syndromes are also factors. These are huge challenges that can be alleviated by using nanotechnology to target the specific areas.  Nanorobots can take their cues from mother nature; she is the first nanotechnologist. She is an expert at creating molecular machines. Geneticists have been taking advantage of viruses for use in gene therapy for some time. They </w:t>
      </w:r>
      <w:r w:rsidRPr="00321A75">
        <w:rPr>
          <w:rStyle w:val="StyleUnderline"/>
        </w:rPr>
        <w:t xml:space="preserve">modify a virus by removing the viral gene so it doesn't cause disease. </w:t>
      </w:r>
      <w:r w:rsidRPr="00717977">
        <w:rPr>
          <w:sz w:val="16"/>
        </w:rPr>
        <w:t xml:space="preserve">They </w:t>
      </w:r>
      <w:r w:rsidRPr="00321A75">
        <w:rPr>
          <w:rStyle w:val="StyleUnderline"/>
        </w:rPr>
        <w:t xml:space="preserve">replace it with healthy genes to transport to the faulty cell and cure diseases. </w:t>
      </w:r>
      <w:r w:rsidRPr="00717977">
        <w:rPr>
          <w:sz w:val="16"/>
        </w:rPr>
        <w:t xml:space="preserve">This strategy of hacking viruses could be exploited by nanotech. Viruses are biological molecular machines that could be modified into becoming nanorobots or they could become transportation for a nanorobot. Another means is a </w:t>
      </w:r>
      <w:r w:rsidRPr="00321A75">
        <w:rPr>
          <w:rStyle w:val="StyleUnderline"/>
        </w:rPr>
        <w:t>nanorobot could attach itself to a traveling white blood cell and ride shotgun to assist in the tissue repair of injured tissue</w:t>
      </w:r>
      <w:r w:rsidRPr="00717977">
        <w:rPr>
          <w:sz w:val="16"/>
        </w:rPr>
        <w:t xml:space="preserve">. Nanotechnology could even be involved in tissue engineering, creating scaffolds for artificial organs and implants. Tissue from your own body could be used to make new tissue, which assures that your body doesn't reject it. The surgeries of today are painful, costly, can leave scars and can even be life threatening. Repairing </w:t>
      </w:r>
      <w:r w:rsidRPr="00321A75">
        <w:rPr>
          <w:rStyle w:val="StyleUnderline"/>
        </w:rPr>
        <w:t>nanorobots would eliminate the need for surgeries, incisions, side effects and recovery time</w:t>
      </w:r>
      <w:r w:rsidRPr="00717977">
        <w:rPr>
          <w:sz w:val="16"/>
        </w:rPr>
        <w:t xml:space="preserve">. According to the American Academy of Periodontology there are links to poor dental health and stroke, heart disease, respiratory disease, osteoporosis, some cancers and diabetes. Nanorobots as nanodentistry could repair damage without large needles or drills. Nanorobots could also constantly and invisibly maintain and clean your teeth to avoid any dental problems. Hygiene is important for good health; your skin and hair could be cleaned by nanorobots eliminating the need for showers. </w:t>
      </w:r>
      <w:r w:rsidRPr="00321A75">
        <w:rPr>
          <w:rStyle w:val="StyleUnderline"/>
        </w:rPr>
        <w:t>Spider bites and ticks carrying lyme disease would be detected by nanorobots, blocking penetration</w:t>
      </w:r>
      <w:r w:rsidRPr="00717977">
        <w:rPr>
          <w:sz w:val="16"/>
        </w:rPr>
        <w:t xml:space="preserve">. Other skin problems such as eczema would be repaired by dermal nanorobots. Is aging a disease? </w:t>
      </w:r>
      <w:r w:rsidRPr="00321A75">
        <w:rPr>
          <w:rStyle w:val="StyleUnderline"/>
        </w:rPr>
        <w:t xml:space="preserve">Could aging be cured? Yes. Since nanorobots would be able to repair single cells on the molecular level they would be able to repair damages created by aging. </w:t>
      </w:r>
      <w:r w:rsidRPr="00717977">
        <w:rPr>
          <w:sz w:val="16"/>
        </w:rPr>
        <w:t xml:space="preserve">It's all the same to a nanorobot. Nanotechnology could repair damaged cells. </w:t>
      </w:r>
      <w:r w:rsidRPr="00321A75">
        <w:rPr>
          <w:rStyle w:val="Emphasis"/>
          <w:highlight w:val="cyan"/>
        </w:rPr>
        <w:t>Dead cells are the</w:t>
      </w:r>
      <w:r w:rsidRPr="00321A75">
        <w:rPr>
          <w:rStyle w:val="Emphasis"/>
        </w:rPr>
        <w:t xml:space="preserve"> primary </w:t>
      </w:r>
      <w:r w:rsidRPr="00321A75">
        <w:rPr>
          <w:rStyle w:val="Emphasis"/>
          <w:highlight w:val="cyan"/>
        </w:rPr>
        <w:t>reason for aging and death</w:t>
      </w:r>
      <w:r w:rsidRPr="00321A75">
        <w:rPr>
          <w:rStyle w:val="StyleUnderline"/>
        </w:rPr>
        <w:t xml:space="preserve">; nanorobots </w:t>
      </w:r>
      <w:r w:rsidRPr="00321A75">
        <w:rPr>
          <w:rStyle w:val="StyleUnderline"/>
          <w:highlight w:val="cyan"/>
        </w:rPr>
        <w:t>could replace</w:t>
      </w:r>
      <w:r w:rsidRPr="00321A75">
        <w:rPr>
          <w:rStyle w:val="StyleUnderline"/>
        </w:rPr>
        <w:t xml:space="preserve"> senescent </w:t>
      </w:r>
      <w:r w:rsidRPr="00321A75">
        <w:rPr>
          <w:rStyle w:val="StyleUnderline"/>
          <w:highlight w:val="cyan"/>
        </w:rPr>
        <w:t>(old) cells</w:t>
      </w:r>
      <w:r w:rsidRPr="00321A75">
        <w:rPr>
          <w:rStyle w:val="StyleUnderline"/>
        </w:rPr>
        <w:t xml:space="preserve"> </w:t>
      </w:r>
      <w:r w:rsidRPr="00321A75">
        <w:rPr>
          <w:rStyle w:val="StyleUnderline"/>
          <w:highlight w:val="cyan"/>
        </w:rPr>
        <w:t>with non-senescent cells</w:t>
      </w:r>
      <w:r w:rsidRPr="00321A75">
        <w:rPr>
          <w:rStyle w:val="StyleUnderline"/>
        </w:rPr>
        <w:t xml:space="preserve">, or reprogram cells so they do not senescensce, </w:t>
      </w:r>
      <w:r w:rsidRPr="00321A75">
        <w:rPr>
          <w:rStyle w:val="StyleUnderline"/>
          <w:highlight w:val="cyan"/>
        </w:rPr>
        <w:t>which</w:t>
      </w:r>
      <w:r w:rsidRPr="00321A75">
        <w:rPr>
          <w:rStyle w:val="StyleUnderline"/>
        </w:rPr>
        <w:t xml:space="preserve"> would </w:t>
      </w:r>
      <w:r w:rsidRPr="00321A75">
        <w:rPr>
          <w:rStyle w:val="Emphasis"/>
          <w:highlight w:val="cyan"/>
        </w:rPr>
        <w:t>keep the body from aging</w:t>
      </w:r>
      <w:r w:rsidRPr="00321A75">
        <w:rPr>
          <w:rStyle w:val="StyleUnderline"/>
        </w:rPr>
        <w:t xml:space="preserve">. </w:t>
      </w:r>
      <w:r w:rsidRPr="00717977">
        <w:rPr>
          <w:sz w:val="16"/>
        </w:rPr>
        <w:t xml:space="preserve">Not only would the inside of your body never get sick or age, but neither will the outside. Your skin will be young, elastic, dewy and wrinkle-free. Your hair will be thick, without gray, and intact. </w:t>
      </w:r>
      <w:r w:rsidRPr="00321A75">
        <w:rPr>
          <w:rStyle w:val="StyleUnderline"/>
        </w:rPr>
        <w:t xml:space="preserve">Your hearing, your eyesight and memory will be in perfect shape. </w:t>
      </w:r>
      <w:r w:rsidRPr="00717977">
        <w:rPr>
          <w:sz w:val="16"/>
        </w:rPr>
        <w:t xml:space="preserve">You wouldn't get arthritis, turkey neck, or saggy parts. You could go out dancing when you are 93 and not worry about sore feet, low energy or suffering any consequences. Unless you party too hard, but that's on you, not the nano. </w:t>
      </w:r>
      <w:r w:rsidRPr="00321A75">
        <w:rPr>
          <w:rStyle w:val="StyleUnderline"/>
        </w:rPr>
        <w:t>So if you never get sick and never get old could you live forever? Yes.</w:t>
      </w:r>
      <w:r w:rsidRPr="00717977">
        <w:rPr>
          <w:sz w:val="16"/>
        </w:rPr>
        <w:t xml:space="preserve"> nanorobots could be programmed to rebuild older cells into younger copies on a regular basis </w:t>
      </w:r>
      <w:r w:rsidRPr="00321A75">
        <w:rPr>
          <w:rStyle w:val="StyleUnderline"/>
        </w:rPr>
        <w:t xml:space="preserve">thereby the </w:t>
      </w:r>
      <w:r w:rsidRPr="00321A75">
        <w:rPr>
          <w:rStyle w:val="Emphasis"/>
          <w:highlight w:val="cyan"/>
        </w:rPr>
        <w:t>human</w:t>
      </w:r>
      <w:r w:rsidRPr="00321A75">
        <w:rPr>
          <w:rStyle w:val="Emphasis"/>
        </w:rPr>
        <w:t xml:space="preserve"> body could </w:t>
      </w:r>
      <w:r w:rsidRPr="00321A75">
        <w:rPr>
          <w:rStyle w:val="Emphasis"/>
          <w:highlight w:val="cyan"/>
        </w:rPr>
        <w:t>become immortal</w:t>
      </w:r>
      <w:r w:rsidRPr="00321A75">
        <w:rPr>
          <w:rStyle w:val="StyleUnderline"/>
          <w:highlight w:val="cyan"/>
        </w:rPr>
        <w:t>.</w:t>
      </w:r>
      <w:r w:rsidRPr="00717977">
        <w:rPr>
          <w:sz w:val="16"/>
        </w:rPr>
        <w:t xml:space="preserve"> You could live a disease-free youthful life, forever. Of course immortality isn't for everyone and everyone should have the right to decide what they want or don't want for their own body. </w:t>
      </w:r>
      <w:r w:rsidRPr="00321A75">
        <w:rPr>
          <w:rStyle w:val="StyleUnderline"/>
        </w:rPr>
        <w:t>Death will be a choice rather than a requirement</w:t>
      </w:r>
      <w:r w:rsidRPr="00717977">
        <w:rPr>
          <w:sz w:val="16"/>
        </w:rPr>
        <w:t>. There are well funded countries that have access to researchers and high tech equipment that would love to figure out how to create the nanotechnology that will repair bodies and end disease. In the US despite having a lot of financial resources it's not always easy to get funding. If you are at a university, you need to write a grant, go through a lot of red tape, and there are a lot more near-term projects that seem to get prioritized when it comes to funding. For companies looking for investors, unfortunately not all investors can foresee the amazing future that nano will have because they are used to funding things they can see. For example a company that makes desks seeking an investor can show the investor the money they need for each piece of wood, bolt, and the quantity of desks that will be manufactured within a specific time frame. Nanotechnology is in development and isn't readily available like a piece of wood, the piece of wood has to be built. And the individual processes of each emerging development will have their own variables. Once the recipe has been figured out and formulated, the investment we have made will then be very inexpensive and easy to reproduce. Third world countries would have easy access to nanomedicine. Mother nature puts atoms together all the time and it doesn't cost her anything. The raw materials for making nanorobots would be essentially cost-free because they will be made mostly of carbon. Because nanotechnology would be created on the very small atomic level, traveling to provide treatment would not require large equipment. The size and portability would make treatment easily accessible across the world. The environment and living conditions also impact health. Since nanotechnology is on the atomic level and atoms are everywhere, it can be beneficial to the world all around us, as well as our bodies. Nanotechnology could enrich depleted soil in places like Africa, which is currently facing a food crisis. Vitamins, nutrients and minerals could be delivered to rebuild soil to a fertile state and thus have the ability to grow food. Hunger could one day be a solvable problem. Nanotechnology would make it possible to provide meat and animal products inexpensively without killing animals. E.coli and other pathogens could be detected in soil and eliminated so that food is not harmful. Currently nanomaterials are in development to release fertilizers for plants and nutrients for livestock, nano sensors for monitoring the health of crops and farm animals, and magnetic nanoparticles to remove soil contaminants. According to water.org 750 million people around the world lack access to safe water; approximately one in nine people. 840,000 people die each year from water-related disease</w:t>
      </w:r>
      <w:r w:rsidRPr="00717977">
        <w:rPr>
          <w:rStyle w:val="StyleUnderline"/>
        </w:rPr>
        <w:t xml:space="preserve">. A portable non-chemical </w:t>
      </w:r>
      <w:r w:rsidRPr="00717977">
        <w:rPr>
          <w:rStyle w:val="StyleUnderline"/>
          <w:highlight w:val="cyan"/>
        </w:rPr>
        <w:t xml:space="preserve">nano-filtration </w:t>
      </w:r>
      <w:r w:rsidRPr="00717977">
        <w:rPr>
          <w:rStyle w:val="StyleUnderline"/>
          <w:highlight w:val="cyan"/>
        </w:rPr>
        <w:lastRenderedPageBreak/>
        <w:t>water purification</w:t>
      </w:r>
      <w:r w:rsidRPr="00717977">
        <w:rPr>
          <w:rStyle w:val="StyleUnderline"/>
        </w:rPr>
        <w:t xml:space="preserve"> device </w:t>
      </w:r>
      <w:r w:rsidRPr="00717977">
        <w:rPr>
          <w:rStyle w:val="StyleUnderline"/>
          <w:highlight w:val="cyan"/>
        </w:rPr>
        <w:t>has been developed</w:t>
      </w:r>
      <w:r w:rsidRPr="00717977">
        <w:rPr>
          <w:rStyle w:val="StyleUnderline"/>
        </w:rPr>
        <w:t xml:space="preserve"> by Micheal Pritchard</w:t>
      </w:r>
      <w:r w:rsidRPr="00717977">
        <w:rPr>
          <w:sz w:val="16"/>
        </w:rPr>
        <w:t xml:space="preserve">. It </w:t>
      </w:r>
      <w:r w:rsidRPr="00717977">
        <w:rPr>
          <w:rStyle w:val="Emphasis"/>
          <w:highlight w:val="cyan"/>
        </w:rPr>
        <w:t xml:space="preserve">creates safe </w:t>
      </w:r>
      <w:r w:rsidRPr="00717977">
        <w:rPr>
          <w:rStyle w:val="Emphasis"/>
        </w:rPr>
        <w:t xml:space="preserve">and sterile </w:t>
      </w:r>
      <w:r w:rsidRPr="00717977">
        <w:rPr>
          <w:rStyle w:val="Emphasis"/>
          <w:highlight w:val="cyan"/>
        </w:rPr>
        <w:t>water</w:t>
      </w:r>
      <w:r w:rsidRPr="00717977">
        <w:rPr>
          <w:rStyle w:val="StyleUnderline"/>
        </w:rPr>
        <w:t xml:space="preserve"> out of dirty water</w:t>
      </w:r>
      <w:r w:rsidRPr="00717977">
        <w:rPr>
          <w:sz w:val="16"/>
        </w:rPr>
        <w:t xml:space="preserve"> and would make the cost of water per household an estimated 3 dollars a year. His company has provided clean water to countries who have gone through natural disasters, such as Haiti and the Philippines. In the </w:t>
      </w:r>
      <w:r w:rsidRPr="00717977">
        <w:rPr>
          <w:rStyle w:val="StyleUnderline"/>
        </w:rPr>
        <w:t xml:space="preserve">future nanotechnology particles could destroy bacteria that often cause fatal disease. </w:t>
      </w:r>
      <w:r w:rsidRPr="00717977">
        <w:rPr>
          <w:rStyle w:val="Emphasis"/>
          <w:highlight w:val="cyan"/>
        </w:rPr>
        <w:t>Pollution</w:t>
      </w:r>
      <w:r w:rsidRPr="00717977">
        <w:rPr>
          <w:rStyle w:val="Emphasis"/>
        </w:rPr>
        <w:t xml:space="preserve"> in general, </w:t>
      </w:r>
      <w:r w:rsidRPr="00717977">
        <w:rPr>
          <w:rStyle w:val="Emphasis"/>
          <w:highlight w:val="cyan"/>
        </w:rPr>
        <w:t>global warming</w:t>
      </w:r>
      <w:r w:rsidRPr="00717977">
        <w:rPr>
          <w:rStyle w:val="StyleUnderline"/>
        </w:rPr>
        <w:t xml:space="preserve">, nuclear waste, oil spills, smog, and acid rain, </w:t>
      </w:r>
      <w:r w:rsidRPr="00717977">
        <w:rPr>
          <w:rStyle w:val="StyleUnderline"/>
          <w:highlight w:val="cyan"/>
        </w:rPr>
        <w:t>could be remedied</w:t>
      </w:r>
      <w:r w:rsidRPr="00717977">
        <w:rPr>
          <w:rStyle w:val="StyleUnderline"/>
        </w:rPr>
        <w:t xml:space="preserve"> and prevented </w:t>
      </w:r>
      <w:r w:rsidRPr="00717977">
        <w:rPr>
          <w:rStyle w:val="StyleUnderline"/>
          <w:highlight w:val="cyan"/>
        </w:rPr>
        <w:t>by nanotechnological advances</w:t>
      </w:r>
      <w:r w:rsidRPr="00717977">
        <w:rPr>
          <w:sz w:val="16"/>
        </w:rPr>
        <w:t xml:space="preserve">. </w:t>
      </w:r>
      <w:r w:rsidRPr="00717977">
        <w:rPr>
          <w:rStyle w:val="StyleUnderline"/>
        </w:rPr>
        <w:t xml:space="preserve">Large quantities of nanorobots could </w:t>
      </w:r>
      <w:r w:rsidRPr="00717977">
        <w:rPr>
          <w:rStyle w:val="StyleUnderline"/>
          <w:highlight w:val="cyan"/>
        </w:rPr>
        <w:t>come together to remove pollutant atoms</w:t>
      </w:r>
      <w:r w:rsidRPr="00717977">
        <w:rPr>
          <w:rStyle w:val="StyleUnderline"/>
        </w:rPr>
        <w:t xml:space="preserve"> from the atmosphere, earth and water</w:t>
      </w:r>
      <w:r w:rsidRPr="00717977">
        <w:rPr>
          <w:sz w:val="16"/>
        </w:rPr>
        <w:t xml:space="preserve">. These groups of nanorobots could swim in contaminated waters and be released into the polluted atmosphere to destroy or remove contaminating molecules. </w:t>
      </w:r>
      <w:r w:rsidRPr="00717977">
        <w:rPr>
          <w:rStyle w:val="StyleUnderline"/>
        </w:rPr>
        <w:t xml:space="preserve">Nanorobots could </w:t>
      </w:r>
      <w:r w:rsidRPr="00717977">
        <w:rPr>
          <w:rStyle w:val="StyleUnderline"/>
          <w:highlight w:val="cyan"/>
        </w:rPr>
        <w:t>pull apart</w:t>
      </w:r>
      <w:r w:rsidRPr="00717977">
        <w:rPr>
          <w:rStyle w:val="StyleUnderline"/>
        </w:rPr>
        <w:t xml:space="preserve"> the </w:t>
      </w:r>
      <w:r w:rsidRPr="00717977">
        <w:rPr>
          <w:rStyle w:val="StyleUnderline"/>
          <w:highlight w:val="cyan"/>
        </w:rPr>
        <w:t>bad molecules and</w:t>
      </w:r>
      <w:r w:rsidRPr="00717977">
        <w:rPr>
          <w:rStyle w:val="StyleUnderline"/>
        </w:rPr>
        <w:t xml:space="preserve"> </w:t>
      </w:r>
      <w:r w:rsidRPr="00717977">
        <w:rPr>
          <w:rStyle w:val="StyleUnderline"/>
          <w:highlight w:val="cyan"/>
        </w:rPr>
        <w:t>reassemble</w:t>
      </w:r>
      <w:r w:rsidRPr="00717977">
        <w:rPr>
          <w:rStyle w:val="StyleUnderline"/>
        </w:rPr>
        <w:t xml:space="preserve"> the atoms </w:t>
      </w:r>
      <w:r w:rsidRPr="00717977">
        <w:rPr>
          <w:rStyle w:val="StyleUnderline"/>
          <w:highlight w:val="cyan"/>
        </w:rPr>
        <w:t>into good molecules</w:t>
      </w:r>
      <w:r w:rsidRPr="00717977">
        <w:rPr>
          <w:rStyle w:val="StyleUnderline"/>
        </w:rPr>
        <w:t xml:space="preserve"> for other positive purposes</w:t>
      </w:r>
      <w:r w:rsidRPr="00717977">
        <w:rPr>
          <w:sz w:val="16"/>
        </w:rPr>
        <w:t>. As a first indicator of the possibility, Brian Mercer created a new pollution control technology using nanofibres that greatly reduce industrial pollution by trapping and removing the pollutants. Currently nanotech is being used to reduce emissions from car fuels. Since nanotechnology builds atom by atom; the process is pollution free. Nanotechnology will not be manufactured in the way we use manufacturing plants today. There will be no chemical by product, no emission, hazardous waste and no pollution.</w:t>
      </w:r>
    </w:p>
    <w:p w14:paraId="2A8AC98F" w14:textId="4FDA4F6E" w:rsidR="000077E2" w:rsidRPr="00DE2EF7" w:rsidRDefault="000077E2" w:rsidP="000077E2">
      <w:pPr>
        <w:pStyle w:val="Heading2"/>
      </w:pPr>
      <w:r>
        <w:lastRenderedPageBreak/>
        <w:t>2</w:t>
      </w:r>
    </w:p>
    <w:p w14:paraId="29634718" w14:textId="77777777" w:rsidR="000077E2" w:rsidRDefault="000077E2" w:rsidP="000077E2">
      <w:pPr>
        <w:pStyle w:val="Heading4"/>
      </w:pPr>
      <w:r>
        <w:t xml:space="preserve">Asteroid mining is starting </w:t>
      </w:r>
      <w:r>
        <w:rPr>
          <w:u w:val="single"/>
        </w:rPr>
        <w:t>now</w:t>
      </w:r>
      <w:r>
        <w:t>. New legal frameworks and massive investments bring it closer than you think-but we need to focus on maintaining progress</w:t>
      </w:r>
    </w:p>
    <w:p w14:paraId="60AB3CE2" w14:textId="77777777" w:rsidR="000077E2" w:rsidRPr="00C319A5" w:rsidRDefault="000077E2" w:rsidP="000077E2">
      <w:r w:rsidRPr="00C319A5">
        <w:rPr>
          <w:rStyle w:val="Style13ptBold"/>
        </w:rPr>
        <w:t>Gilbert 21</w:t>
      </w:r>
      <w:r>
        <w:t xml:space="preserve"> </w:t>
      </w:r>
      <w:r w:rsidRPr="00C319A5">
        <w:t>Alex Gilbert, 4-26-2021, "Mining in Space Is Coming," Milken Institute Review, https://www.milkenreview.org/articles/mining-in-space-is-coming</w:t>
      </w:r>
      <w:r>
        <w:t>//SJJK</w:t>
      </w:r>
    </w:p>
    <w:p w14:paraId="244B89C9" w14:textId="77777777" w:rsidR="000077E2" w:rsidRPr="005228BD" w:rsidRDefault="000077E2" w:rsidP="000077E2">
      <w:pPr>
        <w:rPr>
          <w:sz w:val="14"/>
        </w:rPr>
      </w:pPr>
      <w:r w:rsidRPr="00842275">
        <w:rPr>
          <w:rFonts w:ascii="Times New Roman" w:eastAsia="Times New Roman" w:hAnsi="Times New Roman" w:cs="Times New Roman"/>
          <w:color w:val="333333"/>
          <w:sz w:val="14"/>
        </w:rPr>
        <w:t xml:space="preserve">Space exploration is back. after decades of disappointment, </w:t>
      </w:r>
      <w:r w:rsidRPr="00842275">
        <w:rPr>
          <w:rStyle w:val="Emphasis"/>
        </w:rPr>
        <w:t xml:space="preserve">a </w:t>
      </w:r>
      <w:r w:rsidRPr="00842275">
        <w:rPr>
          <w:rStyle w:val="Emphasis"/>
          <w:highlight w:val="green"/>
        </w:rPr>
        <w:t>combination of better technology</w:t>
      </w:r>
      <w:r w:rsidRPr="00842275">
        <w:rPr>
          <w:rStyle w:val="Emphasis"/>
        </w:rPr>
        <w:t xml:space="preserve">, </w:t>
      </w:r>
      <w:r w:rsidRPr="00842275">
        <w:rPr>
          <w:rStyle w:val="Emphasis"/>
          <w:highlight w:val="green"/>
        </w:rPr>
        <w:t>falling costs</w:t>
      </w:r>
      <w:r w:rsidRPr="00842275">
        <w:rPr>
          <w:rStyle w:val="Emphasis"/>
        </w:rPr>
        <w:t xml:space="preserve"> and a rush of competitive energy from the </w:t>
      </w:r>
      <w:r w:rsidRPr="00842275">
        <w:rPr>
          <w:rStyle w:val="Emphasis"/>
          <w:highlight w:val="green"/>
        </w:rPr>
        <w:t>private sector</w:t>
      </w:r>
      <w:r w:rsidRPr="00842275">
        <w:rPr>
          <w:rStyle w:val="Emphasis"/>
        </w:rPr>
        <w:t xml:space="preserve"> has put </w:t>
      </w:r>
      <w:r w:rsidRPr="00842275">
        <w:rPr>
          <w:rStyle w:val="Emphasis"/>
          <w:highlight w:val="green"/>
        </w:rPr>
        <w:t>space travel front and cente</w:t>
      </w:r>
      <w:r w:rsidRPr="00842275">
        <w:rPr>
          <w:rFonts w:ascii="Times New Roman" w:eastAsia="Times New Roman" w:hAnsi="Times New Roman" w:cs="Times New Roman"/>
          <w:color w:val="333333"/>
          <w:sz w:val="14"/>
          <w:highlight w:val="green"/>
        </w:rPr>
        <w:t>r</w:t>
      </w:r>
      <w:r w:rsidRPr="00842275">
        <w:rPr>
          <w:rFonts w:ascii="Times New Roman" w:eastAsia="Times New Roman" w:hAnsi="Times New Roman" w:cs="Times New Roman"/>
          <w:color w:val="333333"/>
          <w:sz w:val="14"/>
        </w:rPr>
        <w:t xml:space="preserve">. indeed, </w:t>
      </w:r>
      <w:r w:rsidRPr="00842275">
        <w:rPr>
          <w:rStyle w:val="Emphasis"/>
        </w:rPr>
        <w:t xml:space="preserve">many </w:t>
      </w:r>
      <w:r w:rsidRPr="00842275">
        <w:rPr>
          <w:rStyle w:val="Emphasis"/>
          <w:highlight w:val="green"/>
        </w:rPr>
        <w:t>analysts</w:t>
      </w:r>
      <w:r w:rsidRPr="00842275">
        <w:rPr>
          <w:rFonts w:ascii="Times New Roman" w:eastAsia="Times New Roman" w:hAnsi="Times New Roman" w:cs="Times New Roman"/>
          <w:color w:val="333333"/>
          <w:sz w:val="14"/>
        </w:rPr>
        <w:t xml:space="preserve"> (even some with their feet on the ground) </w:t>
      </w:r>
      <w:r w:rsidRPr="00842275">
        <w:rPr>
          <w:rStyle w:val="Emphasis"/>
          <w:highlight w:val="green"/>
        </w:rPr>
        <w:t>believe</w:t>
      </w:r>
      <w:r w:rsidRPr="00842275">
        <w:rPr>
          <w:rStyle w:val="Emphasis"/>
        </w:rPr>
        <w:t xml:space="preserve"> that </w:t>
      </w:r>
      <w:r w:rsidRPr="00842275">
        <w:rPr>
          <w:rStyle w:val="Emphasis"/>
          <w:highlight w:val="green"/>
        </w:rPr>
        <w:t>commercial developments</w:t>
      </w:r>
      <w:r w:rsidRPr="00842275">
        <w:rPr>
          <w:rStyle w:val="Emphasis"/>
        </w:rPr>
        <w:t xml:space="preserve"> in the space industry </w:t>
      </w:r>
      <w:r w:rsidRPr="00842275">
        <w:rPr>
          <w:rStyle w:val="Emphasis"/>
          <w:highlight w:val="green"/>
        </w:rPr>
        <w:t>may be on the cusp</w:t>
      </w:r>
      <w:r w:rsidRPr="00842275">
        <w:rPr>
          <w:rFonts w:ascii="Times New Roman" w:eastAsia="Times New Roman" w:hAnsi="Times New Roman" w:cs="Times New Roman"/>
          <w:color w:val="333333"/>
          <w:sz w:val="14"/>
          <w:highlight w:val="green"/>
        </w:rPr>
        <w:t xml:space="preserve"> </w:t>
      </w:r>
      <w:r w:rsidRPr="00842275">
        <w:rPr>
          <w:rStyle w:val="Emphasis"/>
          <w:highlight w:val="green"/>
        </w:rPr>
        <w:t>of starting the largest resource rush in history</w:t>
      </w:r>
      <w:r w:rsidRPr="00842275">
        <w:rPr>
          <w:rStyle w:val="Emphasis"/>
        </w:rPr>
        <w:t xml:space="preserve">: </w:t>
      </w:r>
      <w:r w:rsidRPr="00842275">
        <w:rPr>
          <w:rStyle w:val="Emphasis"/>
          <w:highlight w:val="green"/>
        </w:rPr>
        <w:t>mining</w:t>
      </w:r>
      <w:r w:rsidRPr="00842275">
        <w:rPr>
          <w:rStyle w:val="Emphasis"/>
        </w:rPr>
        <w:t xml:space="preserve"> on the Moon, Mars and </w:t>
      </w:r>
      <w:r w:rsidRPr="00842275">
        <w:rPr>
          <w:rStyle w:val="Emphasis"/>
          <w:highlight w:val="green"/>
        </w:rPr>
        <w:t>asteroids</w:t>
      </w:r>
      <w:r w:rsidRPr="00842275">
        <w:rPr>
          <w:rStyle w:val="Emphasis"/>
        </w:rPr>
        <w:t>.</w:t>
      </w:r>
      <w:r>
        <w:rPr>
          <w:rStyle w:val="Emphasis"/>
        </w:rPr>
        <w:t xml:space="preserve"> </w:t>
      </w:r>
      <w:r w:rsidRPr="00842275">
        <w:rPr>
          <w:rFonts w:ascii="Times New Roman" w:eastAsia="Times New Roman" w:hAnsi="Times New Roman" w:cs="Times New Roman"/>
          <w:color w:val="333333"/>
          <w:sz w:val="14"/>
        </w:rPr>
        <w:t xml:space="preserve">While this may sound fantastical, some baby </w:t>
      </w:r>
      <w:r w:rsidRPr="00842275">
        <w:rPr>
          <w:rFonts w:ascii="Times New Roman" w:eastAsia="Times New Roman" w:hAnsi="Times New Roman" w:cs="Times New Roman"/>
          <w:color w:val="333333"/>
          <w:sz w:val="14"/>
          <w:highlight w:val="green"/>
        </w:rPr>
        <w:t>ste</w:t>
      </w:r>
      <w:r w:rsidRPr="00842275">
        <w:rPr>
          <w:rStyle w:val="Emphasis"/>
          <w:highlight w:val="green"/>
        </w:rPr>
        <w:t>ps toward the goal have</w:t>
      </w:r>
      <w:r w:rsidRPr="00842275">
        <w:rPr>
          <w:rStyle w:val="Emphasis"/>
        </w:rPr>
        <w:t xml:space="preserve"> already </w:t>
      </w:r>
      <w:r w:rsidRPr="00842275">
        <w:rPr>
          <w:rStyle w:val="Emphasis"/>
          <w:highlight w:val="green"/>
        </w:rPr>
        <w:t>been taken</w:t>
      </w:r>
      <w:r w:rsidRPr="00842275">
        <w:rPr>
          <w:rFonts w:ascii="Times New Roman" w:eastAsia="Times New Roman" w:hAnsi="Times New Roman" w:cs="Times New Roman"/>
          <w:color w:val="333333"/>
          <w:sz w:val="14"/>
        </w:rPr>
        <w:t>. Last year</w:t>
      </w:r>
      <w:r w:rsidRPr="00842275">
        <w:rPr>
          <w:rFonts w:ascii="Times New Roman" w:eastAsia="Times New Roman" w:hAnsi="Times New Roman" w:cs="Times New Roman"/>
          <w:color w:val="333333"/>
          <w:sz w:val="14"/>
          <w:highlight w:val="green"/>
        </w:rPr>
        <w:t>, N</w:t>
      </w:r>
      <w:r w:rsidRPr="00842275">
        <w:rPr>
          <w:rStyle w:val="Emphasis"/>
          <w:highlight w:val="green"/>
        </w:rPr>
        <w:t>ASA awarded contracts to four companies</w:t>
      </w:r>
      <w:r w:rsidRPr="00842275">
        <w:rPr>
          <w:rStyle w:val="Emphasis"/>
        </w:rPr>
        <w:t xml:space="preserve"> to extract small amounts of lunar regolith by 2024</w:t>
      </w:r>
      <w:r w:rsidRPr="00842275">
        <w:rPr>
          <w:rFonts w:ascii="Times New Roman" w:eastAsia="Times New Roman" w:hAnsi="Times New Roman" w:cs="Times New Roman"/>
          <w:color w:val="333333"/>
          <w:sz w:val="14"/>
        </w:rPr>
        <w:t xml:space="preserve">, effectively beginning </w:t>
      </w:r>
      <w:r w:rsidRPr="00842275">
        <w:rPr>
          <w:sz w:val="14"/>
        </w:rPr>
        <w:t>the</w:t>
      </w:r>
      <w:r w:rsidRPr="004B786D">
        <w:rPr>
          <w:sz w:val="14"/>
        </w:rPr>
        <w:t xml:space="preserve"> </w:t>
      </w:r>
      <w:hyperlink r:id="rId12" w:tgtFrame="_blank" w:history="1">
        <w:r w:rsidRPr="00842275">
          <w:rPr>
            <w:rStyle w:val="Hyperlink"/>
            <w:sz w:val="14"/>
          </w:rPr>
          <w:t>era of commercial space mining</w:t>
        </w:r>
      </w:hyperlink>
      <w:r w:rsidRPr="00842275">
        <w:rPr>
          <w:rFonts w:ascii="Times New Roman" w:eastAsia="Times New Roman" w:hAnsi="Times New Roman" w:cs="Times New Roman"/>
          <w:color w:val="333333"/>
          <w:sz w:val="14"/>
        </w:rPr>
        <w:t>. Whether this proves to be the dawn of a gigantic adjunct to mining on earth — and more immediately, a key to unlocking cost-effective space travel — will turn on the answers to a host of questions ranging from what resources can be efficiently.</w:t>
      </w:r>
      <w:r w:rsidRPr="004B786D">
        <w:rPr>
          <w:rFonts w:ascii="Times New Roman" w:eastAsia="Times New Roman" w:hAnsi="Times New Roman" w:cs="Times New Roman"/>
          <w:color w:val="333333"/>
          <w:sz w:val="14"/>
        </w:rPr>
        <w:t xml:space="preserve"> </w:t>
      </w:r>
      <w:r w:rsidRPr="00842275">
        <w:rPr>
          <w:rFonts w:ascii="Times New Roman" w:eastAsia="Times New Roman" w:hAnsi="Times New Roman" w:cs="Times New Roman"/>
          <w:color w:val="333333"/>
          <w:sz w:val="14"/>
        </w:rPr>
        <w:t xml:space="preserve">As every fan of science fiction knows, the resources of the solar system appear virtually unlimited compared to those on Earth. There are whole other planets, dozens of moons, thousands of massive asteroids and millions of small ones that doubtless contain humungous quantities of materials that are scarce and very valuable (back on Earth). Visionaries including Jeff </w:t>
      </w:r>
      <w:r w:rsidRPr="00842275">
        <w:rPr>
          <w:sz w:val="14"/>
        </w:rPr>
        <w:t>Bezos</w:t>
      </w:r>
      <w:r w:rsidRPr="004B786D">
        <w:rPr>
          <w:sz w:val="14"/>
        </w:rPr>
        <w:t xml:space="preserve"> </w:t>
      </w:r>
      <w:hyperlink r:id="rId13" w:tgtFrame="_blank" w:history="1">
        <w:r w:rsidRPr="00842275">
          <w:rPr>
            <w:rStyle w:val="Hyperlink"/>
            <w:sz w:val="14"/>
          </w:rPr>
          <w:t>imagine heavy industry moving to space</w:t>
        </w:r>
      </w:hyperlink>
      <w:r w:rsidRPr="004B786D">
        <w:rPr>
          <w:rFonts w:ascii="Times New Roman" w:eastAsia="Times New Roman" w:hAnsi="Times New Roman" w:cs="Times New Roman"/>
          <w:color w:val="333333"/>
          <w:sz w:val="14"/>
        </w:rPr>
        <w:t xml:space="preserve"> </w:t>
      </w:r>
      <w:r w:rsidRPr="00842275">
        <w:rPr>
          <w:rFonts w:ascii="Times New Roman" w:eastAsia="Times New Roman" w:hAnsi="Times New Roman" w:cs="Times New Roman"/>
          <w:color w:val="333333"/>
          <w:sz w:val="14"/>
        </w:rPr>
        <w:t xml:space="preserve">and Earth becoming a residential area. </w:t>
      </w:r>
      <w:r w:rsidRPr="00842275">
        <w:rPr>
          <w:rStyle w:val="Emphasis"/>
        </w:rPr>
        <w:t xml:space="preserve">However, as entrepreneurs look to harness the riches beyond the atmosphere, </w:t>
      </w:r>
      <w:r w:rsidRPr="00842275">
        <w:rPr>
          <w:rStyle w:val="Emphasis"/>
          <w:highlight w:val="green"/>
        </w:rPr>
        <w:t>access to space resources remains tangled in the realities of economics and governance</w:t>
      </w:r>
      <w:r w:rsidRPr="00842275">
        <w:rPr>
          <w:rStyle w:val="Emphasis"/>
        </w:rPr>
        <w:t>.</w:t>
      </w:r>
      <w:r>
        <w:rPr>
          <w:rStyle w:val="Emphasis"/>
        </w:rPr>
        <w:t xml:space="preserve"> </w:t>
      </w:r>
      <w:r w:rsidRPr="00842275">
        <w:rPr>
          <w:rFonts w:ascii="Times New Roman" w:eastAsia="Times New Roman" w:hAnsi="Times New Roman" w:cs="Times New Roman"/>
          <w:color w:val="333333"/>
          <w:sz w:val="14"/>
        </w:rPr>
        <w:t>Start with the fact that space belongs to no country, complicating traditional methods of resource allocation, property rights and trade. With limited demand for materials in space itself and the need for huge amounts of energy to return materials to Earth, creating a viable industry will turn on major advances in technology, finance and business models.</w:t>
      </w:r>
      <w:r w:rsidRPr="004B786D">
        <w:rPr>
          <w:rFonts w:ascii="Times New Roman" w:eastAsia="Times New Roman" w:hAnsi="Times New Roman" w:cs="Times New Roman"/>
          <w:color w:val="333333"/>
          <w:sz w:val="14"/>
        </w:rPr>
        <w:t xml:space="preserve"> </w:t>
      </w:r>
      <w:r w:rsidRPr="00842275">
        <w:rPr>
          <w:rFonts w:ascii="Times New Roman" w:eastAsia="Times New Roman" w:hAnsi="Times New Roman" w:cs="Times New Roman"/>
          <w:color w:val="333333"/>
          <w:sz w:val="14"/>
        </w:rPr>
        <w:t xml:space="preserve">That said, </w:t>
      </w:r>
      <w:r w:rsidRPr="00842275">
        <w:rPr>
          <w:sz w:val="14"/>
        </w:rPr>
        <w:t>there’s no grass growing under potential pioneers’ feet. Potential economic, scientific and even security benefits underlie an emerging</w:t>
      </w:r>
      <w:r w:rsidRPr="004B786D">
        <w:rPr>
          <w:sz w:val="14"/>
        </w:rPr>
        <w:t xml:space="preserve"> </w:t>
      </w:r>
      <w:hyperlink r:id="rId14" w:tgtFrame="_blank" w:history="1">
        <w:r w:rsidRPr="00842275">
          <w:rPr>
            <w:rStyle w:val="Hyperlink"/>
            <w:sz w:val="14"/>
          </w:rPr>
          <w:t>geopolitical competition</w:t>
        </w:r>
      </w:hyperlink>
      <w:r w:rsidRPr="004B786D">
        <w:rPr>
          <w:sz w:val="14"/>
        </w:rPr>
        <w:t xml:space="preserve"> </w:t>
      </w:r>
      <w:r w:rsidRPr="00842275">
        <w:rPr>
          <w:sz w:val="14"/>
        </w:rPr>
        <w:t>to</w:t>
      </w:r>
      <w:r w:rsidRPr="00842275">
        <w:rPr>
          <w:rFonts w:ascii="Times New Roman" w:eastAsia="Times New Roman" w:hAnsi="Times New Roman" w:cs="Times New Roman"/>
          <w:color w:val="333333"/>
          <w:sz w:val="14"/>
        </w:rPr>
        <w:t xml:space="preserve"> pursue space mining. The United States is rapidly emerging as a front-runner, in part due to its ambitious Artemis Program to lead a multinational consortium back to the Moon. But it is also a leader in creating a legal infrastructure for mineral exploitation. </w:t>
      </w:r>
      <w:r w:rsidRPr="00842275">
        <w:rPr>
          <w:rStyle w:val="Emphasis"/>
          <w:highlight w:val="green"/>
        </w:rPr>
        <w:t>The United States has adopted the world’s first spaceresources</w:t>
      </w:r>
      <w:r w:rsidRPr="00842275">
        <w:rPr>
          <w:rStyle w:val="Emphasis"/>
        </w:rPr>
        <w:t xml:space="preserve"> </w:t>
      </w:r>
      <w:r w:rsidRPr="00842275">
        <w:rPr>
          <w:rStyle w:val="Emphasis"/>
          <w:highlight w:val="green"/>
        </w:rPr>
        <w:t>law</w:t>
      </w:r>
      <w:r w:rsidRPr="00842275">
        <w:rPr>
          <w:rStyle w:val="Emphasis"/>
        </w:rPr>
        <w:t xml:space="preserve">, </w:t>
      </w:r>
      <w:r w:rsidRPr="00842275">
        <w:rPr>
          <w:rStyle w:val="Emphasis"/>
          <w:highlight w:val="green"/>
        </w:rPr>
        <w:t>recognizing the property rights of private companies and individuals to materials gathered in space</w:t>
      </w:r>
      <w:r w:rsidRPr="00842275">
        <w:rPr>
          <w:rStyle w:val="Emphasis"/>
        </w:rPr>
        <w:t>.</w:t>
      </w:r>
      <w:r>
        <w:rPr>
          <w:rStyle w:val="Emphasis"/>
        </w:rPr>
        <w:t xml:space="preserve"> </w:t>
      </w:r>
      <w:r w:rsidRPr="00842275">
        <w:rPr>
          <w:rFonts w:ascii="Times New Roman" w:eastAsia="Times New Roman" w:hAnsi="Times New Roman" w:cs="Times New Roman"/>
          <w:color w:val="333333"/>
          <w:sz w:val="14"/>
        </w:rPr>
        <w:t xml:space="preserve">However, the United States is hardly alone. Luxembourg and the United Arab Emirates (you read those right) are racing to codify space-resources laws of their own, hoping to attract investment to their entrepot nations with business-friendly legal frameworks. China reportedly views space-resource development as a national priority, part of a strategy to challenge U.S. economic and security primacy in space. Meanwhile, </w:t>
      </w:r>
      <w:r w:rsidRPr="00842275">
        <w:rPr>
          <w:rStyle w:val="Emphasis"/>
          <w:highlight w:val="green"/>
        </w:rPr>
        <w:t>Russia, Japan, India and the European Space Agency all harbor space-mining ambitions of their own</w:t>
      </w:r>
      <w:r w:rsidRPr="00842275">
        <w:rPr>
          <w:rStyle w:val="Emphasis"/>
        </w:rPr>
        <w:t>.</w:t>
      </w:r>
      <w:r w:rsidRPr="00842275">
        <w:rPr>
          <w:rFonts w:ascii="Times New Roman" w:eastAsia="Times New Roman" w:hAnsi="Times New Roman" w:cs="Times New Roman"/>
          <w:color w:val="333333"/>
          <w:sz w:val="14"/>
        </w:rPr>
        <w:t xml:space="preserve"> Governing these emerging interests is an outdated treaty framework from the Cold War. Sooner rather than later, we’ll </w:t>
      </w:r>
      <w:r w:rsidRPr="00842275">
        <w:rPr>
          <w:sz w:val="14"/>
        </w:rPr>
        <w:t>need</w:t>
      </w:r>
      <w:r w:rsidRPr="004B786D">
        <w:rPr>
          <w:sz w:val="14"/>
        </w:rPr>
        <w:t xml:space="preserve"> </w:t>
      </w:r>
      <w:hyperlink r:id="rId15" w:tgtFrame="_blank" w:history="1">
        <w:r w:rsidRPr="00842275">
          <w:rPr>
            <w:rStyle w:val="Hyperlink"/>
            <w:sz w:val="14"/>
          </w:rPr>
          <w:t>new agreements</w:t>
        </w:r>
      </w:hyperlink>
      <w:r w:rsidRPr="004B786D">
        <w:rPr>
          <w:sz w:val="14"/>
        </w:rPr>
        <w:t xml:space="preserve"> </w:t>
      </w:r>
      <w:r w:rsidRPr="00842275">
        <w:rPr>
          <w:sz w:val="14"/>
        </w:rPr>
        <w:t>to facilitate private investment and ensure international cooperation.</w:t>
      </w:r>
      <w:r w:rsidRPr="004B786D">
        <w:rPr>
          <w:sz w:val="14"/>
        </w:rPr>
        <w:t xml:space="preserve"> </w:t>
      </w:r>
    </w:p>
    <w:p w14:paraId="00F1BC24" w14:textId="77777777" w:rsidR="000077E2" w:rsidRDefault="000077E2" w:rsidP="000077E2"/>
    <w:p w14:paraId="54CB5591" w14:textId="77777777" w:rsidR="000077E2" w:rsidRDefault="000077E2" w:rsidP="000077E2">
      <w:pPr>
        <w:pStyle w:val="Heading4"/>
      </w:pPr>
      <w:r>
        <w:t xml:space="preserve">Prohibitions on appropriation prevent asteroid mining </w:t>
      </w:r>
      <w:r w:rsidRPr="00380C30">
        <w:rPr>
          <w:u w:val="single"/>
        </w:rPr>
        <w:t>despite</w:t>
      </w:r>
      <w:r>
        <w:t xml:space="preserve"> growing space industries</w:t>
      </w:r>
    </w:p>
    <w:p w14:paraId="179E8720" w14:textId="77777777" w:rsidR="000077E2" w:rsidRPr="00992ADF" w:rsidRDefault="000077E2" w:rsidP="000077E2">
      <w:pPr>
        <w:rPr>
          <w:rStyle w:val="Style13ptBold"/>
          <w:b w:val="0"/>
        </w:rPr>
      </w:pPr>
      <w:r w:rsidRPr="009854A3">
        <w:rPr>
          <w:rStyle w:val="Style13ptBold"/>
        </w:rPr>
        <w:t>Myers 16</w:t>
      </w:r>
      <w:r>
        <w:t xml:space="preserve"> -- Ross Myers (</w:t>
      </w:r>
      <w:r w:rsidRPr="009854A3">
        <w:t>J.D. candidate at the University of Oregon Law School.</w:t>
      </w:r>
      <w:r>
        <w:t xml:space="preserve">), The Doctrine of Appropriation and Asteroid Mining: Incentivizing the Private Exploration and Development of Outer Space, </w:t>
      </w:r>
      <w:r w:rsidRPr="009854A3">
        <w:t>2016</w:t>
      </w:r>
      <w:r>
        <w:t xml:space="preserve">, Oregon Review of International Law, </w:t>
      </w:r>
      <w:r w:rsidRPr="009854A3">
        <w:t>https://scholarsbank.uoregon.edu/xmlui/bitstream/handle/1794/19850/Meyers.pdf?sequence=1</w:t>
      </w:r>
      <w:r>
        <w:t xml:space="preserve"> WJ</w:t>
      </w:r>
    </w:p>
    <w:p w14:paraId="37B2A7B3" w14:textId="77777777" w:rsidR="000077E2" w:rsidRPr="00380C30" w:rsidRDefault="000077E2" w:rsidP="000077E2">
      <w:r w:rsidRPr="001F7CD6">
        <w:rPr>
          <w:rStyle w:val="StyleUnderline"/>
          <w:highlight w:val="yellow"/>
        </w:rPr>
        <w:t>Despite a decrease in national space program funding, corporate space missions are on the rise</w:t>
      </w:r>
      <w:r w:rsidRPr="00380C30">
        <w:t xml:space="preserve">. In 2010, President Obama proposed that NASA exit the business of flying astronauts from Earth to low Earth orbit and move it to private companies.52 Several companies have stepped up to bat, and </w:t>
      </w:r>
      <w:r w:rsidRPr="001F7CD6">
        <w:rPr>
          <w:rStyle w:val="StyleUnderline"/>
          <w:highlight w:val="yellow"/>
        </w:rPr>
        <w:t>corporate space programs now include space tourism, supply missions, and</w:t>
      </w:r>
      <w:r w:rsidRPr="00380C30">
        <w:rPr>
          <w:rStyle w:val="StyleUnderline"/>
        </w:rPr>
        <w:t xml:space="preserve"> in one case </w:t>
      </w:r>
      <w:r w:rsidRPr="00380C30">
        <w:rPr>
          <w:rStyle w:val="StyleUnderline"/>
        </w:rPr>
        <w:lastRenderedPageBreak/>
        <w:t xml:space="preserve">a one-way </w:t>
      </w:r>
      <w:r w:rsidRPr="001F7CD6">
        <w:rPr>
          <w:rStyle w:val="StyleUnderline"/>
          <w:highlight w:val="yellow"/>
        </w:rPr>
        <w:t>colonization</w:t>
      </w:r>
      <w:r w:rsidRPr="00380C30">
        <w:rPr>
          <w:rStyle w:val="StyleUnderline"/>
        </w:rPr>
        <w:t xml:space="preserve"> mission to Mars</w:t>
      </w:r>
      <w:r w:rsidRPr="00380C30">
        <w:t xml:space="preserve">.53 </w:t>
      </w:r>
      <w:r w:rsidRPr="00380C30">
        <w:rPr>
          <w:rStyle w:val="StyleUnderline"/>
        </w:rPr>
        <w:t xml:space="preserve">Corporate </w:t>
      </w:r>
      <w:r w:rsidRPr="001F7CD6">
        <w:rPr>
          <w:rStyle w:val="StyleUnderline"/>
          <w:highlight w:val="yellow"/>
        </w:rPr>
        <w:t>interest in space</w:t>
      </w:r>
      <w:r w:rsidRPr="00380C30">
        <w:rPr>
          <w:rStyle w:val="StyleUnderline"/>
        </w:rPr>
        <w:t xml:space="preserve"> tourism and development </w:t>
      </w:r>
      <w:r w:rsidRPr="001F7CD6">
        <w:rPr>
          <w:rStyle w:val="StyleUnderline"/>
          <w:highlight w:val="yellow"/>
        </w:rPr>
        <w:t>demonstrates a strong private commercial interest in space as an industry</w:t>
      </w:r>
      <w:r w:rsidRPr="00380C30">
        <w:t xml:space="preserve">, which could serve to finance the exploration of space </w:t>
      </w:r>
      <w:r w:rsidRPr="00380C30">
        <w:rPr>
          <w:rStyle w:val="StyleUnderline"/>
        </w:rPr>
        <w:t xml:space="preserve">in a period </w:t>
      </w:r>
      <w:r w:rsidRPr="001F7CD6">
        <w:rPr>
          <w:rStyle w:val="StyleUnderline"/>
          <w:highlight w:val="yellow"/>
        </w:rPr>
        <w:t>where national governments do not have an active financial interest</w:t>
      </w:r>
      <w:r w:rsidRPr="00380C30">
        <w:rPr>
          <w:rStyle w:val="StyleUnderline"/>
        </w:rPr>
        <w:t xml:space="preserve"> in space.</w:t>
      </w:r>
      <w:r w:rsidRPr="00380C30">
        <w:t xml:space="preserve"> </w:t>
      </w:r>
      <w:r w:rsidRPr="00380C30">
        <w:rPr>
          <w:rStyle w:val="StyleUnderline"/>
        </w:rPr>
        <w:t xml:space="preserve">However, </w:t>
      </w:r>
      <w:r w:rsidRPr="001F7CD6">
        <w:rPr>
          <w:rStyle w:val="StyleUnderline"/>
          <w:highlight w:val="yellow"/>
        </w:rPr>
        <w:t>under current international treaties</w:t>
      </w:r>
      <w:r w:rsidRPr="00380C30">
        <w:rPr>
          <w:rStyle w:val="StyleUnderline"/>
        </w:rPr>
        <w:t xml:space="preserve">, the </w:t>
      </w:r>
      <w:r w:rsidRPr="001F7CD6">
        <w:rPr>
          <w:rStyle w:val="StyleUnderline"/>
          <w:highlight w:val="yellow"/>
        </w:rPr>
        <w:t>ownership of asteroids is prohibited, preventing corporations willing to invest</w:t>
      </w:r>
      <w:r w:rsidRPr="00380C30">
        <w:rPr>
          <w:rStyle w:val="StyleUnderline"/>
        </w:rPr>
        <w:t xml:space="preserve"> in asteroid mining </w:t>
      </w:r>
      <w:r w:rsidRPr="001F7CD6">
        <w:rPr>
          <w:rStyle w:val="StyleUnderline"/>
          <w:highlight w:val="yellow"/>
        </w:rPr>
        <w:t>from having a</w:t>
      </w:r>
      <w:r w:rsidRPr="00380C30">
        <w:rPr>
          <w:rStyle w:val="StyleUnderline"/>
        </w:rPr>
        <w:t xml:space="preserve"> secure </w:t>
      </w:r>
      <w:r w:rsidRPr="001F7CD6">
        <w:rPr>
          <w:rStyle w:val="StyleUnderline"/>
          <w:highlight w:val="yellow"/>
        </w:rPr>
        <w:t>claim</w:t>
      </w:r>
      <w:r w:rsidRPr="00380C30">
        <w:t>.</w:t>
      </w:r>
    </w:p>
    <w:p w14:paraId="5BD84608" w14:textId="77777777" w:rsidR="000077E2" w:rsidRPr="00DC4636" w:rsidRDefault="000077E2" w:rsidP="000077E2">
      <w:pPr>
        <w:pStyle w:val="Heading4"/>
      </w:pPr>
      <w:r>
        <w:t xml:space="preserve">Asteroid Mining key to </w:t>
      </w:r>
      <w:r w:rsidRPr="00BF0FFD">
        <w:rPr>
          <w:u w:val="single"/>
        </w:rPr>
        <w:t>prevent</w:t>
      </w:r>
      <w:r>
        <w:t xml:space="preserve"> terrestrial mining and </w:t>
      </w:r>
      <w:r w:rsidRPr="00BF0FFD">
        <w:rPr>
          <w:u w:val="single"/>
        </w:rPr>
        <w:t>solve warming</w:t>
      </w:r>
      <w:r>
        <w:t>.</w:t>
      </w:r>
    </w:p>
    <w:p w14:paraId="1303901A" w14:textId="77777777" w:rsidR="000077E2" w:rsidRPr="00C37EF9" w:rsidRDefault="000077E2" w:rsidP="000077E2">
      <w:r w:rsidRPr="00C37EF9">
        <w:rPr>
          <w:rStyle w:val="Style13ptBold"/>
        </w:rPr>
        <w:t>MacWhorter 16</w:t>
      </w:r>
      <w:r>
        <w:t xml:space="preserve"> [Kevin; </w:t>
      </w:r>
      <w:r w:rsidRPr="00C37EF9">
        <w:t xml:space="preserve">J.D. Candidate, William &amp; Mary Law School, "Sustainable Mining: Incentivizing Asteroid Mining in the Name of Environmentalism", William &amp; Mary Environmental Law and Policy Review, Vol 40, Issue 2, Article 11, </w:t>
      </w:r>
      <w:hyperlink r:id="rId16" w:history="1">
        <w:r w:rsidRPr="00A56056">
          <w:rPr>
            <w:rStyle w:val="Hyperlink"/>
          </w:rPr>
          <w:t>https://scholarship.law.wm.edu/cgi/viewcontent.cgi?referer=https://www.google.com/&amp;httpsredir=1&amp;article=1653&amp;context=wmelpr</w:t>
        </w:r>
      </w:hyperlink>
      <w:r>
        <w:t>] brett</w:t>
      </w:r>
    </w:p>
    <w:p w14:paraId="0ABBFE34" w14:textId="77777777" w:rsidR="000077E2" w:rsidRDefault="000077E2" w:rsidP="000077E2">
      <w:pPr>
        <w:rPr>
          <w:sz w:val="16"/>
        </w:rPr>
      </w:pPr>
      <w:r w:rsidRPr="00C37EF9">
        <w:rPr>
          <w:rStyle w:val="StyleUnderline"/>
        </w:rPr>
        <w:t xml:space="preserve">In the next sixty years, scientists predict that certain </w:t>
      </w:r>
      <w:r w:rsidRPr="00A84F2D">
        <w:rPr>
          <w:rStyle w:val="Emphasis"/>
          <w:highlight w:val="green"/>
        </w:rPr>
        <w:t xml:space="preserve">elements </w:t>
      </w:r>
      <w:r w:rsidRPr="00BF0FFD">
        <w:rPr>
          <w:rStyle w:val="Emphasis"/>
        </w:rPr>
        <w:t>crucial to modern industry</w:t>
      </w:r>
      <w:r w:rsidRPr="00BF0FFD">
        <w:rPr>
          <w:rStyle w:val="StyleUnderline"/>
        </w:rPr>
        <w:t xml:space="preserve"> such as platinum, zinc, copper</w:t>
      </w:r>
      <w:r w:rsidRPr="00C37EF9">
        <w:rPr>
          <w:rStyle w:val="StyleUnderline"/>
        </w:rPr>
        <w:t xml:space="preserve">, phosphorous, lead, gold, and indium </w:t>
      </w:r>
      <w:r w:rsidRPr="00A84F2D">
        <w:rPr>
          <w:rStyle w:val="StyleUnderline"/>
          <w:highlight w:val="green"/>
        </w:rPr>
        <w:t xml:space="preserve">could be </w:t>
      </w:r>
      <w:r w:rsidRPr="00A84F2D">
        <w:rPr>
          <w:rStyle w:val="Emphasis"/>
          <w:highlight w:val="green"/>
        </w:rPr>
        <w:t>exhausted</w:t>
      </w:r>
      <w:r w:rsidRPr="00C37EF9">
        <w:rPr>
          <w:rStyle w:val="StyleUnderline"/>
        </w:rPr>
        <w:t xml:space="preserve"> on Earth</w:t>
      </w:r>
      <w:r w:rsidRPr="00C37EF9">
        <w:rPr>
          <w:sz w:val="16"/>
        </w:rPr>
        <w:t xml:space="preserve">. 12 </w:t>
      </w:r>
      <w:r w:rsidRPr="00C37EF9">
        <w:rPr>
          <w:rStyle w:val="StyleUnderline"/>
        </w:rPr>
        <w:t xml:space="preserve">Many of these have </w:t>
      </w:r>
      <w:r w:rsidRPr="00A84F2D">
        <w:rPr>
          <w:rStyle w:val="StyleUnderline"/>
          <w:highlight w:val="green"/>
        </w:rPr>
        <w:t xml:space="preserve">no </w:t>
      </w:r>
      <w:r w:rsidRPr="00BF0FFD">
        <w:rPr>
          <w:rStyle w:val="StyleUnderline"/>
        </w:rPr>
        <w:t xml:space="preserve">synthetic </w:t>
      </w:r>
      <w:r w:rsidRPr="00A84F2D">
        <w:rPr>
          <w:rStyle w:val="StyleUnderline"/>
          <w:highlight w:val="green"/>
        </w:rPr>
        <w:t>alternative</w:t>
      </w:r>
      <w:r w:rsidRPr="00C37EF9">
        <w:rPr>
          <w:sz w:val="16"/>
        </w:rPr>
        <w:t>, unlike chemical elements such as oil or diamonds.13 Liquid-crystal display (</w:t>
      </w:r>
      <w:r w:rsidRPr="00C37EF9">
        <w:rPr>
          <w:rStyle w:val="StyleUnderline"/>
        </w:rPr>
        <w:t>LCD</w:t>
      </w:r>
      <w:r w:rsidRPr="00C37EF9">
        <w:rPr>
          <w:sz w:val="16"/>
        </w:rPr>
        <w:t xml:space="preserve">) </w:t>
      </w:r>
      <w:r w:rsidRPr="00C37EF9">
        <w:rPr>
          <w:rStyle w:val="StyleUnderline"/>
        </w:rPr>
        <w:t>televisions, cellphones, and laptops are among the various consumer technologies that use precious metals.</w:t>
      </w:r>
      <w:r w:rsidRPr="00C37EF9">
        <w:rPr>
          <w:sz w:val="16"/>
        </w:rPr>
        <w:t xml:space="preserve">14Further, </w:t>
      </w:r>
      <w:r w:rsidRPr="00A84F2D">
        <w:rPr>
          <w:rStyle w:val="Emphasis"/>
          <w:highlight w:val="green"/>
        </w:rPr>
        <w:t>green tech</w:t>
      </w:r>
      <w:r w:rsidRPr="00C37EF9">
        <w:rPr>
          <w:rStyle w:val="Emphasis"/>
        </w:rPr>
        <w:t>nologies</w:t>
      </w:r>
      <w:r w:rsidRPr="00C37EF9">
        <w:rPr>
          <w:rStyle w:val="StyleUnderline"/>
        </w:rPr>
        <w:t xml:space="preserve"> including wind turbines, solar panels, and catalytic converters </w:t>
      </w:r>
      <w:r w:rsidRPr="00A84F2D">
        <w:rPr>
          <w:rStyle w:val="StyleUnderline"/>
          <w:highlight w:val="green"/>
        </w:rPr>
        <w:t xml:space="preserve">require these </w:t>
      </w:r>
      <w:r w:rsidRPr="00BF0FFD">
        <w:rPr>
          <w:rStyle w:val="StyleUnderline"/>
        </w:rPr>
        <w:t>rare elements</w:t>
      </w:r>
      <w:r w:rsidRPr="00BF0FFD">
        <w:rPr>
          <w:sz w:val="16"/>
        </w:rPr>
        <w:t xml:space="preserve">. 15 </w:t>
      </w:r>
      <w:r w:rsidRPr="00BF0FFD">
        <w:rPr>
          <w:rStyle w:val="StyleUnderline"/>
        </w:rPr>
        <w:t>As demand</w:t>
      </w:r>
      <w:r w:rsidRPr="00C37EF9">
        <w:rPr>
          <w:rStyle w:val="StyleUnderline"/>
        </w:rPr>
        <w:t xml:space="preserve"> rises for both types of technologies, and as reserves of rare metals fall, prices skyrocket</w:t>
      </w:r>
      <w:r w:rsidRPr="00C37EF9">
        <w:rPr>
          <w:sz w:val="16"/>
        </w:rPr>
        <w:t xml:space="preserve">.16 </w:t>
      </w:r>
      <w:r w:rsidRPr="00A84F2D">
        <w:rPr>
          <w:rStyle w:val="StyleUnderline"/>
          <w:highlight w:val="green"/>
        </w:rPr>
        <w:t>Demand</w:t>
      </w:r>
      <w:r w:rsidRPr="00C37EF9">
        <w:rPr>
          <w:rStyle w:val="StyleUnderline"/>
        </w:rPr>
        <w:t xml:space="preserve"> for nonrenewable resources </w:t>
      </w:r>
      <w:r w:rsidRPr="00A84F2D">
        <w:rPr>
          <w:rStyle w:val="StyleUnderline"/>
          <w:highlight w:val="green"/>
        </w:rPr>
        <w:t xml:space="preserve">creates </w:t>
      </w:r>
      <w:r w:rsidRPr="00A84F2D">
        <w:rPr>
          <w:rStyle w:val="Emphasis"/>
          <w:highlight w:val="green"/>
        </w:rPr>
        <w:t>conflict</w:t>
      </w:r>
      <w:r w:rsidRPr="00C37EF9">
        <w:rPr>
          <w:sz w:val="16"/>
        </w:rPr>
        <w:t>, and consumerism in rich countries results in harsh labor treatment for poorer countries.17</w:t>
      </w:r>
      <w:r>
        <w:rPr>
          <w:sz w:val="16"/>
        </w:rPr>
        <w:t xml:space="preserve"> </w:t>
      </w:r>
      <w:r w:rsidRPr="00C37EF9">
        <w:rPr>
          <w:sz w:val="16"/>
        </w:rPr>
        <w:t xml:space="preserve">In general, </w:t>
      </w:r>
      <w:r w:rsidRPr="00A84F2D">
        <w:rPr>
          <w:rStyle w:val="Emphasis"/>
        </w:rPr>
        <w:t>the mining industry is extremely destructive</w:t>
      </w:r>
      <w:r w:rsidRPr="00C37EF9">
        <w:rPr>
          <w:rStyle w:val="Emphasis"/>
        </w:rPr>
        <w:t xml:space="preserve"> to Earth’s environment</w:t>
      </w:r>
      <w:r w:rsidRPr="00C37EF9">
        <w:rPr>
          <w:sz w:val="16"/>
        </w:rPr>
        <w:t xml:space="preserve">.18 In fact, depending on the method employed, </w:t>
      </w:r>
      <w:r w:rsidRPr="00A84F2D">
        <w:rPr>
          <w:rStyle w:val="StyleUnderline"/>
          <w:highlight w:val="green"/>
        </w:rPr>
        <w:t>mining</w:t>
      </w:r>
      <w:r w:rsidRPr="00C37EF9">
        <w:rPr>
          <w:rStyle w:val="StyleUnderline"/>
        </w:rPr>
        <w:t xml:space="preserve"> can </w:t>
      </w:r>
      <w:r w:rsidRPr="00A84F2D">
        <w:rPr>
          <w:rStyle w:val="StyleUnderline"/>
          <w:highlight w:val="green"/>
        </w:rPr>
        <w:t xml:space="preserve">destroy </w:t>
      </w:r>
      <w:r w:rsidRPr="00BF0FFD">
        <w:rPr>
          <w:rStyle w:val="Emphasis"/>
        </w:rPr>
        <w:t xml:space="preserve">entire </w:t>
      </w:r>
      <w:r w:rsidRPr="00A84F2D">
        <w:rPr>
          <w:rStyle w:val="Emphasis"/>
          <w:highlight w:val="green"/>
        </w:rPr>
        <w:t>ecosystems</w:t>
      </w:r>
      <w:r w:rsidRPr="00C37EF9">
        <w:rPr>
          <w:rStyle w:val="StyleUnderline"/>
        </w:rPr>
        <w:t xml:space="preserve"> by </w:t>
      </w:r>
      <w:r w:rsidRPr="00A84F2D">
        <w:rPr>
          <w:rStyle w:val="Emphasis"/>
          <w:highlight w:val="green"/>
        </w:rPr>
        <w:t>polluting water</w:t>
      </w:r>
      <w:r w:rsidRPr="00C37EF9">
        <w:rPr>
          <w:rStyle w:val="StyleUnderline"/>
        </w:rPr>
        <w:t xml:space="preserve"> sources and </w:t>
      </w:r>
      <w:r w:rsidRPr="00A84F2D">
        <w:rPr>
          <w:rStyle w:val="StyleUnderline"/>
          <w:highlight w:val="green"/>
        </w:rPr>
        <w:t xml:space="preserve">contributing to </w:t>
      </w:r>
      <w:r w:rsidRPr="00A84F2D">
        <w:rPr>
          <w:rStyle w:val="Emphasis"/>
          <w:highlight w:val="green"/>
        </w:rPr>
        <w:t>deforestation</w:t>
      </w:r>
      <w:r w:rsidRPr="00C37EF9">
        <w:rPr>
          <w:sz w:val="16"/>
        </w:rPr>
        <w:t xml:space="preserve">.19 </w:t>
      </w:r>
      <w:r w:rsidRPr="00C37EF9">
        <w:rPr>
          <w:rStyle w:val="StyleUnderline"/>
        </w:rPr>
        <w:t>It is by its nature an unsustainable practice, because it involves the extraction of a finite and non-renewable resource.</w:t>
      </w:r>
      <w:r w:rsidRPr="00C37EF9">
        <w:rPr>
          <w:sz w:val="16"/>
        </w:rPr>
        <w:t xml:space="preserve">20 Moreover, </w:t>
      </w:r>
      <w:r w:rsidRPr="00C37EF9">
        <w:rPr>
          <w:rStyle w:val="StyleUnderline"/>
        </w:rPr>
        <w:t xml:space="preserve">by extracting tiny amounts of metals from relatively large quantities of ore, the mining industry contributes the </w:t>
      </w:r>
      <w:r w:rsidRPr="00C37EF9">
        <w:rPr>
          <w:rStyle w:val="Emphasis"/>
        </w:rPr>
        <w:t>largest portion</w:t>
      </w:r>
      <w:r w:rsidRPr="00C37EF9">
        <w:rPr>
          <w:rStyle w:val="StyleUnderline"/>
        </w:rPr>
        <w:t xml:space="preserve"> of solid wastes in the world</w:t>
      </w:r>
      <w:r w:rsidRPr="00C37EF9">
        <w:rPr>
          <w:sz w:val="16"/>
        </w:rPr>
        <w:t xml:space="preserve">.21 </w:t>
      </w:r>
      <w:r w:rsidRPr="00C37EF9">
        <w:rPr>
          <w:rStyle w:val="StyleUnderline"/>
        </w:rPr>
        <w:t>The</w:t>
      </w:r>
      <w:r w:rsidRPr="00C37EF9">
        <w:rPr>
          <w:sz w:val="16"/>
        </w:rPr>
        <w:t xml:space="preserve"> Environmental Protection Agency (</w:t>
      </w:r>
      <w:r w:rsidRPr="00C37EF9">
        <w:rPr>
          <w:rStyle w:val="StyleUnderline"/>
        </w:rPr>
        <w:t>EPA</w:t>
      </w:r>
      <w:r w:rsidRPr="00C37EF9">
        <w:rPr>
          <w:sz w:val="16"/>
        </w:rPr>
        <w:t xml:space="preserve">) </w:t>
      </w:r>
      <w:r w:rsidRPr="00C37EF9">
        <w:rPr>
          <w:rStyle w:val="StyleUnderline"/>
        </w:rPr>
        <w:t xml:space="preserve">describes the industry as the source of </w:t>
      </w:r>
      <w:r w:rsidRPr="00C37EF9">
        <w:rPr>
          <w:rStyle w:val="Emphasis"/>
        </w:rPr>
        <w:t>more toxic and hazardous waste than any other industrial sector</w:t>
      </w:r>
      <w:r w:rsidRPr="00C37EF9">
        <w:rPr>
          <w:sz w:val="16"/>
        </w:rPr>
        <w:t xml:space="preserve"> [</w:t>
      </w:r>
      <w:r w:rsidRPr="00C37EF9">
        <w:rPr>
          <w:rStyle w:val="StyleUnderline"/>
        </w:rPr>
        <w:t>in the United States</w:t>
      </w:r>
      <w:r w:rsidRPr="00C37EF9">
        <w:rPr>
          <w:sz w:val="16"/>
        </w:rPr>
        <w:t xml:space="preserve">], </w:t>
      </w:r>
      <w:r w:rsidRPr="00C37EF9">
        <w:rPr>
          <w:rStyle w:val="StyleUnderline"/>
        </w:rPr>
        <w:t>costing billions of dollars to address the public health and environmental threats to communities.</w:t>
      </w:r>
      <w:r w:rsidRPr="00C37EF9">
        <w:rPr>
          <w:sz w:val="16"/>
        </w:rPr>
        <w:t xml:space="preserve"> 22 </w:t>
      </w:r>
      <w:r w:rsidRPr="00C37EF9">
        <w:rPr>
          <w:rStyle w:val="StyleUnderline"/>
        </w:rPr>
        <w:t>Poor regulations and oxymoronic corporate definitions of sustainability, however, make it unclear as to just how much waste the industry actually produces.</w:t>
      </w:r>
      <w:r w:rsidRPr="00C37EF9">
        <w:rPr>
          <w:sz w:val="16"/>
        </w:rPr>
        <w:t>23</w:t>
      </w:r>
      <w:r>
        <w:rPr>
          <w:sz w:val="16"/>
        </w:rPr>
        <w:t xml:space="preserve"> </w:t>
      </w:r>
      <w:r w:rsidRPr="00A84F2D">
        <w:rPr>
          <w:rStyle w:val="StyleUnderline"/>
          <w:highlight w:val="green"/>
        </w:rPr>
        <w:t>Platinum</w:t>
      </w:r>
      <w:r w:rsidRPr="00C37EF9">
        <w:rPr>
          <w:sz w:val="16"/>
        </w:rPr>
        <w:t xml:space="preserve"> provides an excellent case study of the issue, because it </w:t>
      </w:r>
      <w:r w:rsidRPr="00C37EF9">
        <w:rPr>
          <w:rStyle w:val="StyleUnderline"/>
        </w:rPr>
        <w:t xml:space="preserve">is an </w:t>
      </w:r>
      <w:r w:rsidRPr="00BF0FFD">
        <w:rPr>
          <w:rStyle w:val="StyleUnderline"/>
        </w:rPr>
        <w:t xml:space="preserve">extremely </w:t>
      </w:r>
      <w:r w:rsidRPr="00A84F2D">
        <w:rPr>
          <w:rStyle w:val="StyleUnderline"/>
          <w:highlight w:val="green"/>
        </w:rPr>
        <w:t>rare</w:t>
      </w:r>
      <w:r w:rsidRPr="00C37EF9">
        <w:rPr>
          <w:rStyle w:val="StyleUnderline"/>
        </w:rPr>
        <w:t xml:space="preserve"> and expensive metal—an ore </w:t>
      </w:r>
      <w:r w:rsidRPr="00A84F2D">
        <w:rPr>
          <w:rStyle w:val="StyleUnderline"/>
          <w:highlight w:val="green"/>
        </w:rPr>
        <w:t>expected</w:t>
      </w:r>
      <w:r w:rsidRPr="00C37EF9">
        <w:rPr>
          <w:rStyle w:val="StyleUnderline"/>
        </w:rPr>
        <w:t xml:space="preserve"> to exist </w:t>
      </w:r>
      <w:r w:rsidRPr="00A84F2D">
        <w:rPr>
          <w:rStyle w:val="StyleUnderline"/>
          <w:highlight w:val="green"/>
        </w:rPr>
        <w:t xml:space="preserve">in </w:t>
      </w:r>
      <w:r w:rsidRPr="00BF0FFD">
        <w:rPr>
          <w:rStyle w:val="Emphasis"/>
        </w:rPr>
        <w:t>vast quantities</w:t>
      </w:r>
      <w:r w:rsidRPr="00BF0FFD">
        <w:rPr>
          <w:rStyle w:val="StyleUnderline"/>
        </w:rPr>
        <w:t xml:space="preserve"> in </w:t>
      </w:r>
      <w:r w:rsidRPr="00A84F2D">
        <w:rPr>
          <w:rStyle w:val="Emphasis"/>
          <w:highlight w:val="green"/>
        </w:rPr>
        <w:t>asteroids</w:t>
      </w:r>
      <w:r w:rsidRPr="00C37EF9">
        <w:rPr>
          <w:rStyle w:val="StyleUnderline"/>
        </w:rPr>
        <w:t>.</w:t>
      </w:r>
      <w:r w:rsidRPr="00C37EF9">
        <w:rPr>
          <w:sz w:val="16"/>
        </w:rPr>
        <w:t xml:space="preserve">24 Further, </w:t>
      </w:r>
      <w:r w:rsidRPr="00C37EF9">
        <w:rPr>
          <w:rStyle w:val="StyleUnderline"/>
        </w:rPr>
        <w:t>production of platinum has increased sharply in the past sixty years in order to keep up with growing demand for use in new technologies</w:t>
      </w:r>
      <w:r w:rsidRPr="00C37EF9">
        <w:rPr>
          <w:sz w:val="16"/>
        </w:rPr>
        <w:t xml:space="preserve">.25 In fact, </w:t>
      </w:r>
      <w:r w:rsidRPr="00C37EF9">
        <w:rPr>
          <w:rStyle w:val="StyleUnderline"/>
        </w:rPr>
        <w:t xml:space="preserve">despite their high costs, platinum group metals are so useful that </w:t>
      </w:r>
      <w:r w:rsidRPr="00C37EF9">
        <w:rPr>
          <w:rStyle w:val="Emphasis"/>
        </w:rPr>
        <w:t>[one] of [four]</w:t>
      </w:r>
      <w:r w:rsidRPr="00C37EF9">
        <w:rPr>
          <w:rStyle w:val="StyleUnderline"/>
        </w:rPr>
        <w:t xml:space="preserve"> industrial goods on Earth require them in production.</w:t>
      </w:r>
      <w:r w:rsidRPr="00C37EF9">
        <w:rPr>
          <w:sz w:val="16"/>
        </w:rPr>
        <w:t xml:space="preserve"> 26 </w:t>
      </w:r>
      <w:r w:rsidRPr="00C37EF9">
        <w:rPr>
          <w:rStyle w:val="StyleUnderline"/>
        </w:rPr>
        <w:t xml:space="preserve">Scholars </w:t>
      </w:r>
      <w:r w:rsidRPr="00BF0FFD">
        <w:rPr>
          <w:rStyle w:val="StyleUnderline"/>
        </w:rPr>
        <w:t>do not expect demand to slow any time soon</w:t>
      </w:r>
      <w:r w:rsidRPr="00BF0FFD">
        <w:rPr>
          <w:sz w:val="16"/>
        </w:rPr>
        <w:t>.27 Among other</w:t>
      </w:r>
      <w:r w:rsidRPr="00C37EF9">
        <w:rPr>
          <w:sz w:val="16"/>
        </w:rPr>
        <w:t xml:space="preserve"> technologies, </w:t>
      </w:r>
      <w:r w:rsidRPr="00C37EF9">
        <w:rPr>
          <w:rStyle w:val="StyleUnderline"/>
        </w:rPr>
        <w:t>industries use platinum in products such as catalytic converters, jewelry production, various catalysts for chemical processing, and hydrogen fuel cells</w:t>
      </w:r>
      <w:r w:rsidRPr="00C37EF9">
        <w:rPr>
          <w:sz w:val="16"/>
        </w:rPr>
        <w:t xml:space="preserve">.28 While there is no consensus on how far the Earth’s reserves of platinum will take humanity, many </w:t>
      </w:r>
      <w:r w:rsidRPr="00C37EF9">
        <w:rPr>
          <w:rStyle w:val="StyleUnderline"/>
        </w:rPr>
        <w:t xml:space="preserve">scientists agree that platinum ore </w:t>
      </w:r>
      <w:r w:rsidRPr="00DC4636">
        <w:rPr>
          <w:rStyle w:val="StyleUnderline"/>
          <w:highlight w:val="green"/>
        </w:rPr>
        <w:t>reserves will deplete in</w:t>
      </w:r>
      <w:r w:rsidRPr="00C37EF9">
        <w:rPr>
          <w:rStyle w:val="StyleUnderline"/>
        </w:rPr>
        <w:t xml:space="preserve"> a relatively </w:t>
      </w:r>
      <w:r w:rsidRPr="00DC4636">
        <w:rPr>
          <w:rStyle w:val="Emphasis"/>
          <w:highlight w:val="green"/>
        </w:rPr>
        <w:t xml:space="preserve">short </w:t>
      </w:r>
      <w:r w:rsidRPr="00DC4636">
        <w:rPr>
          <w:rStyle w:val="Emphasis"/>
        </w:rPr>
        <w:t xml:space="preserve">amount of </w:t>
      </w:r>
      <w:r w:rsidRPr="00DC4636">
        <w:rPr>
          <w:rStyle w:val="Emphasis"/>
          <w:highlight w:val="green"/>
        </w:rPr>
        <w:t>time</w:t>
      </w:r>
      <w:r w:rsidRPr="00C37EF9">
        <w:rPr>
          <w:sz w:val="16"/>
        </w:rPr>
        <w:t>.29</w:t>
      </w:r>
      <w:r>
        <w:rPr>
          <w:sz w:val="16"/>
        </w:rPr>
        <w:t xml:space="preserve"> </w:t>
      </w:r>
      <w:r w:rsidRPr="00C37EF9">
        <w:rPr>
          <w:sz w:val="16"/>
        </w:rPr>
        <w:t xml:space="preserve">With the rate of mining at an all-time high,30 it is increasingly clear that </w:t>
      </w:r>
      <w:r w:rsidRPr="00C37EF9">
        <w:rPr>
          <w:rStyle w:val="StyleUnderline"/>
        </w:rPr>
        <w:t>historical patterns of mineral resources and development cannot simply be assumed to continue unaltered into the future</w:t>
      </w:r>
      <w:r w:rsidRPr="00C37EF9">
        <w:rPr>
          <w:sz w:val="16"/>
        </w:rPr>
        <w:t xml:space="preserve">. 31 </w:t>
      </w:r>
      <w:r w:rsidRPr="00C37EF9">
        <w:rPr>
          <w:rStyle w:val="StyleUnderline"/>
        </w:rPr>
        <w:t>The platinum mining industry, however, has a strong incentive to increase its rate of extraction as profits grow with the rate of demand. Without any alternative, this destructive practice will continue</w:t>
      </w:r>
      <w:r w:rsidRPr="00C37EF9">
        <w:rPr>
          <w:sz w:val="16"/>
        </w:rPr>
        <w:t xml:space="preserve"> into the future.32</w:t>
      </w:r>
      <w:r>
        <w:rPr>
          <w:sz w:val="16"/>
        </w:rPr>
        <w:t xml:space="preserve"> </w:t>
      </w:r>
      <w:r w:rsidRPr="00C37EF9">
        <w:rPr>
          <w:sz w:val="16"/>
        </w:rPr>
        <w:lastRenderedPageBreak/>
        <w:t>So-called platinum-group metal (</w:t>
      </w:r>
      <w:r w:rsidRPr="00C37EF9">
        <w:rPr>
          <w:rStyle w:val="StyleUnderline"/>
        </w:rPr>
        <w:t>PGM</w:t>
      </w:r>
      <w:r w:rsidRPr="00C37EF9">
        <w:rPr>
          <w:sz w:val="16"/>
        </w:rPr>
        <w:t xml:space="preserve">) </w:t>
      </w:r>
      <w:r w:rsidRPr="00C37EF9">
        <w:rPr>
          <w:rStyle w:val="StyleUnderline"/>
        </w:rPr>
        <w:t>ores are mined through underground or open cut techniques</w:t>
      </w:r>
      <w:r w:rsidRPr="00C37EF9">
        <w:rPr>
          <w:sz w:val="16"/>
        </w:rPr>
        <w:t xml:space="preserve">.33 Due to these practices, </w:t>
      </w:r>
      <w:r w:rsidRPr="00C37EF9">
        <w:rPr>
          <w:rStyle w:val="StyleUnderline"/>
        </w:rPr>
        <w:t>all but a very small fraction of the mined platinum ore is disposed of as solid waste</w:t>
      </w:r>
      <w:r w:rsidRPr="00C37EF9">
        <w:rPr>
          <w:sz w:val="16"/>
        </w:rPr>
        <w:t xml:space="preserve">.34 </w:t>
      </w:r>
      <w:r w:rsidRPr="00C37EF9">
        <w:rPr>
          <w:rStyle w:val="StyleUnderline"/>
        </w:rPr>
        <w:t xml:space="preserve">The </w:t>
      </w:r>
      <w:r w:rsidRPr="00DC4636">
        <w:rPr>
          <w:rStyle w:val="StyleUnderline"/>
          <w:highlight w:val="green"/>
        </w:rPr>
        <w:t>environmental consequences</w:t>
      </w:r>
      <w:r w:rsidRPr="00C37EF9">
        <w:rPr>
          <w:rStyle w:val="StyleUnderline"/>
        </w:rPr>
        <w:t xml:space="preserve"> of platinum production </w:t>
      </w:r>
      <w:r w:rsidRPr="00DC4636">
        <w:rPr>
          <w:rStyle w:val="StyleUnderline"/>
          <w:highlight w:val="green"/>
        </w:rPr>
        <w:t>are</w:t>
      </w:r>
      <w:r w:rsidRPr="00C37EF9">
        <w:rPr>
          <w:rStyle w:val="StyleUnderline"/>
        </w:rPr>
        <w:t xml:space="preserve"> thus quite </w:t>
      </w:r>
      <w:r w:rsidRPr="00DC4636">
        <w:rPr>
          <w:rStyle w:val="StyleUnderline"/>
          <w:highlight w:val="green"/>
        </w:rPr>
        <w:t>significant</w:t>
      </w:r>
      <w:r w:rsidRPr="00C37EF9">
        <w:rPr>
          <w:rStyle w:val="StyleUnderline"/>
        </w:rPr>
        <w:t>, but like the mining industry in general, the amount of waste is typically under-reported</w:t>
      </w:r>
      <w:r w:rsidRPr="00C37EF9">
        <w:rPr>
          <w:sz w:val="16"/>
        </w:rPr>
        <w:t>.35</w:t>
      </w:r>
      <w:r>
        <w:rPr>
          <w:sz w:val="16"/>
        </w:rPr>
        <w:t xml:space="preserve"> </w:t>
      </w:r>
      <w:r w:rsidRPr="00C37EF9">
        <w:rPr>
          <w:sz w:val="16"/>
        </w:rPr>
        <w:t xml:space="preserve">While this is due to </w:t>
      </w:r>
      <w:r w:rsidRPr="00C37EF9">
        <w:rPr>
          <w:rStyle w:val="StyleUnderline"/>
        </w:rPr>
        <w:t xml:space="preserve">high production levels </w:t>
      </w:r>
      <w:r w:rsidRPr="00C37EF9">
        <w:rPr>
          <w:sz w:val="16"/>
        </w:rPr>
        <w:t xml:space="preserve">at the moment, those levels </w:t>
      </w:r>
      <w:r w:rsidRPr="00C37EF9">
        <w:rPr>
          <w:rStyle w:val="StyleUnderline"/>
        </w:rPr>
        <w:t>will only increase given the estimated future demand of platinum.</w:t>
      </w:r>
      <w:r w:rsidRPr="00C37EF9">
        <w:rPr>
          <w:sz w:val="16"/>
        </w:rPr>
        <w:t xml:space="preserve">36 </w:t>
      </w:r>
      <w:r w:rsidRPr="00C37EF9">
        <w:rPr>
          <w:rStyle w:val="StyleUnderline"/>
        </w:rPr>
        <w:t>In spite of the negative consequences, mining continues unabated because it is economically important</w:t>
      </w:r>
      <w:r w:rsidRPr="00C37EF9">
        <w:rPr>
          <w:sz w:val="16"/>
        </w:rPr>
        <w:t xml:space="preserve"> to many areas.37 </w:t>
      </w:r>
      <w:r w:rsidRPr="00C37EF9">
        <w:rPr>
          <w:rStyle w:val="StyleUnderline"/>
        </w:rPr>
        <w:t xml:space="preserve">The future environmental costs provide a major challenge in creating a sustainable </w:t>
      </w:r>
      <w:r w:rsidRPr="00DC4636">
        <w:rPr>
          <w:rStyle w:val="StyleUnderline"/>
        </w:rPr>
        <w:t xml:space="preserve">system. </w:t>
      </w:r>
      <w:r w:rsidRPr="00DC4636">
        <w:rPr>
          <w:rStyle w:val="Emphasis"/>
        </w:rPr>
        <w:t>Relegating at</w:t>
      </w:r>
      <w:r w:rsidRPr="00C37EF9">
        <w:rPr>
          <w:rStyle w:val="Emphasis"/>
        </w:rPr>
        <w:t xml:space="preserve"> least some </w:t>
      </w:r>
      <w:r w:rsidRPr="00DC4636">
        <w:rPr>
          <w:rStyle w:val="Emphasis"/>
          <w:highlight w:val="green"/>
        </w:rPr>
        <w:t>mining</w:t>
      </w:r>
      <w:r w:rsidRPr="00C37EF9">
        <w:rPr>
          <w:rStyle w:val="Emphasis"/>
        </w:rPr>
        <w:t xml:space="preserve"> </w:t>
      </w:r>
      <w:r w:rsidRPr="00DC4636">
        <w:rPr>
          <w:rStyle w:val="Emphasis"/>
        </w:rPr>
        <w:t>companies to near</w:t>
      </w:r>
      <w:r w:rsidRPr="00C37EF9">
        <w:rPr>
          <w:rStyle w:val="Emphasis"/>
        </w:rPr>
        <w:t xml:space="preserve">-Earth </w:t>
      </w:r>
      <w:r w:rsidRPr="00DC4636">
        <w:rPr>
          <w:rStyle w:val="Emphasis"/>
          <w:highlight w:val="green"/>
        </w:rPr>
        <w:t xml:space="preserve">asteroids would reduce </w:t>
      </w:r>
      <w:r w:rsidRPr="00BF0FFD">
        <w:rPr>
          <w:rStyle w:val="Emphasis"/>
        </w:rPr>
        <w:t xml:space="preserve">the </w:t>
      </w:r>
      <w:r w:rsidRPr="00DC4636">
        <w:rPr>
          <w:rStyle w:val="Emphasis"/>
          <w:highlight w:val="green"/>
        </w:rPr>
        <w:t xml:space="preserve">negative </w:t>
      </w:r>
      <w:r w:rsidRPr="00BF0FFD">
        <w:rPr>
          <w:rStyle w:val="Emphasis"/>
        </w:rPr>
        <w:t xml:space="preserve">effects of future </w:t>
      </w:r>
      <w:r w:rsidRPr="00DC4636">
        <w:rPr>
          <w:rStyle w:val="Emphasis"/>
          <w:highlight w:val="green"/>
        </w:rPr>
        <w:t xml:space="preserve">mining </w:t>
      </w:r>
      <w:r w:rsidRPr="00BF0FFD">
        <w:rPr>
          <w:rStyle w:val="Emphasis"/>
        </w:rPr>
        <w:t xml:space="preserve">levels </w:t>
      </w:r>
      <w:r w:rsidRPr="00DC4636">
        <w:rPr>
          <w:rStyle w:val="Emphasis"/>
          <w:highlight w:val="green"/>
        </w:rPr>
        <w:t>on Earth</w:t>
      </w:r>
      <w:r w:rsidRPr="00C37EF9">
        <w:rPr>
          <w:sz w:val="16"/>
        </w:rPr>
        <w:t>. The economic benefits of mining need not be sacrificed for the sake of the environment.38</w:t>
      </w:r>
    </w:p>
    <w:p w14:paraId="6913D2AD" w14:textId="77777777" w:rsidR="000077E2" w:rsidRDefault="000077E2" w:rsidP="000077E2"/>
    <w:p w14:paraId="3886231F" w14:textId="77777777" w:rsidR="000077E2" w:rsidRPr="004C0DE1" w:rsidRDefault="000077E2" w:rsidP="000077E2">
      <w:pPr>
        <w:pStyle w:val="Heading4"/>
      </w:pPr>
      <w:r>
        <w:t xml:space="preserve">Extinction—contrary models are </w:t>
      </w:r>
      <w:r w:rsidRPr="002F5A9F">
        <w:rPr>
          <w:u w:val="single"/>
        </w:rPr>
        <w:t>incorrect</w:t>
      </w:r>
      <w:r>
        <w:t>.</w:t>
      </w:r>
    </w:p>
    <w:p w14:paraId="0CFE21CC" w14:textId="77777777" w:rsidR="000077E2" w:rsidRPr="00DB16C2" w:rsidRDefault="000077E2" w:rsidP="000077E2">
      <w:pPr>
        <w:rPr>
          <w:color w:val="000000" w:themeColor="text1"/>
          <w:sz w:val="16"/>
          <w:szCs w:val="16"/>
        </w:rPr>
      </w:pPr>
      <w:r w:rsidRPr="008C74CB">
        <w:rPr>
          <w:rStyle w:val="Style13ptBold"/>
          <w:color w:val="000000" w:themeColor="text1"/>
        </w:rPr>
        <w:t>Specktor 19</w:t>
      </w:r>
      <w:r w:rsidRPr="00FA36D7">
        <w:rPr>
          <w:color w:val="000000" w:themeColor="text1"/>
        </w:rPr>
        <w:t xml:space="preserve"> [Brandon;</w:t>
      </w:r>
      <w:r>
        <w:rPr>
          <w:color w:val="000000" w:themeColor="text1"/>
        </w:rPr>
        <w:t xml:space="preserve"> 6/4/19;</w:t>
      </w:r>
      <w:r w:rsidRPr="00FA36D7">
        <w:rPr>
          <w:color w:val="000000" w:themeColor="text1"/>
        </w:rPr>
        <w:t xml:space="preserve"> </w:t>
      </w:r>
      <w:r>
        <w:rPr>
          <w:color w:val="000000" w:themeColor="text1"/>
        </w:rPr>
        <w:t>W</w:t>
      </w:r>
      <w:r w:rsidRPr="00FA36D7">
        <w:rPr>
          <w:color w:val="000000" w:themeColor="text1"/>
        </w:rPr>
        <w:t xml:space="preserve">rites about the science of everyday life for Live Science, and previously for Reader's Digest magazine, where he served as an editor for five years; "Human Civilization Will Crumble by 2050 If We Don't Stop Climate Change Now, New Paper Claims," livescience, </w:t>
      </w:r>
      <w:hyperlink r:id="rId17" w:history="1">
        <w:r w:rsidRPr="00FA36D7">
          <w:rPr>
            <w:color w:val="000000" w:themeColor="text1"/>
          </w:rPr>
          <w:t>https://www.livescience.com/65633-climate-change-dooms-humans-by-2050.html</w:t>
        </w:r>
      </w:hyperlink>
      <w:r w:rsidRPr="00FA36D7">
        <w:rPr>
          <w:color w:val="000000" w:themeColor="text1"/>
        </w:rPr>
        <w:t>]</w:t>
      </w:r>
      <w:r>
        <w:rPr>
          <w:color w:val="000000" w:themeColor="text1"/>
        </w:rPr>
        <w:t xml:space="preserve"> Justin</w:t>
      </w:r>
    </w:p>
    <w:p w14:paraId="0C63582B" w14:textId="77777777" w:rsidR="000077E2" w:rsidRDefault="000077E2" w:rsidP="000077E2">
      <w:pPr>
        <w:rPr>
          <w:color w:val="000000" w:themeColor="text1"/>
          <w:u w:val="single"/>
        </w:rPr>
      </w:pPr>
      <w:r w:rsidRPr="002F5A9F">
        <w:rPr>
          <w:color w:val="000000" w:themeColor="text1"/>
          <w:sz w:val="16"/>
        </w:rPr>
        <w:t xml:space="preserve">The current climate crisis, they say, is larger and more complex than any humans have ever dealt with before. </w:t>
      </w:r>
      <w:r w:rsidRPr="002F5A9F">
        <w:rPr>
          <w:color w:val="000000" w:themeColor="text1"/>
          <w:u w:val="single"/>
        </w:rPr>
        <w:t xml:space="preserve">General climate </w:t>
      </w:r>
      <w:r w:rsidRPr="008D2E40">
        <w:rPr>
          <w:color w:val="000000" w:themeColor="text1"/>
          <w:highlight w:val="green"/>
          <w:u w:val="single"/>
        </w:rPr>
        <w:t>models</w:t>
      </w:r>
      <w:r w:rsidRPr="002F5A9F">
        <w:rPr>
          <w:color w:val="000000" w:themeColor="text1"/>
          <w:sz w:val="16"/>
        </w:rPr>
        <w:t xml:space="preserve"> — like the one that the </w:t>
      </w:r>
      <w:hyperlink r:id="rId18" w:history="1">
        <w:r w:rsidRPr="002F5A9F">
          <w:rPr>
            <w:rStyle w:val="Hyperlink"/>
            <w:color w:val="000000" w:themeColor="text1"/>
            <w:u w:val="single"/>
            <w:bdr w:val="none" w:sz="0" w:space="0" w:color="auto" w:frame="1"/>
          </w:rPr>
          <w:t>United Nations' Panel on Climate Change</w:t>
        </w:r>
      </w:hyperlink>
      <w:r w:rsidRPr="002F5A9F">
        <w:rPr>
          <w:color w:val="000000" w:themeColor="text1"/>
          <w:sz w:val="16"/>
        </w:rPr>
        <w:t xml:space="preserve"> (IPCC) used in 2018 to predict that a global temperature increase of 3.6 degrees Fahrenheit (2 degrees Celsius) could put hundreds of millions of people at risk — </w:t>
      </w:r>
      <w:r w:rsidRPr="008D2E40">
        <w:rPr>
          <w:color w:val="000000" w:themeColor="text1"/>
          <w:highlight w:val="green"/>
          <w:u w:val="single"/>
        </w:rPr>
        <w:t>fail to account for</w:t>
      </w:r>
      <w:r w:rsidRPr="002F5A9F">
        <w:rPr>
          <w:color w:val="000000" w:themeColor="text1"/>
          <w:u w:val="single"/>
        </w:rPr>
        <w:t xml:space="preserve"> the </w:t>
      </w:r>
      <w:r w:rsidRPr="002F5A9F">
        <w:rPr>
          <w:b/>
          <w:bCs/>
          <w:color w:val="000000" w:themeColor="text1"/>
          <w:u w:val="single"/>
        </w:rPr>
        <w:t xml:space="preserve">sheer complexity of Earth's many </w:t>
      </w:r>
      <w:r w:rsidRPr="008D2E40">
        <w:rPr>
          <w:b/>
          <w:bCs/>
          <w:color w:val="000000" w:themeColor="text1"/>
          <w:highlight w:val="green"/>
          <w:u w:val="single"/>
        </w:rPr>
        <w:t xml:space="preserve">interlinked </w:t>
      </w:r>
      <w:r w:rsidRPr="002F5A9F">
        <w:rPr>
          <w:b/>
          <w:bCs/>
          <w:color w:val="000000" w:themeColor="text1"/>
          <w:u w:val="single"/>
        </w:rPr>
        <w:t xml:space="preserve">geological </w:t>
      </w:r>
      <w:r w:rsidRPr="008D2E40">
        <w:rPr>
          <w:b/>
          <w:bCs/>
          <w:color w:val="000000" w:themeColor="text1"/>
          <w:highlight w:val="green"/>
          <w:u w:val="single"/>
        </w:rPr>
        <w:t>processes</w:t>
      </w:r>
      <w:r w:rsidRPr="002F5A9F">
        <w:rPr>
          <w:color w:val="000000" w:themeColor="text1"/>
          <w:sz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t>
      </w:r>
      <w:r w:rsidRPr="00BF0FFD">
        <w:rPr>
          <w:color w:val="000000" w:themeColor="text1"/>
          <w:sz w:val="16"/>
        </w:rPr>
        <w:t xml:space="preserve">with </w:t>
      </w:r>
      <w:r w:rsidRPr="00BF0FFD">
        <w:rPr>
          <w:color w:val="000000" w:themeColor="text1"/>
          <w:u w:val="single"/>
        </w:rPr>
        <w:t>world governments "politely ignoring"</w:t>
      </w:r>
      <w:r w:rsidRPr="00BF0FFD">
        <w:rPr>
          <w:color w:val="000000" w:themeColor="text1"/>
          <w:sz w:val="16"/>
        </w:rPr>
        <w:t xml:space="preserve"> the advice of </w:t>
      </w:r>
      <w:r w:rsidRPr="00BF0FFD">
        <w:rPr>
          <w:color w:val="000000" w:themeColor="text1"/>
          <w:u w:val="single"/>
        </w:rPr>
        <w:t>scientists</w:t>
      </w:r>
      <w:r w:rsidRPr="00BF0FFD">
        <w:rPr>
          <w:color w:val="000000" w:themeColor="text1"/>
          <w:sz w:val="16"/>
        </w:rPr>
        <w:t xml:space="preserve"> and the will</w:t>
      </w:r>
      <w:r w:rsidRPr="002F5A9F">
        <w:rPr>
          <w:color w:val="000000" w:themeColor="text1"/>
          <w:sz w:val="16"/>
        </w:rPr>
        <w:t xml:space="preserve"> of the public to decarbonize the economy (finding alternative energy sources), resulting in a global temperature increase 5.4 F (3 C) by the year 2050. At this point, </w:t>
      </w:r>
      <w:r w:rsidRPr="002F5A9F">
        <w:rPr>
          <w:color w:val="000000" w:themeColor="text1"/>
          <w:u w:val="single"/>
        </w:rPr>
        <w:t xml:space="preserve">the world's </w:t>
      </w:r>
      <w:r w:rsidRPr="008D2E40">
        <w:rPr>
          <w:color w:val="000000" w:themeColor="text1"/>
          <w:highlight w:val="green"/>
          <w:u w:val="single"/>
        </w:rPr>
        <w:t>ice sheets vanish</w:t>
      </w:r>
      <w:r w:rsidRPr="002F5A9F">
        <w:rPr>
          <w:color w:val="000000" w:themeColor="text1"/>
          <w:u w:val="single"/>
        </w:rPr>
        <w:t xml:space="preserve">; </w:t>
      </w:r>
      <w:r w:rsidRPr="00500DF2">
        <w:rPr>
          <w:color w:val="000000" w:themeColor="text1"/>
          <w:u w:val="single"/>
        </w:rPr>
        <w:t xml:space="preserve">brutal droughts kill many of the trees in the </w:t>
      </w:r>
      <w:hyperlink r:id="rId19" w:history="1">
        <w:r w:rsidRPr="00500DF2">
          <w:rPr>
            <w:rStyle w:val="Hyperlink"/>
            <w:color w:val="000000" w:themeColor="text1"/>
            <w:u w:val="single"/>
            <w:bdr w:val="none" w:sz="0" w:space="0" w:color="auto" w:frame="1"/>
          </w:rPr>
          <w:t>Amazon rainforest</w:t>
        </w:r>
      </w:hyperlink>
      <w:r w:rsidRPr="00500DF2">
        <w:rPr>
          <w:color w:val="000000" w:themeColor="text1"/>
          <w:sz w:val="16"/>
        </w:rPr>
        <w:t xml:space="preserve"> (removing one</w:t>
      </w:r>
      <w:r w:rsidRPr="002F5A9F">
        <w:rPr>
          <w:color w:val="000000" w:themeColor="text1"/>
          <w:sz w:val="16"/>
        </w:rPr>
        <w:t xml:space="preserve"> of the world's largest carbon offsets); </w:t>
      </w:r>
      <w:r w:rsidRPr="002F5A9F">
        <w:rPr>
          <w:color w:val="000000" w:themeColor="text1"/>
          <w:u w:val="single"/>
        </w:rPr>
        <w:t xml:space="preserve">and the </w:t>
      </w:r>
      <w:r w:rsidRPr="008D2E40">
        <w:rPr>
          <w:color w:val="000000" w:themeColor="text1"/>
          <w:highlight w:val="green"/>
          <w:u w:val="single"/>
        </w:rPr>
        <w:t>planet plunges into a feedback loop</w:t>
      </w:r>
      <w:r w:rsidRPr="002F5A9F">
        <w:rPr>
          <w:color w:val="000000" w:themeColor="text1"/>
          <w:u w:val="single"/>
        </w:rPr>
        <w:t xml:space="preserve"> of ever-hotter</w:t>
      </w:r>
      <w:r w:rsidRPr="002F5A9F">
        <w:rPr>
          <w:color w:val="000000" w:themeColor="text1"/>
          <w:sz w:val="16"/>
        </w:rPr>
        <w:t xml:space="preserve">, ever-deadlier </w:t>
      </w:r>
      <w:r w:rsidRPr="002F5A9F">
        <w:rPr>
          <w:color w:val="000000" w:themeColor="text1"/>
          <w:u w:val="single"/>
        </w:rPr>
        <w:t>conditions</w:t>
      </w:r>
      <w:r w:rsidRPr="002F5A9F">
        <w:rPr>
          <w:color w:val="000000" w:themeColor="text1"/>
          <w:sz w:val="16"/>
        </w:rPr>
        <w:t>. "</w:t>
      </w:r>
      <w:r w:rsidRPr="008D2E40">
        <w:rPr>
          <w:color w:val="000000" w:themeColor="text1"/>
          <w:highlight w:val="green"/>
          <w:u w:val="single"/>
        </w:rPr>
        <w:t>Thirty-five percent of</w:t>
      </w:r>
      <w:r w:rsidRPr="002F5A9F">
        <w:rPr>
          <w:color w:val="000000" w:themeColor="text1"/>
          <w:u w:val="single"/>
        </w:rPr>
        <w:t xml:space="preserve"> the global </w:t>
      </w:r>
      <w:r w:rsidRPr="008D2E40">
        <w:rPr>
          <w:color w:val="000000" w:themeColor="text1"/>
          <w:highlight w:val="green"/>
          <w:u w:val="single"/>
        </w:rPr>
        <w:t>land</w:t>
      </w:r>
      <w:r w:rsidRPr="002F5A9F">
        <w:rPr>
          <w:color w:val="000000" w:themeColor="text1"/>
          <w:u w:val="single"/>
        </w:rPr>
        <w:t xml:space="preserve"> area, </w:t>
      </w:r>
      <w:r w:rsidRPr="008D2E40">
        <w:rPr>
          <w:color w:val="000000" w:themeColor="text1"/>
          <w:highlight w:val="green"/>
          <w:u w:val="single"/>
        </w:rPr>
        <w:t xml:space="preserve">and </w:t>
      </w:r>
      <w:r w:rsidRPr="008D2E40">
        <w:rPr>
          <w:b/>
          <w:bCs/>
          <w:color w:val="000000" w:themeColor="text1"/>
          <w:highlight w:val="green"/>
          <w:u w:val="single"/>
        </w:rPr>
        <w:t xml:space="preserve">55 percent of </w:t>
      </w:r>
      <w:r w:rsidRPr="002F5A9F">
        <w:rPr>
          <w:b/>
          <w:bCs/>
          <w:color w:val="000000" w:themeColor="text1"/>
          <w:u w:val="single"/>
        </w:rPr>
        <w:t xml:space="preserve">the global </w:t>
      </w:r>
      <w:r w:rsidRPr="008D2E40">
        <w:rPr>
          <w:b/>
          <w:bCs/>
          <w:color w:val="000000" w:themeColor="text1"/>
          <w:highlight w:val="green"/>
          <w:u w:val="single"/>
        </w:rPr>
        <w:t>population</w:t>
      </w:r>
      <w:r w:rsidRPr="002F5A9F">
        <w:rPr>
          <w:b/>
          <w:bCs/>
          <w:color w:val="000000" w:themeColor="text1"/>
          <w:u w:val="single"/>
        </w:rPr>
        <w:t xml:space="preserve">, are </w:t>
      </w:r>
      <w:r w:rsidRPr="008D2E40">
        <w:rPr>
          <w:b/>
          <w:bCs/>
          <w:color w:val="000000" w:themeColor="text1"/>
          <w:highlight w:val="green"/>
          <w:u w:val="single"/>
        </w:rPr>
        <w:t>subject to</w:t>
      </w:r>
      <w:r w:rsidRPr="002F5A9F">
        <w:rPr>
          <w:b/>
          <w:bCs/>
          <w:color w:val="000000" w:themeColor="text1"/>
          <w:u w:val="single"/>
        </w:rPr>
        <w:t xml:space="preserve"> more than 20 days a year of </w:t>
      </w:r>
      <w:hyperlink r:id="rId20" w:history="1">
        <w:r w:rsidRPr="008D2E40">
          <w:rPr>
            <w:rStyle w:val="Hyperlink"/>
            <w:b/>
            <w:bCs/>
            <w:color w:val="000000" w:themeColor="text1"/>
            <w:highlight w:val="green"/>
            <w:u w:val="single"/>
          </w:rPr>
          <w:t>lethal heat</w:t>
        </w:r>
        <w:r w:rsidRPr="002F5A9F">
          <w:rPr>
            <w:rStyle w:val="Hyperlink"/>
            <w:b/>
            <w:bCs/>
            <w:color w:val="000000" w:themeColor="text1"/>
            <w:u w:val="single"/>
          </w:rPr>
          <w:t xml:space="preserve"> conditions</w:t>
        </w:r>
      </w:hyperlink>
      <w:r w:rsidRPr="002F5A9F">
        <w:rPr>
          <w:color w:val="000000" w:themeColor="text1"/>
          <w:u w:val="single"/>
        </w:rPr>
        <w:t>, beyond</w:t>
      </w:r>
      <w:r w:rsidRPr="002F5A9F">
        <w:rPr>
          <w:color w:val="000000" w:themeColor="text1"/>
          <w:sz w:val="16"/>
        </w:rPr>
        <w:t xml:space="preserve"> the threshold of human </w:t>
      </w:r>
      <w:r w:rsidRPr="002F5A9F">
        <w:rPr>
          <w:color w:val="000000" w:themeColor="text1"/>
          <w:u w:val="single"/>
        </w:rPr>
        <w:t>survivability</w:t>
      </w:r>
      <w:r w:rsidRPr="002F5A9F">
        <w:rPr>
          <w:color w:val="000000" w:themeColor="text1"/>
          <w:sz w:val="16"/>
        </w:rPr>
        <w:t xml:space="preserve">," the authors hypothesized. Meanwhile, </w:t>
      </w:r>
      <w:r w:rsidRPr="008D2E40">
        <w:rPr>
          <w:color w:val="000000" w:themeColor="text1"/>
          <w:highlight w:val="green"/>
          <w:u w:val="single"/>
        </w:rPr>
        <w:t>droughts, floods and wildfires</w:t>
      </w:r>
      <w:r w:rsidRPr="002F5A9F">
        <w:rPr>
          <w:color w:val="000000" w:themeColor="text1"/>
          <w:u w:val="single"/>
        </w:rPr>
        <w:t xml:space="preserve"> regularly </w:t>
      </w:r>
      <w:r w:rsidRPr="008D2E40">
        <w:rPr>
          <w:color w:val="000000" w:themeColor="text1"/>
          <w:highlight w:val="green"/>
          <w:u w:val="single"/>
        </w:rPr>
        <w:t>ravage the land</w:t>
      </w:r>
      <w:r w:rsidRPr="002F5A9F">
        <w:rPr>
          <w:color w:val="000000" w:themeColor="text1"/>
          <w:u w:val="single"/>
        </w:rPr>
        <w:t xml:space="preserve">. Nearly </w:t>
      </w:r>
      <w:r w:rsidRPr="008D2E40">
        <w:rPr>
          <w:b/>
          <w:bCs/>
          <w:color w:val="000000" w:themeColor="text1"/>
          <w:highlight w:val="green"/>
          <w:u w:val="single"/>
        </w:rPr>
        <w:t xml:space="preserve">one-third </w:t>
      </w:r>
      <w:r w:rsidRPr="002F5A9F">
        <w:rPr>
          <w:b/>
          <w:bCs/>
          <w:color w:val="000000" w:themeColor="text1"/>
          <w:u w:val="single"/>
        </w:rPr>
        <w:t xml:space="preserve">of the world's land surface </w:t>
      </w:r>
      <w:r w:rsidRPr="008D2E40">
        <w:rPr>
          <w:b/>
          <w:bCs/>
          <w:color w:val="000000" w:themeColor="text1"/>
          <w:highlight w:val="green"/>
          <w:u w:val="single"/>
        </w:rPr>
        <w:t>turns to desert</w:t>
      </w:r>
      <w:r w:rsidRPr="002F5A9F">
        <w:rPr>
          <w:color w:val="000000" w:themeColor="text1"/>
          <w:u w:val="single"/>
        </w:rPr>
        <w:t>.</w:t>
      </w:r>
      <w:r w:rsidRPr="002F5A9F">
        <w:rPr>
          <w:color w:val="000000" w:themeColor="text1"/>
          <w:sz w:val="16"/>
        </w:rPr>
        <w:t xml:space="preserve"> Entire </w:t>
      </w:r>
      <w:r w:rsidRPr="008D2E40">
        <w:rPr>
          <w:b/>
          <w:bCs/>
          <w:color w:val="000000" w:themeColor="text1"/>
          <w:highlight w:val="green"/>
          <w:u w:val="single"/>
        </w:rPr>
        <w:t>ecosystems collapse</w:t>
      </w:r>
      <w:r w:rsidRPr="002F5A9F">
        <w:rPr>
          <w:color w:val="000000" w:themeColor="text1"/>
          <w:u w:val="single"/>
        </w:rPr>
        <w:t xml:space="preserve">, beginning with the </w:t>
      </w:r>
      <w:r w:rsidRPr="002F5A9F">
        <w:rPr>
          <w:b/>
          <w:bCs/>
          <w:color w:val="000000" w:themeColor="text1"/>
          <w:u w:val="single"/>
        </w:rPr>
        <w:t xml:space="preserve">planet's </w:t>
      </w:r>
      <w:r w:rsidRPr="008D2E40">
        <w:rPr>
          <w:b/>
          <w:bCs/>
          <w:color w:val="000000" w:themeColor="text1"/>
          <w:highlight w:val="green"/>
          <w:u w:val="single"/>
        </w:rPr>
        <w:t>coral reefs</w:t>
      </w:r>
      <w:r w:rsidRPr="002F5A9F">
        <w:rPr>
          <w:color w:val="000000" w:themeColor="text1"/>
          <w:u w:val="single"/>
        </w:rPr>
        <w:t xml:space="preserve">, the </w:t>
      </w:r>
      <w:r w:rsidRPr="008D2E40">
        <w:rPr>
          <w:b/>
          <w:bCs/>
          <w:color w:val="000000" w:themeColor="text1"/>
          <w:highlight w:val="green"/>
          <w:u w:val="single"/>
        </w:rPr>
        <w:t xml:space="preserve">rainforest </w:t>
      </w:r>
      <w:r w:rsidRPr="00500DF2">
        <w:rPr>
          <w:b/>
          <w:bCs/>
          <w:color w:val="000000" w:themeColor="text1"/>
          <w:u w:val="single"/>
        </w:rPr>
        <w:t>and the Arctic ice sheets</w:t>
      </w:r>
      <w:r w:rsidRPr="002F5A9F">
        <w:rPr>
          <w:b/>
          <w:bCs/>
          <w:color w:val="000000" w:themeColor="text1"/>
          <w:sz w:val="16"/>
        </w:rPr>
        <w:t>.</w:t>
      </w:r>
      <w:r w:rsidRPr="002F5A9F">
        <w:rPr>
          <w:color w:val="000000" w:themeColor="text1"/>
          <w:sz w:val="16"/>
        </w:rPr>
        <w:t xml:space="preserve"> The world's tropics are hit hardest by these new climate extremes, </w:t>
      </w:r>
      <w:r w:rsidRPr="008D2E40">
        <w:rPr>
          <w:color w:val="000000" w:themeColor="text1"/>
          <w:highlight w:val="green"/>
          <w:u w:val="single"/>
        </w:rPr>
        <w:t>destroying</w:t>
      </w:r>
      <w:r w:rsidRPr="002F5A9F">
        <w:rPr>
          <w:color w:val="000000" w:themeColor="text1"/>
          <w:u w:val="single"/>
        </w:rPr>
        <w:t xml:space="preserve"> the region's </w:t>
      </w:r>
      <w:r w:rsidRPr="008D2E40">
        <w:rPr>
          <w:color w:val="000000" w:themeColor="text1"/>
          <w:highlight w:val="green"/>
          <w:u w:val="single"/>
        </w:rPr>
        <w:t>ag</w:t>
      </w:r>
      <w:r w:rsidRPr="002F5A9F">
        <w:rPr>
          <w:color w:val="000000" w:themeColor="text1"/>
          <w:u w:val="single"/>
        </w:rPr>
        <w:t xml:space="preserve">riculture and </w:t>
      </w:r>
      <w:r w:rsidRPr="008D2E40">
        <w:rPr>
          <w:color w:val="000000" w:themeColor="text1"/>
          <w:highlight w:val="green"/>
          <w:u w:val="single"/>
        </w:rPr>
        <w:t>turning</w:t>
      </w:r>
      <w:r w:rsidRPr="002F5A9F">
        <w:rPr>
          <w:color w:val="000000" w:themeColor="text1"/>
          <w:u w:val="single"/>
        </w:rPr>
        <w:t xml:space="preserve"> more than </w:t>
      </w:r>
      <w:r w:rsidRPr="008D2E40">
        <w:rPr>
          <w:color w:val="000000" w:themeColor="text1"/>
          <w:highlight w:val="green"/>
          <w:u w:val="single"/>
        </w:rPr>
        <w:t>1 bil</w:t>
      </w:r>
      <w:r w:rsidRPr="002F5A9F">
        <w:rPr>
          <w:color w:val="000000" w:themeColor="text1"/>
          <w:u w:val="single"/>
        </w:rPr>
        <w:t xml:space="preserve">lion people </w:t>
      </w:r>
      <w:r w:rsidRPr="008D2E40">
        <w:rPr>
          <w:color w:val="000000" w:themeColor="text1"/>
          <w:highlight w:val="green"/>
          <w:u w:val="single"/>
        </w:rPr>
        <w:t>into refugees</w:t>
      </w:r>
      <w:r w:rsidRPr="002F5A9F">
        <w:rPr>
          <w:color w:val="000000" w:themeColor="text1"/>
          <w:u w:val="single"/>
        </w:rPr>
        <w:t xml:space="preserve">. </w:t>
      </w:r>
      <w:r w:rsidRPr="002F5A9F">
        <w:rPr>
          <w:color w:val="000000" w:themeColor="text1"/>
          <w:sz w:val="16"/>
        </w:rPr>
        <w:t xml:space="preserve">This mass movement of </w:t>
      </w:r>
      <w:r w:rsidRPr="002F5A9F">
        <w:rPr>
          <w:color w:val="000000" w:themeColor="text1"/>
          <w:u w:val="single"/>
        </w:rPr>
        <w:t xml:space="preserve">refugees — coupled with </w:t>
      </w:r>
      <w:hyperlink r:id="rId21" w:history="1">
        <w:r w:rsidRPr="008D2E40">
          <w:rPr>
            <w:rStyle w:val="Hyperlink"/>
            <w:color w:val="000000" w:themeColor="text1"/>
            <w:highlight w:val="green"/>
            <w:u w:val="single"/>
          </w:rPr>
          <w:t>shrinking coastlines</w:t>
        </w:r>
      </w:hyperlink>
      <w:r w:rsidRPr="008D2E40">
        <w:rPr>
          <w:color w:val="000000" w:themeColor="text1"/>
          <w:highlight w:val="green"/>
          <w:u w:val="single"/>
        </w:rPr>
        <w:t xml:space="preserve"> and</w:t>
      </w:r>
      <w:r w:rsidRPr="002F5A9F">
        <w:rPr>
          <w:color w:val="000000" w:themeColor="text1"/>
          <w:u w:val="single"/>
        </w:rPr>
        <w:t xml:space="preserve"> severe </w:t>
      </w:r>
      <w:r w:rsidRPr="008D2E40">
        <w:rPr>
          <w:color w:val="000000" w:themeColor="text1"/>
          <w:highlight w:val="green"/>
          <w:u w:val="single"/>
        </w:rPr>
        <w:t>drops in food and water</w:t>
      </w:r>
      <w:r w:rsidRPr="002F5A9F">
        <w:rPr>
          <w:color w:val="000000" w:themeColor="text1"/>
          <w:u w:val="single"/>
        </w:rPr>
        <w:t xml:space="preserve"> availability — begin to </w:t>
      </w:r>
      <w:r w:rsidRPr="008D2E40">
        <w:rPr>
          <w:b/>
          <w:bCs/>
          <w:color w:val="000000" w:themeColor="text1"/>
          <w:highlight w:val="green"/>
          <w:u w:val="single"/>
        </w:rPr>
        <w:t>stress</w:t>
      </w:r>
      <w:r w:rsidRPr="002F5A9F">
        <w:rPr>
          <w:b/>
          <w:bCs/>
          <w:color w:val="000000" w:themeColor="text1"/>
          <w:u w:val="single"/>
        </w:rPr>
        <w:t xml:space="preserve"> the fabric of the world's largest </w:t>
      </w:r>
      <w:r w:rsidRPr="008D2E40">
        <w:rPr>
          <w:b/>
          <w:bCs/>
          <w:color w:val="000000" w:themeColor="text1"/>
          <w:highlight w:val="green"/>
          <w:u w:val="single"/>
        </w:rPr>
        <w:t>nations</w:t>
      </w:r>
      <w:r w:rsidRPr="002F5A9F">
        <w:rPr>
          <w:color w:val="000000" w:themeColor="text1"/>
          <w:sz w:val="16"/>
        </w:rPr>
        <w:t xml:space="preserve">, including the United States. </w:t>
      </w:r>
      <w:r w:rsidRPr="008D2E40">
        <w:rPr>
          <w:color w:val="000000" w:themeColor="text1"/>
          <w:highlight w:val="green"/>
          <w:u w:val="single"/>
        </w:rPr>
        <w:t>Armed conflicts</w:t>
      </w:r>
      <w:r w:rsidRPr="002F5A9F">
        <w:rPr>
          <w:color w:val="000000" w:themeColor="text1"/>
          <w:u w:val="single"/>
        </w:rPr>
        <w:t xml:space="preserve"> over resources, perhaps culminating in </w:t>
      </w:r>
      <w:r w:rsidRPr="008D2E40">
        <w:rPr>
          <w:b/>
          <w:bCs/>
          <w:color w:val="000000" w:themeColor="text1"/>
          <w:highlight w:val="green"/>
          <w:u w:val="single"/>
        </w:rPr>
        <w:t>nuclear war, are likely</w:t>
      </w:r>
      <w:r w:rsidRPr="002F5A9F">
        <w:rPr>
          <w:color w:val="000000" w:themeColor="text1"/>
          <w:u w:val="single"/>
        </w:rPr>
        <w:t>. The result</w:t>
      </w:r>
      <w:r w:rsidRPr="002F5A9F">
        <w:rPr>
          <w:color w:val="000000" w:themeColor="text1"/>
          <w:sz w:val="16"/>
        </w:rPr>
        <w:t xml:space="preserve">, according to the new paper, </w:t>
      </w:r>
      <w:r w:rsidRPr="002F5A9F">
        <w:rPr>
          <w:color w:val="000000" w:themeColor="text1"/>
          <w:u w:val="single"/>
        </w:rPr>
        <w:t>is "outright chaos" and perhaps "</w:t>
      </w:r>
      <w:r w:rsidRPr="008D2E40">
        <w:rPr>
          <w:color w:val="000000" w:themeColor="text1"/>
          <w:highlight w:val="green"/>
          <w:u w:val="single"/>
        </w:rPr>
        <w:t>the end of</w:t>
      </w:r>
      <w:r w:rsidRPr="002F5A9F">
        <w:rPr>
          <w:color w:val="000000" w:themeColor="text1"/>
          <w:u w:val="single"/>
        </w:rPr>
        <w:t xml:space="preserve"> human global </w:t>
      </w:r>
      <w:r w:rsidRPr="008D2E40">
        <w:rPr>
          <w:color w:val="000000" w:themeColor="text1"/>
          <w:highlight w:val="green"/>
          <w:u w:val="single"/>
        </w:rPr>
        <w:t>civilization</w:t>
      </w:r>
      <w:r w:rsidRPr="002F5A9F">
        <w:rPr>
          <w:color w:val="000000" w:themeColor="text1"/>
          <w:u w:val="single"/>
        </w:rPr>
        <w:t xml:space="preserve"> as we know it."</w:t>
      </w:r>
    </w:p>
    <w:p w14:paraId="3508A397" w14:textId="5A3A20EB" w:rsidR="00053196" w:rsidRDefault="00053196" w:rsidP="00053196">
      <w:pPr>
        <w:pStyle w:val="Heading2"/>
      </w:pPr>
    </w:p>
    <w:p w14:paraId="22570DAD" w14:textId="00B47401" w:rsidR="000077E2" w:rsidRDefault="000077E2" w:rsidP="000077E2">
      <w:pPr>
        <w:pStyle w:val="Heading2"/>
      </w:pPr>
      <w:r>
        <w:lastRenderedPageBreak/>
        <w:t>3</w:t>
      </w:r>
    </w:p>
    <w:p w14:paraId="50871602" w14:textId="05261DEF" w:rsidR="00053196" w:rsidRDefault="00053196" w:rsidP="00053196">
      <w:pPr>
        <w:pStyle w:val="Heading4"/>
      </w:pPr>
      <w:r>
        <w:t xml:space="preserve">Xi is </w:t>
      </w:r>
      <w:r w:rsidRPr="00DB568A">
        <w:rPr>
          <w:u w:val="single"/>
        </w:rPr>
        <w:t>tightening control</w:t>
      </w:r>
      <w:r>
        <w:t xml:space="preserve"> over the PLA but completing goals are </w:t>
      </w:r>
      <w:r w:rsidRPr="00DB568A">
        <w:rPr>
          <w:u w:val="single"/>
        </w:rPr>
        <w:t>critical</w:t>
      </w:r>
      <w:r>
        <w:t>.</w:t>
      </w:r>
    </w:p>
    <w:p w14:paraId="69642F94" w14:textId="77777777" w:rsidR="00053196" w:rsidRPr="00F82E63" w:rsidRDefault="00053196" w:rsidP="00053196">
      <w:r w:rsidRPr="00F82E63">
        <w:rPr>
          <w:rStyle w:val="Style13ptBold"/>
        </w:rPr>
        <w:t>Krishnan 21</w:t>
      </w:r>
      <w:r>
        <w:t xml:space="preserve"> – Ananth, 11/18/21, [</w:t>
      </w:r>
      <w:r w:rsidRPr="00F82E63">
        <w:t>‘Xi tightened control over the PLA’</w:t>
      </w:r>
      <w:r>
        <w:t xml:space="preserve">, TheHindu, </w:t>
      </w:r>
      <w:hyperlink r:id="rId22" w:history="1">
        <w:r w:rsidRPr="008E3DAC">
          <w:rPr>
            <w:rStyle w:val="Hyperlink"/>
          </w:rPr>
          <w:t>https://www.thehindu.com/news/international/xi-tightened-control-over-the-pla/article37549460.ece</w:t>
        </w:r>
      </w:hyperlink>
      <w:r>
        <w:t>] Justin</w:t>
      </w:r>
    </w:p>
    <w:p w14:paraId="43822D56" w14:textId="77777777" w:rsidR="00053196" w:rsidRPr="00F82E63" w:rsidRDefault="00053196" w:rsidP="00053196">
      <w:pPr>
        <w:rPr>
          <w:sz w:val="16"/>
        </w:rPr>
      </w:pPr>
      <w:r w:rsidRPr="00F82E63">
        <w:rPr>
          <w:sz w:val="16"/>
        </w:rPr>
        <w:t xml:space="preserve">The new resolution on history passed last week by China’s ruling Communist Party has said that President </w:t>
      </w:r>
      <w:r w:rsidRPr="00DE2EF7">
        <w:rPr>
          <w:highlight w:val="green"/>
          <w:u w:val="single"/>
        </w:rPr>
        <w:t>Xi</w:t>
      </w:r>
      <w:r w:rsidRPr="00DB568A">
        <w:rPr>
          <w:u w:val="single"/>
        </w:rPr>
        <w:t xml:space="preserve"> Jinping had </w:t>
      </w:r>
      <w:r w:rsidRPr="00DE2EF7">
        <w:rPr>
          <w:rStyle w:val="Emphasis"/>
          <w:highlight w:val="green"/>
        </w:rPr>
        <w:t>tightened control</w:t>
      </w:r>
      <w:r w:rsidRPr="00DE2EF7">
        <w:rPr>
          <w:highlight w:val="green"/>
          <w:u w:val="single"/>
        </w:rPr>
        <w:t xml:space="preserve"> over the </w:t>
      </w:r>
      <w:r w:rsidRPr="00F82E63">
        <w:rPr>
          <w:rStyle w:val="Emphasis"/>
        </w:rPr>
        <w:t>military</w:t>
      </w:r>
      <w:r w:rsidRPr="00DB568A">
        <w:rPr>
          <w:u w:val="single"/>
        </w:rPr>
        <w:t xml:space="preserve"> to </w:t>
      </w:r>
      <w:r w:rsidRPr="00F82E63">
        <w:rPr>
          <w:rStyle w:val="Emphasis"/>
        </w:rPr>
        <w:t>address</w:t>
      </w:r>
      <w:r w:rsidRPr="00DB568A">
        <w:rPr>
          <w:u w:val="single"/>
        </w:rPr>
        <w:t xml:space="preserve"> the party’s “obviously lacking” leadership of the </w:t>
      </w:r>
      <w:r w:rsidRPr="00F82E63">
        <w:rPr>
          <w:rStyle w:val="Emphasis"/>
        </w:rPr>
        <w:t>armed forces under his predecessors</w:t>
      </w:r>
      <w:r w:rsidRPr="00F82E63">
        <w:rPr>
          <w:sz w:val="16"/>
        </w:rPr>
        <w:t>.</w:t>
      </w:r>
    </w:p>
    <w:p w14:paraId="74121DA5" w14:textId="77777777" w:rsidR="00053196" w:rsidRPr="00F82E63" w:rsidRDefault="00053196" w:rsidP="00053196">
      <w:pPr>
        <w:rPr>
          <w:sz w:val="16"/>
        </w:rPr>
      </w:pPr>
      <w:r w:rsidRPr="00F82E63">
        <w:rPr>
          <w:sz w:val="16"/>
        </w:rPr>
        <w:t xml:space="preserve">The full text of the resolution, released on Tuesday evening, listed some of the actions </w:t>
      </w:r>
      <w:r w:rsidRPr="00F82E63">
        <w:rPr>
          <w:u w:val="single"/>
        </w:rPr>
        <w:t>taken by the People’s Liberation Army (</w:t>
      </w:r>
      <w:r w:rsidRPr="00DE2EF7">
        <w:rPr>
          <w:rStyle w:val="Emphasis"/>
          <w:highlight w:val="green"/>
        </w:rPr>
        <w:t>PLA</w:t>
      </w:r>
      <w:r w:rsidRPr="00F82E63">
        <w:rPr>
          <w:u w:val="single"/>
        </w:rPr>
        <w:t>)</w:t>
      </w:r>
      <w:r w:rsidRPr="00F82E63">
        <w:rPr>
          <w:sz w:val="16"/>
        </w:rPr>
        <w:t xml:space="preserve"> under Mr. Xi, who is also the chairman of the Central Military Commission. These included what the document described as “major operations related to border defence”.</w:t>
      </w:r>
    </w:p>
    <w:p w14:paraId="7608483C" w14:textId="77777777" w:rsidR="00053196" w:rsidRPr="00F82E63" w:rsidRDefault="00053196" w:rsidP="00053196">
      <w:pPr>
        <w:rPr>
          <w:sz w:val="6"/>
          <w:szCs w:val="6"/>
        </w:rPr>
      </w:pPr>
      <w:r w:rsidRPr="00F82E63">
        <w:rPr>
          <w:sz w:val="6"/>
          <w:szCs w:val="6"/>
        </w:rPr>
        <w:t>No specifics</w:t>
      </w:r>
    </w:p>
    <w:p w14:paraId="36C82B65" w14:textId="77777777" w:rsidR="00053196" w:rsidRPr="00F82E63" w:rsidRDefault="00053196" w:rsidP="00053196">
      <w:pPr>
        <w:rPr>
          <w:sz w:val="6"/>
          <w:szCs w:val="6"/>
        </w:rPr>
      </w:pPr>
      <w:r w:rsidRPr="00F82E63">
        <w:rPr>
          <w:sz w:val="6"/>
          <w:szCs w:val="6"/>
        </w:rPr>
        <w:t>It did not specify what those major operations were. China has unresolved land borders with India and Bhutan. In April 2020, the PLA mobilised two divisions and carried out multiple transgressions across the Line of Actual Control (LAC) in Eastern Ladakh, sparking the worst crisis along the border in many years. Talks to resolve the tensions are still on-going.</w:t>
      </w:r>
    </w:p>
    <w:p w14:paraId="38359670" w14:textId="77777777" w:rsidR="00053196" w:rsidRPr="00F82E63" w:rsidRDefault="00053196" w:rsidP="00053196">
      <w:pPr>
        <w:rPr>
          <w:sz w:val="6"/>
          <w:szCs w:val="6"/>
        </w:rPr>
      </w:pPr>
      <w:r w:rsidRPr="00F82E63">
        <w:rPr>
          <w:sz w:val="6"/>
          <w:szCs w:val="6"/>
        </w:rPr>
        <w:t>“The armed forces have remained committed to carrying out military struggles in a flexible manner to counter military provocations by external forces, and they have created a strong deterrent against separatist activities seeking ‘Taiwan independence,’” the resolution said.</w:t>
      </w:r>
    </w:p>
    <w:p w14:paraId="7AD90ADE" w14:textId="77777777" w:rsidR="00053196" w:rsidRPr="00F82E63" w:rsidRDefault="00053196" w:rsidP="00053196">
      <w:pPr>
        <w:rPr>
          <w:sz w:val="6"/>
          <w:szCs w:val="6"/>
        </w:rPr>
      </w:pPr>
      <w:r w:rsidRPr="00F82E63">
        <w:rPr>
          <w:sz w:val="6"/>
          <w:szCs w:val="6"/>
        </w:rPr>
        <w:t>“They have conducted major operations related to border defence, protecting China’s maritime rights, countering terrorism and maintaining stability, disaster rescue and relief, fighting COVID-19, peacekeeping and escort services, humanitarian assistance, and international military cooperation.”</w:t>
      </w:r>
    </w:p>
    <w:p w14:paraId="7382F216" w14:textId="77777777" w:rsidR="00053196" w:rsidRPr="00F82E63" w:rsidRDefault="00053196" w:rsidP="00053196">
      <w:pPr>
        <w:rPr>
          <w:sz w:val="6"/>
          <w:szCs w:val="6"/>
        </w:rPr>
      </w:pPr>
      <w:r w:rsidRPr="00F82E63">
        <w:rPr>
          <w:sz w:val="6"/>
          <w:szCs w:val="6"/>
        </w:rPr>
        <w:t>Last week’s resolution on history was only third such document putting forth the official view on party history, following resolutions passed by Mao Zedong in 1945 and Deng Xiaoping in 1981.</w:t>
      </w:r>
    </w:p>
    <w:p w14:paraId="018E378C" w14:textId="77777777" w:rsidR="00053196" w:rsidRPr="00F82E63" w:rsidRDefault="00053196" w:rsidP="00053196">
      <w:pPr>
        <w:rPr>
          <w:sz w:val="6"/>
          <w:szCs w:val="6"/>
        </w:rPr>
      </w:pPr>
      <w:r w:rsidRPr="00F82E63">
        <w:rPr>
          <w:sz w:val="6"/>
          <w:szCs w:val="6"/>
        </w:rPr>
        <w:t>The new resolution dealt more with the future than the past. It essentially reaffirmed the official view on history, saying that the “basic points and conclusions” of past resolutions “remain valid to this day.”</w:t>
      </w:r>
    </w:p>
    <w:p w14:paraId="47F5AB95" w14:textId="77777777" w:rsidR="00053196" w:rsidRPr="00F82E63" w:rsidRDefault="00053196" w:rsidP="00053196">
      <w:pPr>
        <w:rPr>
          <w:sz w:val="6"/>
          <w:szCs w:val="6"/>
        </w:rPr>
      </w:pPr>
      <w:r w:rsidRPr="00F82E63">
        <w:rPr>
          <w:sz w:val="6"/>
          <w:szCs w:val="6"/>
        </w:rPr>
        <w:t>It repeated the conclusion reached in 1981 on Mao’s errors noting that “mistakes were made” and that “Mao Zedong’s theoretical and practical errors concerning class struggle in a socialist society became increasingly serious” leading to the disasters of the Cultural Revolution.</w:t>
      </w:r>
    </w:p>
    <w:p w14:paraId="36C45609" w14:textId="77777777" w:rsidR="00053196" w:rsidRPr="00F82E63" w:rsidRDefault="00053196" w:rsidP="00053196">
      <w:pPr>
        <w:rPr>
          <w:sz w:val="6"/>
          <w:szCs w:val="6"/>
        </w:rPr>
      </w:pPr>
      <w:r w:rsidRPr="00F82E63">
        <w:rPr>
          <w:sz w:val="6"/>
          <w:szCs w:val="6"/>
        </w:rPr>
        <w:t>Criticism of predecessors</w:t>
      </w:r>
    </w:p>
    <w:p w14:paraId="25257395" w14:textId="77777777" w:rsidR="00053196" w:rsidRPr="00F82E63" w:rsidRDefault="00053196" w:rsidP="00053196">
      <w:pPr>
        <w:rPr>
          <w:sz w:val="16"/>
        </w:rPr>
      </w:pPr>
      <w:r w:rsidRPr="00F82E63">
        <w:rPr>
          <w:rStyle w:val="Emphasis"/>
        </w:rPr>
        <w:t>Much</w:t>
      </w:r>
      <w:r w:rsidRPr="00DB568A">
        <w:rPr>
          <w:u w:val="single"/>
        </w:rPr>
        <w:t xml:space="preserve"> of </w:t>
      </w:r>
      <w:r w:rsidRPr="00DE2EF7">
        <w:rPr>
          <w:highlight w:val="green"/>
          <w:u w:val="single"/>
        </w:rPr>
        <w:t xml:space="preserve">the </w:t>
      </w:r>
      <w:r w:rsidRPr="00DE2EF7">
        <w:rPr>
          <w:rStyle w:val="Emphasis"/>
          <w:highlight w:val="green"/>
        </w:rPr>
        <w:t>new resolution</w:t>
      </w:r>
      <w:r w:rsidRPr="00DB568A">
        <w:rPr>
          <w:u w:val="single"/>
        </w:rPr>
        <w:t xml:space="preserve"> focuses on </w:t>
      </w:r>
      <w:r w:rsidRPr="00DE2EF7">
        <w:rPr>
          <w:rStyle w:val="Emphasis"/>
          <w:highlight w:val="green"/>
        </w:rPr>
        <w:t>emphasising</w:t>
      </w:r>
      <w:r w:rsidRPr="00DB568A">
        <w:rPr>
          <w:u w:val="single"/>
        </w:rPr>
        <w:t xml:space="preserve"> Mr. </w:t>
      </w:r>
      <w:r w:rsidRPr="00DE2EF7">
        <w:rPr>
          <w:highlight w:val="green"/>
          <w:u w:val="single"/>
        </w:rPr>
        <w:t xml:space="preserve">Xi’s </w:t>
      </w:r>
      <w:r w:rsidRPr="00DE2EF7">
        <w:rPr>
          <w:rStyle w:val="Emphasis"/>
          <w:highlight w:val="green"/>
        </w:rPr>
        <w:t>leadership</w:t>
      </w:r>
      <w:r w:rsidRPr="00DE2EF7">
        <w:rPr>
          <w:highlight w:val="green"/>
          <w:u w:val="single"/>
        </w:rPr>
        <w:t xml:space="preserve"> and calling</w:t>
      </w:r>
      <w:r w:rsidRPr="00DB568A">
        <w:rPr>
          <w:u w:val="single"/>
        </w:rPr>
        <w:t xml:space="preserve"> for the party </w:t>
      </w:r>
      <w:r w:rsidRPr="00DE2EF7">
        <w:rPr>
          <w:highlight w:val="green"/>
          <w:u w:val="single"/>
        </w:rPr>
        <w:t xml:space="preserve">to </w:t>
      </w:r>
      <w:r w:rsidRPr="00DE2EF7">
        <w:rPr>
          <w:rStyle w:val="Emphasis"/>
          <w:highlight w:val="green"/>
        </w:rPr>
        <w:t>support his “core”</w:t>
      </w:r>
      <w:r w:rsidRPr="00F82E63">
        <w:rPr>
          <w:rStyle w:val="Emphasis"/>
        </w:rPr>
        <w:t xml:space="preserve"> status</w:t>
      </w:r>
      <w:r w:rsidRPr="00F82E63">
        <w:rPr>
          <w:sz w:val="16"/>
        </w:rPr>
        <w:t>. It only briefly mentioned Mr. Xi’s predecessors Jiang Zemin and Hu Jintao, and implicitly critcised some aspects of their leadership including on military matters.</w:t>
      </w:r>
    </w:p>
    <w:p w14:paraId="28CFEC94" w14:textId="77777777" w:rsidR="00053196" w:rsidRPr="00F82E63" w:rsidRDefault="00053196" w:rsidP="00053196">
      <w:pPr>
        <w:rPr>
          <w:sz w:val="16"/>
        </w:rPr>
      </w:pPr>
      <w:r w:rsidRPr="00F82E63">
        <w:rPr>
          <w:sz w:val="16"/>
        </w:rPr>
        <w:t>“</w:t>
      </w:r>
      <w:r w:rsidRPr="00DB568A">
        <w:rPr>
          <w:u w:val="single"/>
        </w:rPr>
        <w:t xml:space="preserve">For a </w:t>
      </w:r>
      <w:r w:rsidRPr="00F82E63">
        <w:rPr>
          <w:rStyle w:val="Emphasis"/>
        </w:rPr>
        <w:t>period of time</w:t>
      </w:r>
      <w:r w:rsidRPr="00DB568A">
        <w:rPr>
          <w:u w:val="single"/>
        </w:rPr>
        <w:t xml:space="preserve">, </w:t>
      </w:r>
      <w:r w:rsidRPr="00DE2EF7">
        <w:rPr>
          <w:highlight w:val="green"/>
          <w:u w:val="single"/>
        </w:rPr>
        <w:t xml:space="preserve">the party’s </w:t>
      </w:r>
      <w:r w:rsidRPr="00DE2EF7">
        <w:rPr>
          <w:rStyle w:val="Emphasis"/>
          <w:highlight w:val="green"/>
        </w:rPr>
        <w:t>leadership</w:t>
      </w:r>
      <w:r w:rsidRPr="00DE2EF7">
        <w:rPr>
          <w:highlight w:val="green"/>
          <w:u w:val="single"/>
        </w:rPr>
        <w:t xml:space="preserve"> over the military was</w:t>
      </w:r>
      <w:r w:rsidRPr="00DB568A">
        <w:rPr>
          <w:u w:val="single"/>
        </w:rPr>
        <w:t xml:space="preserve"> </w:t>
      </w:r>
      <w:r w:rsidRPr="00F82E63">
        <w:rPr>
          <w:rStyle w:val="Emphasis"/>
        </w:rPr>
        <w:t xml:space="preserve">obviously </w:t>
      </w:r>
      <w:r w:rsidRPr="00DE2EF7">
        <w:rPr>
          <w:rStyle w:val="Emphasis"/>
          <w:highlight w:val="green"/>
        </w:rPr>
        <w:t>lacking</w:t>
      </w:r>
      <w:r w:rsidRPr="00F82E63">
        <w:rPr>
          <w:sz w:val="16"/>
        </w:rPr>
        <w:t>,” it noted. “</w:t>
      </w:r>
      <w:r w:rsidRPr="00DB568A">
        <w:rPr>
          <w:u w:val="single"/>
        </w:rPr>
        <w:t xml:space="preserve">If this problem had not been </w:t>
      </w:r>
      <w:r w:rsidRPr="00F82E63">
        <w:rPr>
          <w:rStyle w:val="Emphasis"/>
        </w:rPr>
        <w:t>completely solved</w:t>
      </w:r>
      <w:r w:rsidRPr="00DB568A">
        <w:rPr>
          <w:u w:val="single"/>
        </w:rPr>
        <w:t xml:space="preserve">, it would not only have </w:t>
      </w:r>
      <w:r w:rsidRPr="00F82E63">
        <w:rPr>
          <w:rStyle w:val="Emphasis"/>
        </w:rPr>
        <w:t>diminished the military’s combat</w:t>
      </w:r>
      <w:r w:rsidRPr="00DB568A">
        <w:rPr>
          <w:u w:val="single"/>
        </w:rPr>
        <w:t xml:space="preserve"> capacity, but also undermined the key </w:t>
      </w:r>
      <w:r w:rsidRPr="00F82E63">
        <w:rPr>
          <w:rStyle w:val="Emphasis"/>
        </w:rPr>
        <w:t>political principle</w:t>
      </w:r>
      <w:r w:rsidRPr="00DB568A">
        <w:rPr>
          <w:u w:val="single"/>
        </w:rPr>
        <w:t xml:space="preserve"> that the </w:t>
      </w:r>
      <w:r w:rsidRPr="00F82E63">
        <w:rPr>
          <w:rStyle w:val="Emphasis"/>
        </w:rPr>
        <w:t>party</w:t>
      </w:r>
      <w:r w:rsidRPr="00DB568A">
        <w:rPr>
          <w:u w:val="single"/>
        </w:rPr>
        <w:t xml:space="preserve"> commands the gun</w:t>
      </w:r>
      <w:r w:rsidRPr="00F82E63">
        <w:rPr>
          <w:sz w:val="16"/>
        </w:rPr>
        <w:t>.”</w:t>
      </w:r>
    </w:p>
    <w:p w14:paraId="4BB3AE40" w14:textId="77777777" w:rsidR="00053196" w:rsidRPr="00DB568A" w:rsidRDefault="00053196" w:rsidP="00053196">
      <w:pPr>
        <w:rPr>
          <w:u w:val="single"/>
        </w:rPr>
      </w:pPr>
      <w:r w:rsidRPr="00F82E63">
        <w:rPr>
          <w:sz w:val="16"/>
        </w:rPr>
        <w:t xml:space="preserve">The document said Mr. </w:t>
      </w:r>
      <w:r w:rsidRPr="00DE2EF7">
        <w:rPr>
          <w:highlight w:val="green"/>
          <w:u w:val="single"/>
        </w:rPr>
        <w:t>Xi’s</w:t>
      </w:r>
      <w:r w:rsidRPr="00DB568A">
        <w:rPr>
          <w:u w:val="single"/>
        </w:rPr>
        <w:t xml:space="preserve"> leadership had </w:t>
      </w:r>
      <w:r w:rsidRPr="00DE2EF7">
        <w:rPr>
          <w:highlight w:val="green"/>
          <w:u w:val="single"/>
        </w:rPr>
        <w:t xml:space="preserve">tightened </w:t>
      </w:r>
      <w:r w:rsidRPr="00DE2EF7">
        <w:rPr>
          <w:rStyle w:val="Emphasis"/>
          <w:highlight w:val="green"/>
        </w:rPr>
        <w:t>supervision</w:t>
      </w:r>
      <w:r w:rsidRPr="00DB568A">
        <w:rPr>
          <w:u w:val="single"/>
        </w:rPr>
        <w:t xml:space="preserve"> on the military </w:t>
      </w:r>
      <w:r w:rsidRPr="00DE2EF7">
        <w:rPr>
          <w:highlight w:val="green"/>
          <w:u w:val="single"/>
        </w:rPr>
        <w:t xml:space="preserve">including </w:t>
      </w:r>
      <w:r w:rsidRPr="00F82E63">
        <w:rPr>
          <w:rStyle w:val="Emphasis"/>
        </w:rPr>
        <w:t>boosting</w:t>
      </w:r>
      <w:r w:rsidRPr="00DB568A">
        <w:rPr>
          <w:u w:val="single"/>
        </w:rPr>
        <w:t xml:space="preserve"> “</w:t>
      </w:r>
      <w:r w:rsidRPr="00F82E63">
        <w:rPr>
          <w:rStyle w:val="Emphasis"/>
        </w:rPr>
        <w:t>troop</w:t>
      </w:r>
      <w:r w:rsidRPr="00DB568A">
        <w:rPr>
          <w:u w:val="single"/>
        </w:rPr>
        <w:t xml:space="preserve"> </w:t>
      </w:r>
      <w:r w:rsidRPr="00F82E63">
        <w:rPr>
          <w:rStyle w:val="Emphasis"/>
        </w:rPr>
        <w:t>training</w:t>
      </w:r>
      <w:r w:rsidRPr="00DB568A">
        <w:rPr>
          <w:u w:val="single"/>
        </w:rPr>
        <w:t xml:space="preserve"> and </w:t>
      </w:r>
      <w:r w:rsidRPr="00F82E63">
        <w:rPr>
          <w:rStyle w:val="Emphasis"/>
        </w:rPr>
        <w:t>battle</w:t>
      </w:r>
      <w:r w:rsidRPr="00DB568A">
        <w:rPr>
          <w:u w:val="single"/>
        </w:rPr>
        <w:t xml:space="preserve"> </w:t>
      </w:r>
      <w:r w:rsidRPr="00F82E63">
        <w:rPr>
          <w:rStyle w:val="Emphasis"/>
        </w:rPr>
        <w:t>preparedness</w:t>
      </w:r>
      <w:r w:rsidRPr="00DB568A">
        <w:rPr>
          <w:u w:val="single"/>
        </w:rPr>
        <w:t xml:space="preserve">”, and it </w:t>
      </w:r>
      <w:r w:rsidRPr="00DE2EF7">
        <w:rPr>
          <w:highlight w:val="green"/>
          <w:u w:val="single"/>
        </w:rPr>
        <w:t>repeated China’s</w:t>
      </w:r>
      <w:r w:rsidRPr="00DB568A">
        <w:rPr>
          <w:u w:val="single"/>
        </w:rPr>
        <w:t xml:space="preserve"> </w:t>
      </w:r>
      <w:r w:rsidRPr="00F82E63">
        <w:rPr>
          <w:rStyle w:val="Emphasis"/>
        </w:rPr>
        <w:t xml:space="preserve">stated </w:t>
      </w:r>
      <w:r w:rsidRPr="00DE2EF7">
        <w:rPr>
          <w:rStyle w:val="Emphasis"/>
          <w:highlight w:val="green"/>
        </w:rPr>
        <w:t>goals</w:t>
      </w:r>
      <w:r w:rsidRPr="00DE2EF7">
        <w:rPr>
          <w:highlight w:val="green"/>
          <w:u w:val="single"/>
        </w:rPr>
        <w:t xml:space="preserve"> of </w:t>
      </w:r>
      <w:r w:rsidRPr="00DE2EF7">
        <w:rPr>
          <w:rStyle w:val="Emphasis"/>
          <w:highlight w:val="green"/>
        </w:rPr>
        <w:t xml:space="preserve">completing </w:t>
      </w:r>
      <w:r w:rsidRPr="00F82E63">
        <w:rPr>
          <w:rStyle w:val="Emphasis"/>
        </w:rPr>
        <w:t xml:space="preserve">the </w:t>
      </w:r>
      <w:r w:rsidRPr="00DE2EF7">
        <w:rPr>
          <w:rStyle w:val="Emphasis"/>
          <w:highlight w:val="green"/>
        </w:rPr>
        <w:t>modernisation</w:t>
      </w:r>
      <w:r w:rsidRPr="00DB568A">
        <w:rPr>
          <w:u w:val="single"/>
        </w:rPr>
        <w:t xml:space="preserve"> of its armed forces by 2035 </w:t>
      </w:r>
      <w:r w:rsidRPr="00DE2EF7">
        <w:rPr>
          <w:highlight w:val="green"/>
          <w:u w:val="single"/>
        </w:rPr>
        <w:t>and building a “</w:t>
      </w:r>
      <w:r w:rsidRPr="00DE2EF7">
        <w:rPr>
          <w:rStyle w:val="Emphasis"/>
          <w:highlight w:val="green"/>
        </w:rPr>
        <w:t>world class</w:t>
      </w:r>
      <w:r w:rsidRPr="00DE2EF7">
        <w:rPr>
          <w:highlight w:val="green"/>
          <w:u w:val="single"/>
        </w:rPr>
        <w:t>” military</w:t>
      </w:r>
      <w:r w:rsidRPr="00DB568A">
        <w:rPr>
          <w:u w:val="single"/>
        </w:rPr>
        <w:t xml:space="preserve"> by 2050</w:t>
      </w:r>
      <w:r w:rsidRPr="00F82E63">
        <w:rPr>
          <w:sz w:val="16"/>
        </w:rPr>
        <w:t xml:space="preserve">, </w:t>
      </w:r>
      <w:r w:rsidRPr="00DB568A">
        <w:rPr>
          <w:u w:val="single"/>
        </w:rPr>
        <w:t xml:space="preserve">which observers see as meaning </w:t>
      </w:r>
      <w:r w:rsidRPr="00DE2EF7">
        <w:rPr>
          <w:rStyle w:val="Emphasis"/>
          <w:highlight w:val="green"/>
        </w:rPr>
        <w:t>on par</w:t>
      </w:r>
      <w:r w:rsidRPr="00DE2EF7">
        <w:rPr>
          <w:highlight w:val="green"/>
          <w:u w:val="single"/>
        </w:rPr>
        <w:t xml:space="preserve"> with the U.S.</w:t>
      </w:r>
    </w:p>
    <w:p w14:paraId="4730A7D7" w14:textId="77777777" w:rsidR="00053196" w:rsidRPr="00F82E63" w:rsidRDefault="00053196" w:rsidP="00053196">
      <w:pPr>
        <w:rPr>
          <w:sz w:val="16"/>
        </w:rPr>
      </w:pPr>
      <w:r w:rsidRPr="00F82E63">
        <w:rPr>
          <w:sz w:val="16"/>
        </w:rPr>
        <w:t>‘Working vigorously’</w:t>
      </w:r>
    </w:p>
    <w:p w14:paraId="30A3ADBC" w14:textId="77777777" w:rsidR="00053196" w:rsidRPr="00F82E63" w:rsidRDefault="00053196" w:rsidP="00053196">
      <w:pPr>
        <w:rPr>
          <w:sz w:val="16"/>
        </w:rPr>
      </w:pPr>
      <w:r w:rsidRPr="00F82E63">
        <w:rPr>
          <w:sz w:val="16"/>
        </w:rPr>
        <w:t>“</w:t>
      </w:r>
      <w:r w:rsidRPr="00DB568A">
        <w:rPr>
          <w:u w:val="single"/>
        </w:rPr>
        <w:t xml:space="preserve">To build </w:t>
      </w:r>
      <w:r w:rsidRPr="00F82E63">
        <w:rPr>
          <w:rStyle w:val="Emphasis"/>
        </w:rPr>
        <w:t>strong people’s armed forces</w:t>
      </w:r>
      <w:r w:rsidRPr="00DB568A">
        <w:rPr>
          <w:u w:val="single"/>
        </w:rPr>
        <w:t xml:space="preserve">, </w:t>
      </w:r>
      <w:r w:rsidRPr="00DE2EF7">
        <w:rPr>
          <w:highlight w:val="green"/>
          <w:u w:val="single"/>
        </w:rPr>
        <w:t>it is of</w:t>
      </w:r>
      <w:r w:rsidRPr="00DB568A">
        <w:rPr>
          <w:u w:val="single"/>
        </w:rPr>
        <w:t xml:space="preserve"> </w:t>
      </w:r>
      <w:r w:rsidRPr="00F82E63">
        <w:rPr>
          <w:rStyle w:val="Emphasis"/>
        </w:rPr>
        <w:t xml:space="preserve">paramount </w:t>
      </w:r>
      <w:r w:rsidRPr="00DE2EF7">
        <w:rPr>
          <w:rStyle w:val="Emphasis"/>
          <w:highlight w:val="green"/>
        </w:rPr>
        <w:t>importance</w:t>
      </w:r>
      <w:r w:rsidRPr="00DE2EF7">
        <w:rPr>
          <w:highlight w:val="green"/>
          <w:u w:val="single"/>
        </w:rPr>
        <w:t xml:space="preserve"> to uphold</w:t>
      </w:r>
      <w:r w:rsidRPr="00DB568A">
        <w:rPr>
          <w:u w:val="single"/>
        </w:rPr>
        <w:t xml:space="preserve"> the </w:t>
      </w:r>
      <w:r w:rsidRPr="00DE2EF7">
        <w:rPr>
          <w:rStyle w:val="Emphasis"/>
          <w:highlight w:val="green"/>
        </w:rPr>
        <w:t xml:space="preserve">fundamental </w:t>
      </w:r>
      <w:r w:rsidRPr="00F82E63">
        <w:rPr>
          <w:rStyle w:val="Emphasis"/>
        </w:rPr>
        <w:t>principle</w:t>
      </w:r>
      <w:r w:rsidRPr="00F82E63">
        <w:rPr>
          <w:u w:val="single"/>
        </w:rPr>
        <w:t xml:space="preserve"> </w:t>
      </w:r>
      <w:r w:rsidRPr="00DE2EF7">
        <w:rPr>
          <w:highlight w:val="green"/>
          <w:u w:val="single"/>
        </w:rPr>
        <w:t>and</w:t>
      </w:r>
      <w:r w:rsidRPr="00DB568A">
        <w:rPr>
          <w:u w:val="single"/>
        </w:rPr>
        <w:t xml:space="preserve"> system of </w:t>
      </w:r>
      <w:r w:rsidRPr="00F82E63">
        <w:rPr>
          <w:rStyle w:val="Emphasis"/>
        </w:rPr>
        <w:t>absolute party leadership</w:t>
      </w:r>
      <w:r w:rsidRPr="00DB568A">
        <w:rPr>
          <w:u w:val="single"/>
        </w:rPr>
        <w:t xml:space="preserve"> over the military</w:t>
      </w:r>
      <w:r w:rsidRPr="00F82E63">
        <w:rPr>
          <w:sz w:val="16"/>
        </w:rPr>
        <w:t xml:space="preserve">, </w:t>
      </w:r>
      <w:r w:rsidRPr="00DB568A">
        <w:rPr>
          <w:u w:val="single"/>
        </w:rPr>
        <w:t xml:space="preserve">to ensure that </w:t>
      </w:r>
      <w:r w:rsidRPr="00DE2EF7">
        <w:rPr>
          <w:rStyle w:val="Emphasis"/>
          <w:highlight w:val="green"/>
        </w:rPr>
        <w:t>supreme leadership</w:t>
      </w:r>
      <w:r w:rsidRPr="00DE2EF7">
        <w:rPr>
          <w:highlight w:val="green"/>
          <w:u w:val="single"/>
        </w:rPr>
        <w:t xml:space="preserve"> and </w:t>
      </w:r>
      <w:r w:rsidRPr="00DE2EF7">
        <w:rPr>
          <w:rStyle w:val="Emphasis"/>
          <w:highlight w:val="green"/>
        </w:rPr>
        <w:t>command authority</w:t>
      </w:r>
      <w:r w:rsidRPr="00DB568A">
        <w:rPr>
          <w:u w:val="single"/>
        </w:rPr>
        <w:t xml:space="preserve"> rest with the party </w:t>
      </w:r>
      <w:r w:rsidRPr="00F82E63">
        <w:rPr>
          <w:rStyle w:val="Emphasis"/>
        </w:rPr>
        <w:t>Central Committee</w:t>
      </w:r>
      <w:r w:rsidRPr="00DB568A">
        <w:rPr>
          <w:u w:val="single"/>
        </w:rPr>
        <w:t xml:space="preserve"> and the </w:t>
      </w:r>
      <w:r w:rsidRPr="00F82E63">
        <w:rPr>
          <w:rStyle w:val="Emphasis"/>
        </w:rPr>
        <w:t>Central Military Commission</w:t>
      </w:r>
      <w:r w:rsidRPr="00F82E63">
        <w:rPr>
          <w:sz w:val="16"/>
        </w:rPr>
        <w:t xml:space="preserve"> (CMC), </w:t>
      </w:r>
      <w:r w:rsidRPr="00DB568A">
        <w:rPr>
          <w:u w:val="single"/>
        </w:rPr>
        <w:t xml:space="preserve">and to fully enforce the system of the CMC chairman assuming </w:t>
      </w:r>
      <w:r w:rsidRPr="00F82E63">
        <w:rPr>
          <w:rStyle w:val="Emphasis"/>
        </w:rPr>
        <w:t>overall responsibility</w:t>
      </w:r>
      <w:r w:rsidRPr="00F82E63">
        <w:rPr>
          <w:sz w:val="16"/>
        </w:rPr>
        <w:t>,” the resolution said, adding that “</w:t>
      </w:r>
      <w:r w:rsidRPr="00DB568A">
        <w:rPr>
          <w:u w:val="single"/>
        </w:rPr>
        <w:t xml:space="preserve">setting their sights on this problem, the Central Committee and the CMC have worked vigorously to govern the military with </w:t>
      </w:r>
      <w:r w:rsidRPr="00F82E63">
        <w:rPr>
          <w:rStyle w:val="Emphasis"/>
        </w:rPr>
        <w:t>strict discipline in every respect</w:t>
      </w:r>
      <w:r w:rsidRPr="00F82E63">
        <w:rPr>
          <w:sz w:val="16"/>
        </w:rPr>
        <w:t>.”</w:t>
      </w:r>
    </w:p>
    <w:p w14:paraId="124CDBD8" w14:textId="77777777" w:rsidR="00053196" w:rsidRPr="00DA193B" w:rsidRDefault="00053196" w:rsidP="00053196"/>
    <w:p w14:paraId="299A9914" w14:textId="77777777" w:rsidR="00053196" w:rsidRDefault="00053196" w:rsidP="00053196">
      <w:pPr>
        <w:pStyle w:val="Heading4"/>
      </w:pPr>
      <w:r>
        <w:lastRenderedPageBreak/>
        <w:t xml:space="preserve">The </w:t>
      </w:r>
      <w:r w:rsidRPr="00F82E63">
        <w:rPr>
          <w:u w:val="single"/>
        </w:rPr>
        <w:t>commercial space sector</w:t>
      </w:r>
      <w:r>
        <w:t xml:space="preserve"> is one of the PLAs </w:t>
      </w:r>
      <w:r w:rsidRPr="00F82E63">
        <w:rPr>
          <w:u w:val="single"/>
        </w:rPr>
        <w:t>central goals</w:t>
      </w:r>
      <w:r>
        <w:t xml:space="preserve"> – the plan is a </w:t>
      </w:r>
      <w:r w:rsidRPr="00F82E63">
        <w:rPr>
          <w:u w:val="single"/>
        </w:rPr>
        <w:t>180</w:t>
      </w:r>
      <w:r>
        <w:t>.</w:t>
      </w:r>
    </w:p>
    <w:p w14:paraId="2AEF632B" w14:textId="77777777" w:rsidR="00053196" w:rsidRPr="00DC1444" w:rsidRDefault="00053196" w:rsidP="00053196">
      <w:r w:rsidRPr="00DC1444">
        <w:rPr>
          <w:rStyle w:val="Style13ptBold"/>
        </w:rPr>
        <w:t>Bartholomew &amp; Cleveland 19</w:t>
      </w:r>
      <w:r>
        <w:t xml:space="preserve"> – Carolyn and Robin, 4/25/19, Chairmen and Vice Chairmen. Section is written from Michael A. McDevitt, US Congressperson, [“</w:t>
      </w:r>
      <w:r w:rsidRPr="00DC1444">
        <w:t>HEARING ON CHINA IN SPACE: A STRATEGIC COMPETITION?</w:t>
      </w:r>
      <w:r>
        <w:t xml:space="preserve">,” </w:t>
      </w:r>
      <w:hyperlink r:id="rId23" w:history="1">
        <w:r w:rsidRPr="008E3DAC">
          <w:rPr>
            <w:rStyle w:val="Hyperlink"/>
          </w:rPr>
          <w:t>https://www.uscc.gov/sites/default/files/transcripts/April%2025%2C%202019%20Hearing%20Transcript%20%282%29.pdf</w:t>
        </w:r>
      </w:hyperlink>
      <w:r>
        <w:t>] Justin</w:t>
      </w:r>
    </w:p>
    <w:p w14:paraId="3CBC265D" w14:textId="77777777" w:rsidR="00053196" w:rsidRPr="00DC1444" w:rsidRDefault="00053196" w:rsidP="00053196">
      <w:pPr>
        <w:rPr>
          <w:sz w:val="24"/>
          <w:u w:val="single"/>
        </w:rPr>
      </w:pPr>
      <w:r w:rsidRPr="00DC1444">
        <w:rPr>
          <w:sz w:val="16"/>
        </w:rPr>
        <w:t xml:space="preserve">As the Chairman said, </w:t>
      </w:r>
      <w:r w:rsidRPr="00DE2EF7">
        <w:rPr>
          <w:highlight w:val="green"/>
          <w:u w:val="single"/>
        </w:rPr>
        <w:t xml:space="preserve">China </w:t>
      </w:r>
      <w:r w:rsidRPr="00DC1444">
        <w:rPr>
          <w:u w:val="single"/>
        </w:rPr>
        <w:t xml:space="preserve">is </w:t>
      </w:r>
      <w:r w:rsidRPr="00DC1444">
        <w:rPr>
          <w:rStyle w:val="Emphasis"/>
        </w:rPr>
        <w:t>determined</w:t>
      </w:r>
      <w:r w:rsidRPr="00DC1444">
        <w:rPr>
          <w:u w:val="single"/>
        </w:rPr>
        <w:t xml:space="preserve"> to </w:t>
      </w:r>
      <w:r w:rsidRPr="00DE2EF7">
        <w:rPr>
          <w:highlight w:val="green"/>
          <w:u w:val="single"/>
        </w:rPr>
        <w:t>become a</w:t>
      </w:r>
      <w:r w:rsidRPr="00DC1444">
        <w:rPr>
          <w:u w:val="single"/>
        </w:rPr>
        <w:t xml:space="preserve"> </w:t>
      </w:r>
      <w:r w:rsidRPr="00DC1444">
        <w:rPr>
          <w:rStyle w:val="Emphasis"/>
        </w:rPr>
        <w:t xml:space="preserve">leading </w:t>
      </w:r>
      <w:r w:rsidRPr="00DE2EF7">
        <w:rPr>
          <w:rStyle w:val="Emphasis"/>
          <w:highlight w:val="green"/>
        </w:rPr>
        <w:t>space power</w:t>
      </w:r>
      <w:r w:rsidRPr="00DE2EF7">
        <w:rPr>
          <w:highlight w:val="green"/>
          <w:u w:val="single"/>
        </w:rPr>
        <w:t>, which requires</w:t>
      </w:r>
      <w:r w:rsidRPr="00DC1444">
        <w:rPr>
          <w:u w:val="single"/>
        </w:rPr>
        <w:t xml:space="preserve"> continuing to </w:t>
      </w:r>
      <w:r w:rsidRPr="00DC1444">
        <w:rPr>
          <w:rStyle w:val="Emphasis"/>
        </w:rPr>
        <w:t xml:space="preserve">boost its </w:t>
      </w:r>
      <w:r w:rsidRPr="00DE2EF7">
        <w:rPr>
          <w:rStyle w:val="Emphasis"/>
          <w:highlight w:val="green"/>
        </w:rPr>
        <w:t>innovation</w:t>
      </w:r>
      <w:r w:rsidRPr="00DC1444">
        <w:rPr>
          <w:rStyle w:val="Emphasis"/>
        </w:rPr>
        <w:t xml:space="preserve"> capabilities</w:t>
      </w:r>
      <w:r w:rsidRPr="00DC1444">
        <w:rPr>
          <w:u w:val="single"/>
        </w:rPr>
        <w:t xml:space="preserve">, both </w:t>
      </w:r>
      <w:r w:rsidRPr="00DE2EF7">
        <w:rPr>
          <w:highlight w:val="green"/>
          <w:u w:val="single"/>
        </w:rPr>
        <w:t xml:space="preserve">in its </w:t>
      </w:r>
      <w:r w:rsidRPr="00DE2EF7">
        <w:rPr>
          <w:rStyle w:val="Emphasis"/>
          <w:highlight w:val="green"/>
        </w:rPr>
        <w:t>civilian</w:t>
      </w:r>
      <w:r w:rsidRPr="00DC1444">
        <w:rPr>
          <w:u w:val="single"/>
        </w:rPr>
        <w:t xml:space="preserve"> and </w:t>
      </w:r>
      <w:r w:rsidRPr="00DC1444">
        <w:rPr>
          <w:rStyle w:val="Emphasis"/>
        </w:rPr>
        <w:t>military</w:t>
      </w:r>
      <w:r w:rsidRPr="00DC1444">
        <w:rPr>
          <w:u w:val="single"/>
        </w:rPr>
        <w:t xml:space="preserve"> </w:t>
      </w:r>
      <w:r w:rsidRPr="00DE2EF7">
        <w:rPr>
          <w:rStyle w:val="Emphasis"/>
          <w:highlight w:val="green"/>
        </w:rPr>
        <w:t>sector</w:t>
      </w:r>
      <w:r w:rsidRPr="00DC1444">
        <w:rPr>
          <w:rStyle w:val="Emphasis"/>
        </w:rPr>
        <w:t>s</w:t>
      </w:r>
      <w:r w:rsidRPr="00DC1444">
        <w:rPr>
          <w:sz w:val="16"/>
        </w:rPr>
        <w:t xml:space="preserve">. </w:t>
      </w:r>
      <w:r w:rsidRPr="00DE2EF7">
        <w:rPr>
          <w:highlight w:val="green"/>
          <w:u w:val="single"/>
        </w:rPr>
        <w:t xml:space="preserve">The </w:t>
      </w:r>
      <w:r w:rsidRPr="00DE2EF7">
        <w:rPr>
          <w:rStyle w:val="Emphasis"/>
          <w:highlight w:val="green"/>
        </w:rPr>
        <w:t>P</w:t>
      </w:r>
      <w:r w:rsidRPr="00DC1444">
        <w:rPr>
          <w:rStyle w:val="Emphasis"/>
        </w:rPr>
        <w:t>eople’s</w:t>
      </w:r>
      <w:r w:rsidRPr="00DC1444">
        <w:rPr>
          <w:u w:val="single"/>
        </w:rPr>
        <w:t xml:space="preserve"> </w:t>
      </w:r>
      <w:r w:rsidRPr="00DE2EF7">
        <w:rPr>
          <w:rStyle w:val="Emphasis"/>
          <w:highlight w:val="green"/>
        </w:rPr>
        <w:t>L</w:t>
      </w:r>
      <w:r w:rsidRPr="00DC1444">
        <w:rPr>
          <w:rStyle w:val="Emphasis"/>
        </w:rPr>
        <w:t>iberation</w:t>
      </w:r>
      <w:r w:rsidRPr="00DC1444">
        <w:rPr>
          <w:u w:val="single"/>
        </w:rPr>
        <w:t xml:space="preserve"> </w:t>
      </w:r>
      <w:r w:rsidRPr="00DE2EF7">
        <w:rPr>
          <w:rStyle w:val="Emphasis"/>
          <w:highlight w:val="green"/>
        </w:rPr>
        <w:t>A</w:t>
      </w:r>
      <w:r w:rsidRPr="00DC1444">
        <w:rPr>
          <w:rStyle w:val="Emphasis"/>
        </w:rPr>
        <w:t>rmy</w:t>
      </w:r>
      <w:r w:rsidRPr="00DC1444">
        <w:rPr>
          <w:u w:val="single"/>
        </w:rPr>
        <w:t xml:space="preserve"> </w:t>
      </w:r>
      <w:r w:rsidRPr="00DE2EF7">
        <w:rPr>
          <w:highlight w:val="green"/>
          <w:u w:val="single"/>
        </w:rPr>
        <w:t>is</w:t>
      </w:r>
      <w:r w:rsidRPr="00DC1444">
        <w:rPr>
          <w:u w:val="single"/>
        </w:rPr>
        <w:t xml:space="preserve"> </w:t>
      </w:r>
      <w:r w:rsidRPr="00DC1444">
        <w:rPr>
          <w:rStyle w:val="Emphasis"/>
        </w:rPr>
        <w:t xml:space="preserve">closely </w:t>
      </w:r>
      <w:r w:rsidRPr="00DE2EF7">
        <w:rPr>
          <w:rStyle w:val="Emphasis"/>
          <w:highlight w:val="green"/>
        </w:rPr>
        <w:t>involved</w:t>
      </w:r>
      <w:r w:rsidRPr="00DE2EF7">
        <w:rPr>
          <w:highlight w:val="green"/>
          <w:u w:val="single"/>
        </w:rPr>
        <w:t xml:space="preserve"> in</w:t>
      </w:r>
      <w:r w:rsidRPr="00DC1444">
        <w:rPr>
          <w:sz w:val="16"/>
        </w:rPr>
        <w:t xml:space="preserve"> most if not </w:t>
      </w:r>
      <w:r w:rsidRPr="00DE2EF7">
        <w:rPr>
          <w:rStyle w:val="Emphasis"/>
          <w:sz w:val="24"/>
          <w:highlight w:val="green"/>
        </w:rPr>
        <w:t>every aspect</w:t>
      </w:r>
      <w:r w:rsidRPr="00DE2EF7">
        <w:rPr>
          <w:sz w:val="24"/>
          <w:highlight w:val="green"/>
          <w:u w:val="single"/>
        </w:rPr>
        <w:t xml:space="preserve"> </w:t>
      </w:r>
      <w:r w:rsidRPr="00DE2EF7">
        <w:rPr>
          <w:highlight w:val="green"/>
          <w:u w:val="single"/>
        </w:rPr>
        <w:t xml:space="preserve">of China’s </w:t>
      </w:r>
      <w:r w:rsidRPr="00DC1444">
        <w:rPr>
          <w:rStyle w:val="Emphasis"/>
        </w:rPr>
        <w:t xml:space="preserve">space </w:t>
      </w:r>
      <w:r w:rsidRPr="00DE2EF7">
        <w:rPr>
          <w:rStyle w:val="Emphasis"/>
          <w:highlight w:val="green"/>
        </w:rPr>
        <w:t>program</w:t>
      </w:r>
      <w:r w:rsidRPr="00DC1444">
        <w:rPr>
          <w:sz w:val="16"/>
        </w:rPr>
        <w:t xml:space="preserve">, from helping formulate and execute national space goals to overseeing China’s human spaceflight program. </w:t>
      </w:r>
      <w:r w:rsidRPr="00DC1444">
        <w:rPr>
          <w:rStyle w:val="Emphasis"/>
        </w:rPr>
        <w:t>Coverage</w:t>
      </w:r>
      <w:r w:rsidRPr="00DC1444">
        <w:rPr>
          <w:u w:val="single"/>
        </w:rPr>
        <w:t xml:space="preserve"> of China’s space program must treat </w:t>
      </w:r>
      <w:r w:rsidRPr="00DC1444">
        <w:rPr>
          <w:rStyle w:val="Emphasis"/>
        </w:rPr>
        <w:t>seriously</w:t>
      </w:r>
      <w:r w:rsidRPr="00DC1444">
        <w:rPr>
          <w:u w:val="single"/>
        </w:rPr>
        <w:t xml:space="preserve"> the </w:t>
      </w:r>
      <w:r w:rsidRPr="00DC1444">
        <w:rPr>
          <w:rStyle w:val="Emphasis"/>
        </w:rPr>
        <w:t>implications</w:t>
      </w:r>
      <w:r w:rsidRPr="00DC1444">
        <w:rPr>
          <w:u w:val="single"/>
        </w:rPr>
        <w:t xml:space="preserve"> of the reality that in many cases the </w:t>
      </w:r>
      <w:r w:rsidRPr="00DE2EF7">
        <w:rPr>
          <w:rStyle w:val="Emphasis"/>
          <w:highlight w:val="green"/>
        </w:rPr>
        <w:t>boundaries</w:t>
      </w:r>
      <w:r w:rsidRPr="00DE2EF7">
        <w:rPr>
          <w:highlight w:val="green"/>
          <w:u w:val="single"/>
        </w:rPr>
        <w:t xml:space="preserve"> between the </w:t>
      </w:r>
      <w:r w:rsidRPr="00DE2EF7">
        <w:rPr>
          <w:rStyle w:val="Emphasis"/>
          <w:highlight w:val="green"/>
        </w:rPr>
        <w:t>military and civil</w:t>
      </w:r>
      <w:r w:rsidRPr="00DC1444">
        <w:rPr>
          <w:u w:val="single"/>
        </w:rPr>
        <w:t xml:space="preserve"> </w:t>
      </w:r>
      <w:r w:rsidRPr="00DC1444">
        <w:rPr>
          <w:rStyle w:val="Emphasis"/>
        </w:rPr>
        <w:t>silos</w:t>
      </w:r>
      <w:r w:rsidRPr="00DC1444">
        <w:rPr>
          <w:u w:val="single"/>
        </w:rPr>
        <w:t xml:space="preserve"> of China’s </w:t>
      </w:r>
      <w:r w:rsidRPr="00DE2EF7">
        <w:rPr>
          <w:rStyle w:val="Emphasis"/>
          <w:highlight w:val="green"/>
        </w:rPr>
        <w:t xml:space="preserve">program are thin, </w:t>
      </w:r>
      <w:r w:rsidRPr="00DE2EF7">
        <w:rPr>
          <w:rStyle w:val="Emphasis"/>
          <w:sz w:val="24"/>
          <w:highlight w:val="green"/>
        </w:rPr>
        <w:t>if they exist</w:t>
      </w:r>
      <w:r w:rsidRPr="00DC1444">
        <w:rPr>
          <w:rStyle w:val="Emphasis"/>
          <w:sz w:val="24"/>
        </w:rPr>
        <w:t xml:space="preserve"> at all.</w:t>
      </w:r>
      <w:r w:rsidRPr="00DC1444">
        <w:rPr>
          <w:sz w:val="24"/>
          <w:u w:val="single"/>
        </w:rPr>
        <w:t xml:space="preserve"> </w:t>
      </w:r>
    </w:p>
    <w:p w14:paraId="19188B0A" w14:textId="77777777" w:rsidR="00053196" w:rsidRPr="00DC1444" w:rsidRDefault="00053196" w:rsidP="00053196">
      <w:pPr>
        <w:rPr>
          <w:sz w:val="16"/>
        </w:rPr>
      </w:pPr>
      <w:r w:rsidRPr="00DC1444">
        <w:rPr>
          <w:u w:val="single"/>
        </w:rPr>
        <w:t xml:space="preserve">Our second panel today will address the </w:t>
      </w:r>
      <w:r w:rsidRPr="00DC1444">
        <w:rPr>
          <w:rStyle w:val="Emphasis"/>
        </w:rPr>
        <w:t>application</w:t>
      </w:r>
      <w:r w:rsidRPr="00DC1444">
        <w:rPr>
          <w:u w:val="single"/>
        </w:rPr>
        <w:t xml:space="preserve"> of what China calls its </w:t>
      </w:r>
      <w:r w:rsidRPr="00DE2EF7">
        <w:rPr>
          <w:highlight w:val="green"/>
          <w:u w:val="single"/>
        </w:rPr>
        <w:t>“</w:t>
      </w:r>
      <w:r w:rsidRPr="00DE2EF7">
        <w:rPr>
          <w:rStyle w:val="Emphasis"/>
          <w:highlight w:val="green"/>
        </w:rPr>
        <w:t>military-civil fusion</w:t>
      </w:r>
      <w:r w:rsidRPr="00DE2EF7">
        <w:rPr>
          <w:highlight w:val="green"/>
          <w:u w:val="single"/>
        </w:rPr>
        <w:t xml:space="preserve">” </w:t>
      </w:r>
      <w:r w:rsidRPr="00DC1444">
        <w:rPr>
          <w:u w:val="single"/>
        </w:rPr>
        <w:t xml:space="preserve">strategy to its </w:t>
      </w:r>
      <w:r w:rsidRPr="00DC1444">
        <w:rPr>
          <w:rStyle w:val="Emphasis"/>
        </w:rPr>
        <w:t>space sector</w:t>
      </w:r>
      <w:r w:rsidRPr="00DC1444">
        <w:rPr>
          <w:sz w:val="16"/>
        </w:rPr>
        <w:t xml:space="preserve">. </w:t>
      </w:r>
      <w:r w:rsidRPr="00DC1444">
        <w:rPr>
          <w:rStyle w:val="Emphasis"/>
        </w:rPr>
        <w:t>Military-civil fusion</w:t>
      </w:r>
      <w:r w:rsidRPr="00DC1444">
        <w:rPr>
          <w:u w:val="single"/>
        </w:rPr>
        <w:t xml:space="preserve">, a strategic concept designed to </w:t>
      </w:r>
      <w:r w:rsidRPr="00DE2EF7">
        <w:rPr>
          <w:rStyle w:val="Emphasis"/>
          <w:highlight w:val="green"/>
        </w:rPr>
        <w:t xml:space="preserve">harness civilian </w:t>
      </w:r>
      <w:r w:rsidRPr="00DC1444">
        <w:rPr>
          <w:rStyle w:val="Emphasis"/>
        </w:rPr>
        <w:t xml:space="preserve">sector </w:t>
      </w:r>
      <w:r w:rsidRPr="00DE2EF7">
        <w:rPr>
          <w:rStyle w:val="Emphasis"/>
          <w:highlight w:val="green"/>
        </w:rPr>
        <w:t>innovation</w:t>
      </w:r>
      <w:r w:rsidRPr="00DE2EF7">
        <w:rPr>
          <w:highlight w:val="green"/>
          <w:u w:val="single"/>
        </w:rPr>
        <w:t xml:space="preserve"> to </w:t>
      </w:r>
      <w:r w:rsidRPr="00DE2EF7">
        <w:rPr>
          <w:rStyle w:val="Emphasis"/>
          <w:highlight w:val="green"/>
        </w:rPr>
        <w:t>power</w:t>
      </w:r>
      <w:r w:rsidRPr="00DC1444">
        <w:rPr>
          <w:rStyle w:val="Emphasis"/>
        </w:rPr>
        <w:t xml:space="preserve"> China’s military and technological </w:t>
      </w:r>
      <w:r w:rsidRPr="00DE2EF7">
        <w:rPr>
          <w:rStyle w:val="Emphasis"/>
          <w:highlight w:val="green"/>
        </w:rPr>
        <w:t>modernization</w:t>
      </w:r>
      <w:r w:rsidRPr="00DE2EF7">
        <w:rPr>
          <w:highlight w:val="green"/>
          <w:u w:val="single"/>
        </w:rPr>
        <w:t xml:space="preserve"> with the goal of </w:t>
      </w:r>
      <w:r w:rsidRPr="00DE2EF7">
        <w:rPr>
          <w:rStyle w:val="Emphasis"/>
          <w:highlight w:val="green"/>
        </w:rPr>
        <w:t>leapfrogging the U</w:t>
      </w:r>
      <w:r w:rsidRPr="00DC1444">
        <w:rPr>
          <w:rStyle w:val="Emphasis"/>
        </w:rPr>
        <w:t xml:space="preserve">nited </w:t>
      </w:r>
      <w:r w:rsidRPr="00DE2EF7">
        <w:rPr>
          <w:rStyle w:val="Emphasis"/>
          <w:highlight w:val="green"/>
        </w:rPr>
        <w:t>S</w:t>
      </w:r>
      <w:r w:rsidRPr="00DC1444">
        <w:rPr>
          <w:rStyle w:val="Emphasis"/>
        </w:rPr>
        <w:t>tates</w:t>
      </w:r>
      <w:r w:rsidRPr="00DC1444">
        <w:rPr>
          <w:u w:val="single"/>
        </w:rPr>
        <w:t xml:space="preserve"> and becoming a technological powerhouse. </w:t>
      </w:r>
      <w:r w:rsidRPr="00DE2EF7">
        <w:rPr>
          <w:highlight w:val="green"/>
          <w:u w:val="single"/>
        </w:rPr>
        <w:t xml:space="preserve">Space </w:t>
      </w:r>
      <w:r w:rsidRPr="00DC1444">
        <w:rPr>
          <w:u w:val="single"/>
        </w:rPr>
        <w:t xml:space="preserve">has been </w:t>
      </w:r>
      <w:r w:rsidRPr="00DC1444">
        <w:rPr>
          <w:rStyle w:val="Emphasis"/>
        </w:rPr>
        <w:t>designated</w:t>
      </w:r>
      <w:r w:rsidRPr="00DC1444">
        <w:rPr>
          <w:u w:val="single"/>
        </w:rPr>
        <w:t xml:space="preserve"> as an </w:t>
      </w:r>
      <w:r w:rsidRPr="00DE2EF7">
        <w:rPr>
          <w:rStyle w:val="Emphasis"/>
          <w:highlight w:val="green"/>
        </w:rPr>
        <w:t>especially important</w:t>
      </w:r>
      <w:r w:rsidRPr="00DE2EF7">
        <w:rPr>
          <w:highlight w:val="green"/>
          <w:u w:val="single"/>
        </w:rPr>
        <w:t xml:space="preserve"> sector</w:t>
      </w:r>
      <w:r w:rsidRPr="00DC1444">
        <w:rPr>
          <w:u w:val="single"/>
        </w:rPr>
        <w:t xml:space="preserve"> for military-civil fusion</w:t>
      </w:r>
      <w:r w:rsidRPr="00DC1444">
        <w:rPr>
          <w:sz w:val="16"/>
        </w:rPr>
        <w:t xml:space="preserve">, </w:t>
      </w:r>
      <w:r w:rsidRPr="00DC1444">
        <w:rPr>
          <w:u w:val="single"/>
        </w:rPr>
        <w:t xml:space="preserve">and the </w:t>
      </w:r>
      <w:r w:rsidRPr="00DC1444">
        <w:rPr>
          <w:rStyle w:val="Emphasis"/>
        </w:rPr>
        <w:t>impacts</w:t>
      </w:r>
      <w:r w:rsidRPr="00DC1444">
        <w:rPr>
          <w:u w:val="single"/>
        </w:rPr>
        <w:t xml:space="preserve"> of this campaign on </w:t>
      </w:r>
      <w:r w:rsidRPr="00DE2EF7">
        <w:rPr>
          <w:rStyle w:val="Emphasis"/>
          <w:highlight w:val="green"/>
        </w:rPr>
        <w:t>China’s</w:t>
      </w:r>
      <w:r w:rsidRPr="00DC1444">
        <w:rPr>
          <w:rStyle w:val="Emphasis"/>
        </w:rPr>
        <w:t xml:space="preserve"> burgeoning </w:t>
      </w:r>
      <w:r w:rsidRPr="00DE2EF7">
        <w:rPr>
          <w:rStyle w:val="Emphasis"/>
          <w:highlight w:val="green"/>
        </w:rPr>
        <w:t>commercial space sector</w:t>
      </w:r>
      <w:r w:rsidRPr="00DC1444">
        <w:rPr>
          <w:sz w:val="16"/>
        </w:rPr>
        <w:t>—</w:t>
      </w:r>
      <w:r w:rsidRPr="00DC1444">
        <w:rPr>
          <w:u w:val="single"/>
        </w:rPr>
        <w:t xml:space="preserve">itself a recipient of </w:t>
      </w:r>
      <w:r w:rsidRPr="00DC1444">
        <w:rPr>
          <w:rStyle w:val="Emphasis"/>
        </w:rPr>
        <w:t>generous government support</w:t>
      </w:r>
      <w:r w:rsidRPr="00DC1444">
        <w:rPr>
          <w:u w:val="single"/>
        </w:rPr>
        <w:t xml:space="preserve"> and </w:t>
      </w:r>
      <w:r w:rsidRPr="00DC1444">
        <w:rPr>
          <w:rStyle w:val="Emphasis"/>
        </w:rPr>
        <w:t>protection</w:t>
      </w:r>
      <w:r w:rsidRPr="00DC1444">
        <w:rPr>
          <w:sz w:val="16"/>
        </w:rPr>
        <w:t>—</w:t>
      </w:r>
      <w:r w:rsidRPr="00DE2EF7">
        <w:rPr>
          <w:highlight w:val="green"/>
          <w:u w:val="single"/>
        </w:rPr>
        <w:t xml:space="preserve">will be </w:t>
      </w:r>
      <w:r w:rsidRPr="00DE2EF7">
        <w:rPr>
          <w:rStyle w:val="Emphasis"/>
          <w:highlight w:val="green"/>
        </w:rPr>
        <w:t>crucial</w:t>
      </w:r>
      <w:r w:rsidRPr="00DE2EF7">
        <w:rPr>
          <w:highlight w:val="green"/>
          <w:u w:val="single"/>
        </w:rPr>
        <w:t xml:space="preserve"> as</w:t>
      </w:r>
      <w:r w:rsidRPr="00DC1444">
        <w:rPr>
          <w:u w:val="single"/>
        </w:rPr>
        <w:t xml:space="preserve"> Chinese </w:t>
      </w:r>
      <w:r w:rsidRPr="00DE2EF7">
        <w:rPr>
          <w:highlight w:val="green"/>
          <w:u w:val="single"/>
        </w:rPr>
        <w:t>companies</w:t>
      </w:r>
      <w:r w:rsidRPr="00DC1444">
        <w:rPr>
          <w:u w:val="single"/>
        </w:rPr>
        <w:t xml:space="preserve"> increasingly seek to </w:t>
      </w:r>
      <w:r w:rsidRPr="00DE2EF7">
        <w:rPr>
          <w:rStyle w:val="Emphasis"/>
          <w:highlight w:val="green"/>
        </w:rPr>
        <w:t xml:space="preserve">compete in </w:t>
      </w:r>
      <w:r w:rsidRPr="00DC1444">
        <w:rPr>
          <w:rStyle w:val="Emphasis"/>
        </w:rPr>
        <w:t xml:space="preserve">the </w:t>
      </w:r>
      <w:r w:rsidRPr="00DE2EF7">
        <w:rPr>
          <w:rStyle w:val="Emphasis"/>
          <w:highlight w:val="green"/>
        </w:rPr>
        <w:t>international market</w:t>
      </w:r>
      <w:r w:rsidRPr="00DC1444">
        <w:rPr>
          <w:rStyle w:val="Emphasis"/>
        </w:rPr>
        <w:t>place</w:t>
      </w:r>
      <w:r w:rsidRPr="00DC1444">
        <w:rPr>
          <w:sz w:val="16"/>
        </w:rPr>
        <w:t>. Military-civil fusion is especially worthy of attention due to its continued reliance on technology transfer, by hook or by crook, to fuel China’s industrial and military growth.</w:t>
      </w:r>
    </w:p>
    <w:p w14:paraId="5D9ABC86" w14:textId="77777777" w:rsidR="00053196" w:rsidRDefault="00053196" w:rsidP="00053196">
      <w:pPr>
        <w:rPr>
          <w:sz w:val="16"/>
        </w:rPr>
      </w:pPr>
      <w:r w:rsidRPr="00DC1444">
        <w:rPr>
          <w:sz w:val="16"/>
        </w:rPr>
        <w:t>Our third and final panel today will examine China’s military space and counterspace activities. Since its direct-ascent kinetic antisatellite test in 2007, which was responsible for a large amount of all space debris currently in Earth’s orbit, China has continued to invest in a variety of offensive antisatellite capabilities. Indeed, China’s counterspace arsenal contains many options: earlier this month, Acting Secretary of Defense Patrick Shanahan said China “has exercised and continues to develop” jamming capabilities; is deploying directed-energy counterspace weapons; has deployed an operational ground-based antisatellite missile system; and is prepared to use cyberattacks against U.S. space systems.</w:t>
      </w:r>
    </w:p>
    <w:p w14:paraId="143F3BDF" w14:textId="77777777" w:rsidR="00053196" w:rsidRDefault="00053196" w:rsidP="00053196">
      <w:pPr>
        <w:rPr>
          <w:sz w:val="16"/>
        </w:rPr>
      </w:pPr>
    </w:p>
    <w:p w14:paraId="58E88FA9" w14:textId="77777777" w:rsidR="00053196" w:rsidRDefault="00053196" w:rsidP="00053196">
      <w:pPr>
        <w:pStyle w:val="Heading4"/>
      </w:pPr>
      <w:r>
        <w:t xml:space="preserve">That triggers </w:t>
      </w:r>
      <w:r w:rsidRPr="00DE2EF7">
        <w:rPr>
          <w:u w:val="single"/>
        </w:rPr>
        <w:t>backlash</w:t>
      </w:r>
      <w:r>
        <w:t xml:space="preserve"> – they don’t support </w:t>
      </w:r>
      <w:r w:rsidRPr="00F82E63">
        <w:rPr>
          <w:u w:val="single"/>
        </w:rPr>
        <w:t>restrictions</w:t>
      </w:r>
      <w:r>
        <w:t xml:space="preserve"> on the </w:t>
      </w:r>
      <w:r w:rsidRPr="00F82E63">
        <w:rPr>
          <w:u w:val="single"/>
        </w:rPr>
        <w:t>space sector</w:t>
      </w:r>
      <w:r>
        <w:t xml:space="preserve"> and will do </w:t>
      </w:r>
      <w:r w:rsidRPr="005F4DD3">
        <w:rPr>
          <w:u w:val="single"/>
        </w:rPr>
        <w:t>everything</w:t>
      </w:r>
      <w:r>
        <w:t xml:space="preserve"> to convince leaders </w:t>
      </w:r>
      <w:r w:rsidRPr="005F4DD3">
        <w:rPr>
          <w:u w:val="single"/>
        </w:rPr>
        <w:t>not to do the plan</w:t>
      </w:r>
      <w:r>
        <w:t>.</w:t>
      </w:r>
    </w:p>
    <w:p w14:paraId="6CDC2254" w14:textId="77777777" w:rsidR="00053196" w:rsidRPr="00DB1082" w:rsidRDefault="00053196" w:rsidP="00053196">
      <w:r>
        <w:rPr>
          <w:rStyle w:val="Style13ptBold"/>
        </w:rPr>
        <w:t xml:space="preserve">Cheng 14 </w:t>
      </w:r>
      <w:r>
        <w:t>[</w:t>
      </w:r>
      <w:r w:rsidRPr="00DB1082">
        <w:t>Dean Cheng, Senior Research Fellow in the Asia Studies Center at the Heritage Foundation, Former Senior Analyst at the China Studies Division of the Center for Naval Analyses, Former Senior Analyst with Science Applications International Corporation, “Prospects for U.S.-China Space Cooperation”, Testimony before the Committee on Commerce, Science, and Transportation, United States Senate, 4/9/2014, https://www.heritage.org/testimony/prospects-us-china-space-cooperation</w:t>
      </w:r>
      <w:r>
        <w:t>]</w:t>
      </w:r>
    </w:p>
    <w:p w14:paraId="541DEBD9" w14:textId="77777777" w:rsidR="00053196" w:rsidRPr="00F82E63" w:rsidRDefault="00053196" w:rsidP="00053196">
      <w:pPr>
        <w:rPr>
          <w:sz w:val="16"/>
        </w:rPr>
      </w:pPr>
      <w:r w:rsidRPr="00F82E63">
        <w:rPr>
          <w:rStyle w:val="StyleUnderline"/>
        </w:rPr>
        <w:t xml:space="preserve">At the same time, </w:t>
      </w:r>
      <w:r w:rsidRPr="00DE2EF7">
        <w:rPr>
          <w:rStyle w:val="StyleUnderline"/>
          <w:highlight w:val="green"/>
        </w:rPr>
        <w:t>space</w:t>
      </w:r>
      <w:r w:rsidRPr="00F82E63">
        <w:rPr>
          <w:rStyle w:val="StyleUnderline"/>
        </w:rPr>
        <w:t xml:space="preserve"> is now a sector that </w:t>
      </w:r>
      <w:r w:rsidRPr="00DE2EF7">
        <w:rPr>
          <w:rStyle w:val="StyleUnderline"/>
          <w:highlight w:val="green"/>
        </w:rPr>
        <w:t xml:space="preserve">enjoys </w:t>
      </w:r>
      <w:r w:rsidRPr="00DE2EF7">
        <w:rPr>
          <w:rStyle w:val="Emphasis"/>
          <w:highlight w:val="green"/>
        </w:rPr>
        <w:t>significant</w:t>
      </w:r>
      <w:r w:rsidRPr="00F82E63">
        <w:rPr>
          <w:rStyle w:val="Emphasis"/>
        </w:rPr>
        <w:t xml:space="preserve"> political </w:t>
      </w:r>
      <w:r w:rsidRPr="00DE2EF7">
        <w:rPr>
          <w:rStyle w:val="Emphasis"/>
          <w:highlight w:val="green"/>
        </w:rPr>
        <w:t>support</w:t>
      </w:r>
      <w:r w:rsidRPr="00DE2EF7">
        <w:rPr>
          <w:rStyle w:val="StyleUnderline"/>
          <w:highlight w:val="green"/>
        </w:rPr>
        <w:t xml:space="preserve"> </w:t>
      </w:r>
      <w:r w:rsidRPr="00F82E63">
        <w:rPr>
          <w:rStyle w:val="StyleUnderline"/>
        </w:rPr>
        <w:t>within the Chinese political system</w:t>
      </w:r>
      <w:r w:rsidRPr="00F82E63">
        <w:rPr>
          <w:sz w:val="16"/>
        </w:rPr>
        <w:t xml:space="preserve">. Based on their writings, </w:t>
      </w:r>
      <w:r w:rsidRPr="00DE2EF7">
        <w:rPr>
          <w:rStyle w:val="StyleUnderline"/>
          <w:highlight w:val="green"/>
        </w:rPr>
        <w:t>the PLA is</w:t>
      </w:r>
      <w:r w:rsidRPr="00F82E63">
        <w:rPr>
          <w:rStyle w:val="StyleUnderline"/>
        </w:rPr>
        <w:t xml:space="preserve"> </w:t>
      </w:r>
      <w:r w:rsidRPr="00F82E63">
        <w:rPr>
          <w:rStyle w:val="Emphasis"/>
        </w:rPr>
        <w:t xml:space="preserve">clearly </w:t>
      </w:r>
      <w:r w:rsidRPr="00DE2EF7">
        <w:rPr>
          <w:rStyle w:val="Emphasis"/>
          <w:highlight w:val="green"/>
        </w:rPr>
        <w:t>intent</w:t>
      </w:r>
      <w:r w:rsidRPr="00DE2EF7">
        <w:rPr>
          <w:rStyle w:val="StyleUnderline"/>
          <w:highlight w:val="green"/>
        </w:rPr>
        <w:t xml:space="preserve"> upon</w:t>
      </w:r>
      <w:r w:rsidRPr="00F82E63">
        <w:rPr>
          <w:rStyle w:val="StyleUnderline"/>
        </w:rPr>
        <w:t xml:space="preserve"> developing</w:t>
      </w:r>
      <w:r w:rsidRPr="00F82E63">
        <w:rPr>
          <w:sz w:val="16"/>
        </w:rPr>
        <w:t xml:space="preserve"> the ability to establish “space </w:t>
      </w:r>
      <w:r w:rsidRPr="00DE2EF7">
        <w:rPr>
          <w:rStyle w:val="Emphasis"/>
          <w:highlight w:val="green"/>
        </w:rPr>
        <w:t>dominance</w:t>
      </w:r>
      <w:r w:rsidRPr="00F82E63">
        <w:rPr>
          <w:sz w:val="16"/>
        </w:rPr>
        <w:t xml:space="preserve">,” in order to fight and win “local wars under informationized conditions.”[8] The two SOEs are seen as key parts of the larger military-industrial complex, providing the opportunities to expose a large workforce to such areas as systems engineering and systems integration. It is no accident that China’s commercial airliner development effort tapped the top leadership of China’s aerospace corporations for managerial and design talent.[9] From a bureaucratic perspective, this is a powerful </w:t>
      </w:r>
      <w:r w:rsidRPr="00F82E63">
        <w:rPr>
          <w:sz w:val="16"/>
        </w:rPr>
        <w:lastRenderedPageBreak/>
        <w:t xml:space="preserve">lobby, intent on preserving its interests. </w:t>
      </w:r>
      <w:r w:rsidRPr="00DE2EF7">
        <w:rPr>
          <w:rStyle w:val="StyleUnderline"/>
          <w:highlight w:val="green"/>
        </w:rPr>
        <w:t>China’s space efforts</w:t>
      </w:r>
      <w:r w:rsidRPr="00F82E63">
        <w:rPr>
          <w:rStyle w:val="StyleUnderline"/>
        </w:rPr>
        <w:t xml:space="preserve"> should therefore be </w:t>
      </w:r>
      <w:r w:rsidRPr="00DE2EF7">
        <w:rPr>
          <w:rStyle w:val="StyleUnderline"/>
          <w:highlight w:val="green"/>
        </w:rPr>
        <w:t xml:space="preserve">seen as </w:t>
      </w:r>
      <w:r w:rsidRPr="00DE2EF7">
        <w:rPr>
          <w:rStyle w:val="Emphasis"/>
          <w:highlight w:val="green"/>
        </w:rPr>
        <w:t>political</w:t>
      </w:r>
      <w:r w:rsidRPr="00F82E63">
        <w:rPr>
          <w:rStyle w:val="Emphasis"/>
        </w:rPr>
        <w:t>, as much as military or economic, statements</w:t>
      </w:r>
      <w:r w:rsidRPr="00F82E63">
        <w:rPr>
          <w:rStyle w:val="StyleUnderline"/>
        </w:rPr>
        <w:t xml:space="preserve">, </w:t>
      </w:r>
      <w:r w:rsidRPr="00DE2EF7">
        <w:rPr>
          <w:rStyle w:val="StyleUnderline"/>
          <w:highlight w:val="green"/>
        </w:rPr>
        <w:t>directed at</w:t>
      </w:r>
      <w:r w:rsidRPr="00F82E63">
        <w:rPr>
          <w:sz w:val="16"/>
        </w:rPr>
        <w:t xml:space="preserve"> both </w:t>
      </w:r>
      <w:r w:rsidRPr="00DE2EF7">
        <w:rPr>
          <w:rStyle w:val="Emphasis"/>
          <w:highlight w:val="green"/>
        </w:rPr>
        <w:t>domestic</w:t>
      </w:r>
      <w:r w:rsidRPr="00F82E63">
        <w:rPr>
          <w:rStyle w:val="Emphasis"/>
        </w:rPr>
        <w:t xml:space="preserve"> and foreign </w:t>
      </w:r>
      <w:r w:rsidRPr="00DE2EF7">
        <w:rPr>
          <w:rStyle w:val="Emphasis"/>
          <w:highlight w:val="green"/>
        </w:rPr>
        <w:t>audiences</w:t>
      </w:r>
      <w:r w:rsidRPr="00F82E63">
        <w:rPr>
          <w:sz w:val="16"/>
        </w:rPr>
        <w:t xml:space="preserve">. Insofar as the PRC has scored major achievements in space, these reflect positively on both China’s growing power and respect (internationally) and the CCP’s legitimacy (internally). Efforts at inducing Chinese cooperation in space, then, are likely to be viewed in terms of whether they promote one or both objectives. </w:t>
      </w:r>
      <w:r w:rsidRPr="00F82E63">
        <w:rPr>
          <w:rStyle w:val="StyleUnderline"/>
        </w:rPr>
        <w:t xml:space="preserve">As China has </w:t>
      </w:r>
      <w:r w:rsidRPr="00F82E63">
        <w:rPr>
          <w:rStyle w:val="Emphasis"/>
        </w:rPr>
        <w:t>progressed</w:t>
      </w:r>
      <w:r w:rsidRPr="00F82E63">
        <w:rPr>
          <w:sz w:val="16"/>
        </w:rPr>
        <w:t xml:space="preserve"> to the point of being the world’s second-largest economy (in gross domestic product terms), </w:t>
      </w:r>
      <w:r w:rsidRPr="00DE2EF7">
        <w:rPr>
          <w:rStyle w:val="StyleUnderline"/>
          <w:highlight w:val="green"/>
        </w:rPr>
        <w:t xml:space="preserve">it becomes </w:t>
      </w:r>
      <w:r w:rsidRPr="00DE2EF7">
        <w:rPr>
          <w:rStyle w:val="Emphasis"/>
          <w:highlight w:val="green"/>
        </w:rPr>
        <w:t>less clear</w:t>
      </w:r>
      <w:r w:rsidRPr="00F82E63">
        <w:rPr>
          <w:rStyle w:val="StyleUnderline"/>
        </w:rPr>
        <w:t xml:space="preserve"> as to why </w:t>
      </w:r>
      <w:r w:rsidRPr="00DE2EF7">
        <w:rPr>
          <w:rStyle w:val="StyleUnderline"/>
          <w:highlight w:val="green"/>
        </w:rPr>
        <w:t>China would</w:t>
      </w:r>
      <w:r w:rsidRPr="00F82E63">
        <w:rPr>
          <w:sz w:val="16"/>
        </w:rPr>
        <w:t xml:space="preserve"> necessarily </w:t>
      </w:r>
      <w:r w:rsidRPr="00DE2EF7">
        <w:rPr>
          <w:rStyle w:val="Emphasis"/>
          <w:highlight w:val="green"/>
        </w:rPr>
        <w:t>want</w:t>
      </w:r>
      <w:r w:rsidRPr="00F82E63">
        <w:rPr>
          <w:rStyle w:val="StyleUnderline"/>
        </w:rPr>
        <w:t xml:space="preserve"> to </w:t>
      </w:r>
      <w:r w:rsidRPr="00DE2EF7">
        <w:rPr>
          <w:rStyle w:val="Emphasis"/>
          <w:highlight w:val="green"/>
        </w:rPr>
        <w:t>coop</w:t>
      </w:r>
      <w:r w:rsidRPr="00F82E63">
        <w:rPr>
          <w:rStyle w:val="StyleUnderline"/>
        </w:rPr>
        <w:t>erate with other countries on anything other than its own terms</w:t>
      </w:r>
      <w:r w:rsidRPr="00F82E63">
        <w:rPr>
          <w:sz w:val="16"/>
        </w:rPr>
        <w:t xml:space="preserve">. Prospects for Cooperation </w:t>
      </w:r>
      <w:r w:rsidRPr="00F82E63">
        <w:rPr>
          <w:rStyle w:val="StyleUnderline"/>
        </w:rPr>
        <w:t>Within this context</w:t>
      </w:r>
      <w:r w:rsidRPr="00F82E63">
        <w:rPr>
          <w:sz w:val="16"/>
        </w:rPr>
        <w:t xml:space="preserve">, then, </w:t>
      </w:r>
      <w:r w:rsidRPr="00F82E63">
        <w:rPr>
          <w:rStyle w:val="StyleUnderline"/>
        </w:rPr>
        <w:t xml:space="preserve">the </w:t>
      </w:r>
      <w:r w:rsidRPr="00DE2EF7">
        <w:rPr>
          <w:rStyle w:val="Emphasis"/>
          <w:highlight w:val="green"/>
        </w:rPr>
        <w:t>prospects</w:t>
      </w:r>
      <w:r w:rsidRPr="00DE2EF7">
        <w:rPr>
          <w:rStyle w:val="StyleUnderline"/>
          <w:highlight w:val="green"/>
        </w:rPr>
        <w:t xml:space="preserve"> for</w:t>
      </w:r>
      <w:r w:rsidRPr="00F82E63">
        <w:rPr>
          <w:rStyle w:val="StyleUnderline"/>
        </w:rPr>
        <w:t xml:space="preserve"> meaningful </w:t>
      </w:r>
      <w:r w:rsidRPr="00DE2EF7">
        <w:rPr>
          <w:rStyle w:val="StyleUnderline"/>
          <w:highlight w:val="green"/>
        </w:rPr>
        <w:t>cooperation</w:t>
      </w:r>
      <w:r w:rsidRPr="00F82E63">
        <w:rPr>
          <w:rStyle w:val="StyleUnderline"/>
        </w:rPr>
        <w:t xml:space="preserve"> with the PRC </w:t>
      </w:r>
      <w:r w:rsidRPr="00DE2EF7">
        <w:rPr>
          <w:rStyle w:val="StyleUnderline"/>
          <w:highlight w:val="green"/>
        </w:rPr>
        <w:t>in the area of space would</w:t>
      </w:r>
      <w:r w:rsidRPr="00F82E63">
        <w:rPr>
          <w:rStyle w:val="StyleUnderline"/>
        </w:rPr>
        <w:t xml:space="preserve"> seem to </w:t>
      </w:r>
      <w:r w:rsidRPr="00DE2EF7">
        <w:rPr>
          <w:rStyle w:val="StyleUnderline"/>
          <w:highlight w:val="green"/>
        </w:rPr>
        <w:t xml:space="preserve">be </w:t>
      </w:r>
      <w:r w:rsidRPr="00DE2EF7">
        <w:rPr>
          <w:rStyle w:val="Emphasis"/>
          <w:highlight w:val="green"/>
        </w:rPr>
        <w:t>extremely limited</w:t>
      </w:r>
      <w:r w:rsidRPr="00F82E63">
        <w:rPr>
          <w:rStyle w:val="StyleUnderline"/>
        </w:rPr>
        <w:t>. China’s past experience of major high-technology cooperative ventures (</w:t>
      </w:r>
      <w:r w:rsidRPr="00F82E63">
        <w:rPr>
          <w:rStyle w:val="Emphasis"/>
        </w:rPr>
        <w:t>Sino–Soviet</w:t>
      </w:r>
      <w:r w:rsidRPr="00F82E63">
        <w:rPr>
          <w:rStyle w:val="StyleUnderline"/>
        </w:rPr>
        <w:t xml:space="preserve"> cooperation in the</w:t>
      </w:r>
      <w:r w:rsidRPr="00F82E63">
        <w:rPr>
          <w:sz w:val="16"/>
        </w:rPr>
        <w:t xml:space="preserve"> 19</w:t>
      </w:r>
      <w:r w:rsidRPr="00F82E63">
        <w:rPr>
          <w:rStyle w:val="Emphasis"/>
        </w:rPr>
        <w:t>50s</w:t>
      </w:r>
      <w:r w:rsidRPr="00F82E63">
        <w:rPr>
          <w:rStyle w:val="StyleUnderline"/>
        </w:rPr>
        <w:t>, U.S.–China cooperation in the</w:t>
      </w:r>
      <w:r w:rsidRPr="00F82E63">
        <w:rPr>
          <w:sz w:val="16"/>
        </w:rPr>
        <w:t xml:space="preserve"> 19</w:t>
      </w:r>
      <w:r w:rsidRPr="00F82E63">
        <w:rPr>
          <w:rStyle w:val="Emphasis"/>
        </w:rPr>
        <w:t>80s</w:t>
      </w:r>
      <w:r w:rsidRPr="00F82E63">
        <w:rPr>
          <w:rStyle w:val="StyleUnderline"/>
        </w:rPr>
        <w:t xml:space="preserve"> until Tiananmen, and Sino–European space cooperation on</w:t>
      </w:r>
      <w:r w:rsidRPr="00F82E63">
        <w:rPr>
          <w:sz w:val="16"/>
        </w:rPr>
        <w:t xml:space="preserve"> the </w:t>
      </w:r>
      <w:r w:rsidRPr="00F82E63">
        <w:rPr>
          <w:rStyle w:val="Emphasis"/>
        </w:rPr>
        <w:t>Galileo</w:t>
      </w:r>
      <w:r w:rsidRPr="00F82E63">
        <w:rPr>
          <w:rStyle w:val="StyleUnderline"/>
        </w:rPr>
        <w:t xml:space="preserve"> satellite program) is an </w:t>
      </w:r>
      <w:r w:rsidRPr="00F82E63">
        <w:rPr>
          <w:rStyle w:val="Emphasis"/>
        </w:rPr>
        <w:t>unhappy one, at best</w:t>
      </w:r>
      <w:r w:rsidRPr="00F82E63">
        <w:rPr>
          <w:rStyle w:val="StyleUnderline"/>
        </w:rPr>
        <w:t xml:space="preserve">. The failure of the joint Russian–Chinese </w:t>
      </w:r>
      <w:r w:rsidRPr="00F82E63">
        <w:rPr>
          <w:rStyle w:val="Emphasis"/>
        </w:rPr>
        <w:t>Phobos</w:t>
      </w:r>
      <w:r w:rsidRPr="00F82E63">
        <w:rPr>
          <w:rStyle w:val="StyleUnderline"/>
        </w:rPr>
        <w:t xml:space="preserve">–Grunt mission is likely seen </w:t>
      </w:r>
      <w:r w:rsidRPr="00F82E63">
        <w:rPr>
          <w:rStyle w:val="Emphasis"/>
        </w:rPr>
        <w:t>in Beijing</w:t>
      </w:r>
      <w:r w:rsidRPr="00F82E63">
        <w:rPr>
          <w:rStyle w:val="StyleUnderline"/>
        </w:rPr>
        <w:t xml:space="preserve"> as further </w:t>
      </w:r>
      <w:r w:rsidRPr="00F82E63">
        <w:rPr>
          <w:rStyle w:val="Emphasis"/>
        </w:rPr>
        <w:t>evidence</w:t>
      </w:r>
      <w:r w:rsidRPr="00F82E63">
        <w:rPr>
          <w:rStyle w:val="StyleUnderline"/>
        </w:rPr>
        <w:t xml:space="preserve"> that a </w:t>
      </w:r>
      <w:r w:rsidRPr="00DE2EF7">
        <w:rPr>
          <w:rStyle w:val="Emphasis"/>
          <w:highlight w:val="green"/>
        </w:rPr>
        <w:t>“go-it-alone”</w:t>
      </w:r>
      <w:r w:rsidRPr="00F82E63">
        <w:rPr>
          <w:rStyle w:val="Emphasis"/>
        </w:rPr>
        <w:t xml:space="preserve"> approach</w:t>
      </w:r>
      <w:r w:rsidRPr="00F82E63">
        <w:rPr>
          <w:rStyle w:val="StyleUnderline"/>
        </w:rPr>
        <w:t xml:space="preserve"> </w:t>
      </w:r>
      <w:r w:rsidRPr="00DE2EF7">
        <w:rPr>
          <w:rStyle w:val="StyleUnderline"/>
          <w:highlight w:val="green"/>
        </w:rPr>
        <w:t xml:space="preserve">is </w:t>
      </w:r>
      <w:r w:rsidRPr="00DE2EF7">
        <w:rPr>
          <w:rStyle w:val="Emphasis"/>
          <w:highlight w:val="green"/>
        </w:rPr>
        <w:t>preferable</w:t>
      </w:r>
      <w:r w:rsidRPr="00F82E63">
        <w:rPr>
          <w:sz w:val="16"/>
        </w:rPr>
        <w:t xml:space="preserve">. </w:t>
      </w:r>
      <w:r w:rsidRPr="00DE2EF7">
        <w:rPr>
          <w:rStyle w:val="Emphasis"/>
          <w:highlight w:val="green"/>
        </w:rPr>
        <w:t>Nor</w:t>
      </w:r>
      <w:r w:rsidRPr="00DE2EF7">
        <w:rPr>
          <w:rStyle w:val="StyleUnderline"/>
          <w:highlight w:val="green"/>
        </w:rPr>
        <w:t xml:space="preserve"> is</w:t>
      </w:r>
      <w:r w:rsidRPr="00F82E63">
        <w:rPr>
          <w:sz w:val="16"/>
        </w:rPr>
        <w:t xml:space="preserve"> it clear that, bureaucratically, </w:t>
      </w:r>
      <w:r w:rsidRPr="00DE2EF7">
        <w:rPr>
          <w:rStyle w:val="StyleUnderline"/>
          <w:highlight w:val="green"/>
        </w:rPr>
        <w:t>there</w:t>
      </w:r>
      <w:r w:rsidRPr="00F82E63">
        <w:rPr>
          <w:sz w:val="16"/>
        </w:rPr>
        <w:t xml:space="preserve"> is significant </w:t>
      </w:r>
      <w:r w:rsidRPr="00DE2EF7">
        <w:rPr>
          <w:rStyle w:val="Emphasis"/>
          <w:highlight w:val="green"/>
        </w:rPr>
        <w:t>interest</w:t>
      </w:r>
      <w:r w:rsidRPr="00DE2EF7">
        <w:rPr>
          <w:rStyle w:val="StyleUnderline"/>
          <w:highlight w:val="green"/>
        </w:rPr>
        <w:t xml:space="preserve"> from </w:t>
      </w:r>
      <w:r w:rsidRPr="00F82E63">
        <w:rPr>
          <w:rStyle w:val="Emphasis"/>
        </w:rPr>
        <w:t>key players</w:t>
      </w:r>
      <w:r w:rsidRPr="00F82E63">
        <w:rPr>
          <w:rStyle w:val="StyleUnderline"/>
        </w:rPr>
        <w:t xml:space="preserve"> such as </w:t>
      </w:r>
      <w:r w:rsidRPr="00DE2EF7">
        <w:rPr>
          <w:rStyle w:val="Emphasis"/>
          <w:highlight w:val="green"/>
        </w:rPr>
        <w:t>the PLA</w:t>
      </w:r>
      <w:r w:rsidRPr="00F82E63">
        <w:rPr>
          <w:sz w:val="16"/>
        </w:rPr>
        <w:t xml:space="preserve"> or the military industrial complex </w:t>
      </w:r>
      <w:r w:rsidRPr="00DE2EF7">
        <w:rPr>
          <w:rStyle w:val="StyleUnderline"/>
          <w:highlight w:val="green"/>
        </w:rPr>
        <w:t xml:space="preserve">in </w:t>
      </w:r>
      <w:r w:rsidRPr="00F82E63">
        <w:rPr>
          <w:rStyle w:val="Emphasis"/>
        </w:rPr>
        <w:t xml:space="preserve">expanding </w:t>
      </w:r>
      <w:r w:rsidRPr="00DE2EF7">
        <w:rPr>
          <w:rStyle w:val="Emphasis"/>
          <w:highlight w:val="green"/>
        </w:rPr>
        <w:t>coop</w:t>
      </w:r>
      <w:r w:rsidRPr="00F82E63">
        <w:rPr>
          <w:sz w:val="16"/>
        </w:rPr>
        <w:t>eration.[10] Moreover, as long as China’s economy continues to expand, and the top political leadership values space efforts, there is little prospect of a reduction in space expenditures—making international cooperation far less urgent for the PRC than most other spacefaring states. [</w:t>
      </w:r>
      <w:r w:rsidRPr="00DE2EF7">
        <w:rPr>
          <w:rStyle w:val="StyleUnderline"/>
        </w:rPr>
        <w:t>FOOTNOTE</w:t>
      </w:r>
      <w:r w:rsidRPr="00F82E63">
        <w:rPr>
          <w:sz w:val="16"/>
        </w:rPr>
        <w:t>] [10]</w:t>
      </w:r>
      <w:r w:rsidRPr="00F82E63">
        <w:rPr>
          <w:rStyle w:val="StyleUnderline"/>
        </w:rPr>
        <w:t>It is worth noting</w:t>
      </w:r>
      <w:r w:rsidRPr="00F82E63">
        <w:rPr>
          <w:sz w:val="16"/>
        </w:rPr>
        <w:t xml:space="preserve"> here </w:t>
      </w:r>
      <w:r w:rsidRPr="00F82E63">
        <w:rPr>
          <w:rStyle w:val="StyleUnderline"/>
        </w:rPr>
        <w:t xml:space="preserve">that the Chinese </w:t>
      </w:r>
      <w:r w:rsidRPr="00F82E63">
        <w:rPr>
          <w:rStyle w:val="Emphasis"/>
        </w:rPr>
        <w:t>M</w:t>
      </w:r>
      <w:r w:rsidRPr="00F82E63">
        <w:rPr>
          <w:rStyle w:val="StyleUnderline"/>
        </w:rPr>
        <w:t xml:space="preserve">inistry of </w:t>
      </w:r>
      <w:r w:rsidRPr="00F82E63">
        <w:rPr>
          <w:rStyle w:val="Emphasis"/>
        </w:rPr>
        <w:t>F</w:t>
      </w:r>
      <w:r w:rsidRPr="00F82E63">
        <w:rPr>
          <w:rStyle w:val="StyleUnderline"/>
        </w:rPr>
        <w:t xml:space="preserve">oreign </w:t>
      </w:r>
      <w:r w:rsidRPr="00F82E63">
        <w:rPr>
          <w:rStyle w:val="Emphasis"/>
        </w:rPr>
        <w:t>A</w:t>
      </w:r>
      <w:r w:rsidRPr="00F82E63">
        <w:rPr>
          <w:rStyle w:val="StyleUnderline"/>
        </w:rPr>
        <w:t xml:space="preserve">ffairs </w:t>
      </w:r>
      <w:r w:rsidRPr="00F82E63">
        <w:rPr>
          <w:rStyle w:val="Emphasis"/>
        </w:rPr>
        <w:t>is not a part</w:t>
      </w:r>
      <w:r w:rsidRPr="00F82E63">
        <w:rPr>
          <w:rStyle w:val="StyleUnderline"/>
        </w:rPr>
        <w:t xml:space="preserve"> of the CCP Politburo, a </w:t>
      </w:r>
      <w:r w:rsidRPr="00F82E63">
        <w:rPr>
          <w:rStyle w:val="Emphasis"/>
        </w:rPr>
        <w:t>key power center</w:t>
      </w:r>
      <w:r w:rsidRPr="00F82E63">
        <w:rPr>
          <w:rStyle w:val="StyleUnderline"/>
        </w:rPr>
        <w:t xml:space="preserve"> in China. Thus, the voice of the Ministry of Foreign Affairs is </w:t>
      </w:r>
      <w:r w:rsidRPr="00DE2EF7">
        <w:rPr>
          <w:rStyle w:val="Emphasis"/>
          <w:highlight w:val="green"/>
        </w:rPr>
        <w:t>muted</w:t>
      </w:r>
      <w:r w:rsidRPr="00F82E63">
        <w:rPr>
          <w:rStyle w:val="Emphasis"/>
        </w:rPr>
        <w:t>, at best</w:t>
      </w:r>
      <w:r w:rsidRPr="00F82E63">
        <w:rPr>
          <w:rStyle w:val="StyleUnderline"/>
        </w:rPr>
        <w:t xml:space="preserve">, </w:t>
      </w:r>
      <w:r w:rsidRPr="00DE2EF7">
        <w:rPr>
          <w:rStyle w:val="StyleUnderline"/>
          <w:highlight w:val="green"/>
        </w:rPr>
        <w:t>in</w:t>
      </w:r>
      <w:r w:rsidRPr="00F82E63">
        <w:rPr>
          <w:rStyle w:val="StyleUnderline"/>
        </w:rPr>
        <w:t xml:space="preserve"> </w:t>
      </w:r>
      <w:r w:rsidRPr="00F82E63">
        <w:rPr>
          <w:rStyle w:val="Emphasis"/>
        </w:rPr>
        <w:t xml:space="preserve">any </w:t>
      </w:r>
      <w:r w:rsidRPr="00DE2EF7">
        <w:rPr>
          <w:rStyle w:val="Emphasis"/>
          <w:highlight w:val="green"/>
        </w:rPr>
        <w:t>internal debate</w:t>
      </w:r>
      <w:r w:rsidRPr="00F82E63">
        <w:rPr>
          <w:rStyle w:val="StyleUnderline"/>
        </w:rPr>
        <w:t xml:space="preserve"> on policy</w:t>
      </w:r>
      <w:r w:rsidRPr="00F82E63">
        <w:rPr>
          <w:sz w:val="16"/>
        </w:rPr>
        <w:t xml:space="preserve">. [END FOOTNOTE] If </w:t>
      </w:r>
      <w:r w:rsidRPr="00DE2EF7">
        <w:rPr>
          <w:rStyle w:val="StyleUnderline"/>
          <w:highlight w:val="green"/>
        </w:rPr>
        <w:t>there is</w:t>
      </w:r>
      <w:r w:rsidRPr="00F82E63">
        <w:rPr>
          <w:rStyle w:val="StyleUnderline"/>
        </w:rPr>
        <w:t xml:space="preserve"> likely to be </w:t>
      </w:r>
      <w:r w:rsidRPr="00DE2EF7">
        <w:rPr>
          <w:rStyle w:val="Emphasis"/>
          <w:highlight w:val="green"/>
        </w:rPr>
        <w:t>limited enthusiasm</w:t>
      </w:r>
      <w:r w:rsidRPr="00F82E63">
        <w:rPr>
          <w:rStyle w:val="StyleUnderline"/>
        </w:rPr>
        <w:t xml:space="preserve"> for cooperation </w:t>
      </w:r>
      <w:r w:rsidRPr="00DE2EF7">
        <w:rPr>
          <w:rStyle w:val="StyleUnderline"/>
          <w:highlight w:val="green"/>
        </w:rPr>
        <w:t xml:space="preserve">in </w:t>
      </w:r>
      <w:r w:rsidRPr="00DE2EF7">
        <w:rPr>
          <w:rStyle w:val="Emphasis"/>
          <w:highlight w:val="green"/>
        </w:rPr>
        <w:t>Chinese circles</w:t>
      </w:r>
      <w:r w:rsidRPr="00F82E63">
        <w:rPr>
          <w:sz w:val="16"/>
        </w:rPr>
        <w:t>, there should also be skepticism in American ones. China’s space program is arguably one of the most opaque in the world. Even such basic data as China’s annual space expenditures is lacking—with little prospect of Beijing being forthcoming. As important, China’s decision-making processes are little understood, especially in the context of space. Seven years after the Chinese anti-satellite (ASAT) test, exactly which organizations were party to that decision, and why it was undertaken, remains unclear. Consequently, any effort at cooperation would raise questions about the identity of the partners and ultimate beneficiaries—with a real likelihood that the PLA would be one of them.</w:t>
      </w:r>
    </w:p>
    <w:p w14:paraId="1AEDBD13" w14:textId="77777777" w:rsidR="00053196" w:rsidRDefault="00053196" w:rsidP="00053196">
      <w:pPr>
        <w:rPr>
          <w:sz w:val="16"/>
        </w:rPr>
      </w:pPr>
    </w:p>
    <w:p w14:paraId="2D7B4231" w14:textId="77777777" w:rsidR="00053196" w:rsidRPr="00E07E9B" w:rsidRDefault="00053196" w:rsidP="00053196">
      <w:pPr>
        <w:pStyle w:val="Heading4"/>
        <w:rPr>
          <w:u w:val="single"/>
        </w:rPr>
      </w:pPr>
      <w:bookmarkStart w:id="0" w:name="_Hlk92058288"/>
      <w:r w:rsidRPr="00E07E9B">
        <w:t xml:space="preserve">An unhinged PLA triggers </w:t>
      </w:r>
      <w:r w:rsidRPr="00E07E9B">
        <w:rPr>
          <w:u w:val="single"/>
        </w:rPr>
        <w:t>Himalayan war</w:t>
      </w:r>
      <w:r>
        <w:t xml:space="preserve"> – </w:t>
      </w:r>
      <w:r w:rsidRPr="00E07E9B">
        <w:t xml:space="preserve">goes </w:t>
      </w:r>
      <w:r w:rsidRPr="00E07E9B">
        <w:rPr>
          <w:u w:val="single"/>
        </w:rPr>
        <w:t>global</w:t>
      </w:r>
    </w:p>
    <w:p w14:paraId="6CA725CB" w14:textId="77777777" w:rsidR="00053196" w:rsidRPr="00E07E9B" w:rsidRDefault="00053196" w:rsidP="00053196">
      <w:pPr>
        <w:rPr>
          <w:sz w:val="20"/>
          <w:szCs w:val="20"/>
        </w:rPr>
      </w:pPr>
      <w:r>
        <w:rPr>
          <w:rStyle w:val="Style13ptBold"/>
        </w:rPr>
        <w:t xml:space="preserve">Chellaney 17 </w:t>
      </w:r>
      <w:r>
        <w:t>[</w:t>
      </w:r>
      <w:r w:rsidRPr="00DB1082">
        <w:t>Dr. Brahma Chellaney, Professor of Strategic Studies at the Center for Policy Research and Fellow at the Robert Bosch Academy, PhD in International Studies from Jawaharlal Nehru University, “Why the Chinese Military’s Rising Clout Troubles Xi Jinping”, The National, 9/9/2017, https://www.thenational.ae/opinion/why-the-chinese-military-s-rising-clout-troubles-xi-jinping-1.626815?videoId=5754807360001</w:t>
      </w:r>
      <w:r>
        <w:t>]</w:t>
      </w:r>
    </w:p>
    <w:p w14:paraId="6361CE56" w14:textId="77777777" w:rsidR="00053196" w:rsidRPr="00DE2EF7" w:rsidRDefault="00053196" w:rsidP="00053196">
      <w:pPr>
        <w:rPr>
          <w:sz w:val="16"/>
        </w:rPr>
      </w:pPr>
      <w:r w:rsidRPr="00DE2EF7">
        <w:rPr>
          <w:sz w:val="16"/>
        </w:rPr>
        <w:t xml:space="preserve">China’s president </w:t>
      </w:r>
      <w:r w:rsidRPr="00DE2EF7">
        <w:rPr>
          <w:rStyle w:val="StyleUnderline"/>
          <w:highlight w:val="green"/>
        </w:rPr>
        <w:t>Xi</w:t>
      </w:r>
      <w:r w:rsidRPr="00DE2EF7">
        <w:rPr>
          <w:sz w:val="16"/>
        </w:rPr>
        <w:t xml:space="preserve"> Jinping </w:t>
      </w:r>
      <w:r w:rsidRPr="00DE2EF7">
        <w:rPr>
          <w:rStyle w:val="StyleUnderline"/>
        </w:rPr>
        <w:t>has stepped up his domestic political moves</w:t>
      </w:r>
      <w:r w:rsidRPr="00DE2EF7">
        <w:rPr>
          <w:sz w:val="16"/>
        </w:rPr>
        <w:t xml:space="preserve"> in the run-up to the critical 19th national congress of the Chinese Communist Party next month, </w:t>
      </w:r>
      <w:r w:rsidRPr="00DE2EF7">
        <w:rPr>
          <w:rStyle w:val="StyleUnderline"/>
        </w:rPr>
        <w:t xml:space="preserve">but he is still </w:t>
      </w:r>
      <w:r w:rsidRPr="00DE2EF7">
        <w:rPr>
          <w:rStyle w:val="StyleUnderline"/>
          <w:highlight w:val="green"/>
        </w:rPr>
        <w:t xml:space="preserve">struggling to </w:t>
      </w:r>
      <w:r w:rsidRPr="00DE2EF7">
        <w:rPr>
          <w:rStyle w:val="Emphasis"/>
          <w:highlight w:val="green"/>
        </w:rPr>
        <w:t>keep the</w:t>
      </w:r>
      <w:r w:rsidRPr="00DE2EF7">
        <w:rPr>
          <w:sz w:val="16"/>
        </w:rPr>
        <w:t xml:space="preserve"> People’s Liberation Army </w:t>
      </w:r>
      <w:r w:rsidRPr="00DE2EF7">
        <w:rPr>
          <w:rStyle w:val="Emphasis"/>
          <w:highlight w:val="green"/>
        </w:rPr>
        <w:t>(PLA) in line</w:t>
      </w:r>
      <w:r w:rsidRPr="00DE2EF7">
        <w:rPr>
          <w:sz w:val="16"/>
        </w:rPr>
        <w:t xml:space="preserve">. China’s political system makes it hard to get a clear picture, yet Mr </w:t>
      </w:r>
      <w:r w:rsidRPr="00DE2EF7">
        <w:rPr>
          <w:rStyle w:val="StyleUnderline"/>
        </w:rPr>
        <w:t>Xi’s actions underscore the troublesome civil-military relations in the country</w:t>
      </w:r>
      <w:r w:rsidRPr="00DE2EF7">
        <w:rPr>
          <w:sz w:val="16"/>
        </w:rPr>
        <w:t xml:space="preserve">. </w:t>
      </w:r>
      <w:r w:rsidRPr="00DE2EF7">
        <w:rPr>
          <w:rStyle w:val="StyleUnderline"/>
        </w:rPr>
        <w:t xml:space="preserve">Take the recent standoff with India that </w:t>
      </w:r>
      <w:r w:rsidRPr="00DE2EF7">
        <w:rPr>
          <w:rStyle w:val="StyleUnderline"/>
          <w:highlight w:val="green"/>
        </w:rPr>
        <w:t xml:space="preserve">raised </w:t>
      </w:r>
      <w:r w:rsidRPr="00DE2EF7">
        <w:rPr>
          <w:rStyle w:val="StyleUnderline"/>
        </w:rPr>
        <w:t xml:space="preserve">the spectre of a </w:t>
      </w:r>
      <w:r w:rsidRPr="00DE2EF7">
        <w:rPr>
          <w:rStyle w:val="Emphasis"/>
          <w:highlight w:val="green"/>
        </w:rPr>
        <w:t>Himalayan war</w:t>
      </w:r>
      <w:r w:rsidRPr="00DE2EF7">
        <w:rPr>
          <w:rStyle w:val="StyleUnderline"/>
        </w:rPr>
        <w:t xml:space="preserve">, with China threatening </w:t>
      </w:r>
      <w:r w:rsidRPr="00DE2EF7">
        <w:rPr>
          <w:rStyle w:val="Emphasis"/>
        </w:rPr>
        <w:t>reprisals</w:t>
      </w:r>
      <w:r w:rsidRPr="00DE2EF7">
        <w:rPr>
          <w:sz w:val="16"/>
        </w:rPr>
        <w:t xml:space="preserve"> if New Delhi did not unconditionally withdraw its forces from a small Bhutanese plateau, which Beijing claims is Chinese territory. After 10 weeks, </w:t>
      </w:r>
      <w:r w:rsidRPr="00DE2EF7">
        <w:rPr>
          <w:rStyle w:val="StyleUnderline"/>
        </w:rPr>
        <w:t>the face-off</w:t>
      </w:r>
      <w:r w:rsidRPr="00DE2EF7">
        <w:rPr>
          <w:sz w:val="16"/>
        </w:rPr>
        <w:t xml:space="preserve"> on the Doklam Plateau </w:t>
      </w:r>
      <w:r w:rsidRPr="00DE2EF7">
        <w:rPr>
          <w:rStyle w:val="StyleUnderline"/>
        </w:rPr>
        <w:t>ended with both sides pulling back</w:t>
      </w:r>
      <w:r w:rsidRPr="00DE2EF7">
        <w:rPr>
          <w:sz w:val="16"/>
        </w:rPr>
        <w:t xml:space="preserve"> troops and equipment from the site on the same day, </w:t>
      </w:r>
      <w:r w:rsidRPr="00DE2EF7">
        <w:rPr>
          <w:rStyle w:val="StyleUnderline"/>
        </w:rPr>
        <w:t xml:space="preserve">signalling that </w:t>
      </w:r>
      <w:r w:rsidRPr="00DE2EF7">
        <w:rPr>
          <w:rStyle w:val="Emphasis"/>
        </w:rPr>
        <w:t>Beijing</w:t>
      </w:r>
      <w:r w:rsidRPr="00DE2EF7">
        <w:rPr>
          <w:rStyle w:val="StyleUnderline"/>
        </w:rPr>
        <w:t xml:space="preserve">, not New Delhi, had </w:t>
      </w:r>
      <w:r w:rsidRPr="00DE2EF7">
        <w:rPr>
          <w:rStyle w:val="Emphasis"/>
        </w:rPr>
        <w:t>blinked</w:t>
      </w:r>
      <w:r w:rsidRPr="00DE2EF7">
        <w:rPr>
          <w:sz w:val="16"/>
        </w:rPr>
        <w:t xml:space="preserve">. </w:t>
      </w:r>
      <w:r w:rsidRPr="00DE2EF7">
        <w:rPr>
          <w:rStyle w:val="StyleUnderline"/>
        </w:rPr>
        <w:t>The</w:t>
      </w:r>
      <w:r w:rsidRPr="00DE2EF7">
        <w:rPr>
          <w:sz w:val="16"/>
        </w:rPr>
        <w:t xml:space="preserve"> mutual-withdrawal </w:t>
      </w:r>
      <w:r w:rsidRPr="00DE2EF7">
        <w:rPr>
          <w:rStyle w:val="StyleUnderline"/>
        </w:rPr>
        <w:t>deal was struck just after</w:t>
      </w:r>
      <w:r w:rsidRPr="00DE2EF7">
        <w:rPr>
          <w:sz w:val="16"/>
        </w:rPr>
        <w:t xml:space="preserve"> Mr </w:t>
      </w:r>
      <w:r w:rsidRPr="00DE2EF7">
        <w:rPr>
          <w:rStyle w:val="StyleUnderline"/>
          <w:highlight w:val="green"/>
        </w:rPr>
        <w:t>Xi replaced</w:t>
      </w:r>
      <w:r w:rsidRPr="00DE2EF7">
        <w:rPr>
          <w:rStyle w:val="StyleUnderline"/>
        </w:rPr>
        <w:t xml:space="preserve"> the chief of the </w:t>
      </w:r>
      <w:r w:rsidRPr="00DE2EF7">
        <w:rPr>
          <w:rStyle w:val="Emphasis"/>
          <w:highlight w:val="green"/>
        </w:rPr>
        <w:t>PLA</w:t>
      </w:r>
      <w:r w:rsidRPr="00DE2EF7">
        <w:rPr>
          <w:rStyle w:val="StyleUnderline"/>
        </w:rPr>
        <w:t xml:space="preserve">’s joint </w:t>
      </w:r>
      <w:r w:rsidRPr="00DE2EF7">
        <w:rPr>
          <w:rStyle w:val="StyleUnderline"/>
          <w:highlight w:val="green"/>
        </w:rPr>
        <w:t>staff</w:t>
      </w:r>
      <w:r w:rsidRPr="00DE2EF7">
        <w:rPr>
          <w:rStyle w:val="StyleUnderline"/>
        </w:rPr>
        <w:t xml:space="preserve"> department</w:t>
      </w:r>
      <w:r w:rsidRPr="00DE2EF7">
        <w:rPr>
          <w:sz w:val="16"/>
        </w:rPr>
        <w:t xml:space="preserve">. This key position, equivalent to the chairman of the US joint chiefs of staff, was created only last year as part of Mr Xi’s military reforms to turn the PLA into a force “able to fight and win wars”. The Doklam pullback suggests that </w:t>
      </w:r>
      <w:r w:rsidRPr="00DE2EF7">
        <w:rPr>
          <w:rStyle w:val="StyleUnderline"/>
        </w:rPr>
        <w:t>the removed chief</w:t>
      </w:r>
      <w:r w:rsidRPr="00DE2EF7">
        <w:rPr>
          <w:sz w:val="16"/>
        </w:rPr>
        <w:t xml:space="preserve">, Gen Fang Fenghui, who has since been detained for alleged corruption, </w:t>
      </w:r>
      <w:r w:rsidRPr="00DE2EF7">
        <w:rPr>
          <w:rStyle w:val="StyleUnderline"/>
        </w:rPr>
        <w:t xml:space="preserve">was an </w:t>
      </w:r>
      <w:r w:rsidRPr="00DE2EF7">
        <w:rPr>
          <w:rStyle w:val="Emphasis"/>
        </w:rPr>
        <w:t>obstacle</w:t>
      </w:r>
      <w:r w:rsidRPr="00DE2EF7">
        <w:rPr>
          <w:rStyle w:val="StyleUnderline"/>
        </w:rPr>
        <w:t xml:space="preserve"> to clinching a deal with India</w:t>
      </w:r>
      <w:r w:rsidRPr="00DE2EF7">
        <w:rPr>
          <w:sz w:val="16"/>
        </w:rPr>
        <w:t xml:space="preserve">. To be sure, this was not the first </w:t>
      </w:r>
      <w:r w:rsidRPr="00DE2EF7">
        <w:rPr>
          <w:sz w:val="16"/>
        </w:rPr>
        <w:lastRenderedPageBreak/>
        <w:t xml:space="preserve">time that </w:t>
      </w:r>
      <w:r w:rsidRPr="00DE2EF7">
        <w:rPr>
          <w:rStyle w:val="StyleUnderline"/>
        </w:rPr>
        <w:t>the PLA’s belligerent</w:t>
      </w:r>
      <w:r w:rsidRPr="00DE2EF7">
        <w:rPr>
          <w:sz w:val="16"/>
        </w:rPr>
        <w:t xml:space="preserve"> actions in the Himalayas </w:t>
      </w:r>
      <w:r w:rsidRPr="00DE2EF7">
        <w:rPr>
          <w:rStyle w:val="Emphasis"/>
        </w:rPr>
        <w:t>impose</w:t>
      </w:r>
      <w:r w:rsidRPr="00DE2EF7">
        <w:rPr>
          <w:sz w:val="16"/>
        </w:rPr>
        <w:t xml:space="preserve">d </w:t>
      </w:r>
      <w:r w:rsidRPr="00DE2EF7">
        <w:rPr>
          <w:rStyle w:val="Emphasis"/>
        </w:rPr>
        <w:t>diplomatic costs</w:t>
      </w:r>
      <w:r w:rsidRPr="00DE2EF7">
        <w:rPr>
          <w:sz w:val="16"/>
        </w:rPr>
        <w:t xml:space="preserve"> on China. A classic case happened when Mr Xi reached India on a state visit in September 2014. He arrived on Indian prime minister Narendra Modi’s birthday with a strange gift for his host, a predawn Chinese military encroachment deep into India’s northern region of Ladakh. The encroachment, the worst in many years in terms of the number of intruding troops, overshadowed Mr Xi’s visit. It appeared bizarre that the military of an important power would seek to mar the visit of its own head of state to a key neighbouring country. Yet Chinese premier Li Keqiang’s earlier visit to New Delhi in 2013 was similarly preceded by a PLA incursion into another part of Ladakh that lasted three weeks. Such </w:t>
      </w:r>
      <w:r w:rsidRPr="00DE2EF7">
        <w:rPr>
          <w:rStyle w:val="Emphasis"/>
          <w:highlight w:val="green"/>
        </w:rPr>
        <w:t>provocations</w:t>
      </w:r>
      <w:r w:rsidRPr="00DE2EF7">
        <w:rPr>
          <w:sz w:val="16"/>
        </w:rPr>
        <w:t xml:space="preserve"> might suggest that they are intentional, with the Chinese government in the know, thus reflecting a preference for blending soft and hard tactics. But it is also possible that these actions </w:t>
      </w:r>
      <w:r w:rsidRPr="00DE2EF7">
        <w:rPr>
          <w:rStyle w:val="StyleUnderline"/>
          <w:highlight w:val="green"/>
        </w:rPr>
        <w:t>underscore the</w:t>
      </w:r>
      <w:r w:rsidRPr="00DE2EF7">
        <w:rPr>
          <w:rStyle w:val="StyleUnderline"/>
        </w:rPr>
        <w:t xml:space="preserve"> continuing “</w:t>
      </w:r>
      <w:r w:rsidRPr="00DE2EF7">
        <w:rPr>
          <w:rStyle w:val="Emphasis"/>
          <w:highlight w:val="green"/>
        </w:rPr>
        <w:t>disconnect</w:t>
      </w:r>
      <w:r w:rsidRPr="00DE2EF7">
        <w:rPr>
          <w:rStyle w:val="StyleUnderline"/>
          <w:highlight w:val="green"/>
        </w:rPr>
        <w:t xml:space="preserve"> </w:t>
      </w:r>
      <w:r w:rsidRPr="00DE2EF7">
        <w:rPr>
          <w:rStyle w:val="StyleUnderline"/>
        </w:rPr>
        <w:t>between the military and the civilian leadership” in China</w:t>
      </w:r>
      <w:r w:rsidRPr="00DE2EF7">
        <w:rPr>
          <w:sz w:val="16"/>
        </w:rPr>
        <w:t xml:space="preserve"> that then US defence secretary Robert Gates warned about in 2011. During his 2014 India trip, Mr Xi appeared embarrassed by the accompanying PLA encroachment and assured Mr Modi that he would sort it out upon his return. Soon after he returned, the Chinese defence ministry quoted Mr Xi as telling a closed-door meeting with PLA commanders that “all PLA forces should follow the president’s instructions” and that the military must display “absolute loyalty and firm faith in the party”. Recently Xi conveyed that same message yet again when he addressed a parade marking the 90th anniversary of the PLA’s creation on August 1, 1927. Donning military fatigues, Mr Xi exhorted members of his 2.3-million-strong armed forces to “unswervingly follow the absolute leadership of the party.” Had civilian control of the PLA been working well, would Mr Xi repeatedly be demanding “absolute loyalty” from the military or asking it to “follow his instructions”? China does not have a national army; rather the party has an army. So the PLA has traditionally sworn fealty to the party, not the nation. Under Mr Xi’s two immediate predecessors, Hu Jintao and Jiang Zemin, the PLA gradually became stronger at the expense of the party. The military’s rising clout has troubled Mr Xi because it hampers his larger ambition. As part of his effort to reassert party control over the military, Mr Xi has used his anti-corruption campaign to ensnare a number of top PLA officers. He has also cut the size of the ground force and established a new command-and-control structure. But just as a dog’s tail cannot be straightened, asserting full civil control over a politically ascendant PLA is proving unachievable. After all, the </w:t>
      </w:r>
      <w:r w:rsidRPr="00DE2EF7">
        <w:rPr>
          <w:rStyle w:val="StyleUnderline"/>
        </w:rPr>
        <w:t>party depends on the PLA to ensure domestic order and sustain its own political monopoly</w:t>
      </w:r>
      <w:r w:rsidRPr="00DE2EF7">
        <w:rPr>
          <w:sz w:val="16"/>
        </w:rPr>
        <w:t xml:space="preserve">. </w:t>
      </w:r>
      <w:r w:rsidRPr="00DE2EF7">
        <w:rPr>
          <w:rStyle w:val="StyleUnderline"/>
        </w:rPr>
        <w:t xml:space="preserve">The regime’s legitimacy increasingly relies on an appeal to </w:t>
      </w:r>
      <w:r w:rsidRPr="00DE2EF7">
        <w:rPr>
          <w:rStyle w:val="Emphasis"/>
        </w:rPr>
        <w:t>nationalism</w:t>
      </w:r>
      <w:r w:rsidRPr="00DE2EF7">
        <w:rPr>
          <w:rStyle w:val="StyleUnderline"/>
        </w:rPr>
        <w:t>. But the PLA</w:t>
      </w:r>
      <w:r w:rsidRPr="00DE2EF7">
        <w:rPr>
          <w:sz w:val="16"/>
        </w:rPr>
        <w:t xml:space="preserve">, with its soaring budgets and expanding role to safeguard China’s overseas interests, </w:t>
      </w:r>
      <w:r w:rsidRPr="00DE2EF7">
        <w:rPr>
          <w:rStyle w:val="StyleUnderline"/>
        </w:rPr>
        <w:t xml:space="preserve">sees itself as the </w:t>
      </w:r>
      <w:r w:rsidRPr="00DE2EF7">
        <w:rPr>
          <w:rStyle w:val="Emphasis"/>
        </w:rPr>
        <w:t>ultimate arbiter</w:t>
      </w:r>
      <w:r w:rsidRPr="00DE2EF7">
        <w:rPr>
          <w:rStyle w:val="StyleUnderline"/>
        </w:rPr>
        <w:t xml:space="preserve"> of nationalism</w:t>
      </w:r>
      <w:r w:rsidRPr="00DE2EF7">
        <w:rPr>
          <w:sz w:val="16"/>
        </w:rPr>
        <w:t xml:space="preserve">. </w:t>
      </w:r>
      <w:r w:rsidRPr="00DE2EF7">
        <w:rPr>
          <w:rStyle w:val="StyleUnderline"/>
        </w:rPr>
        <w:t>To make matters worse,</w:t>
      </w:r>
      <w:r w:rsidRPr="00DE2EF7">
        <w:rPr>
          <w:sz w:val="16"/>
        </w:rPr>
        <w:t xml:space="preserve"> Mr Xi </w:t>
      </w:r>
      <w:r w:rsidRPr="00DE2EF7">
        <w:rPr>
          <w:rStyle w:val="StyleUnderline"/>
        </w:rPr>
        <w:t>has made many enemies at home</w:t>
      </w:r>
      <w:r w:rsidRPr="00DE2EF7">
        <w:rPr>
          <w:sz w:val="16"/>
        </w:rPr>
        <w:t xml:space="preserve"> in his effort to concentrate power in himself, including through corruption purges. </w:t>
      </w:r>
      <w:r w:rsidRPr="00DE2EF7">
        <w:rPr>
          <w:rStyle w:val="StyleUnderline"/>
          <w:highlight w:val="green"/>
        </w:rPr>
        <w:t>It is not known whether</w:t>
      </w:r>
      <w:r w:rsidRPr="00DE2EF7">
        <w:rPr>
          <w:rStyle w:val="StyleUnderline"/>
        </w:rPr>
        <w:t xml:space="preserve"> the </w:t>
      </w:r>
      <w:r w:rsidRPr="00DE2EF7">
        <w:rPr>
          <w:rStyle w:val="Emphasis"/>
          <w:highlight w:val="green"/>
        </w:rPr>
        <w:t>PLA</w:t>
      </w:r>
      <w:r w:rsidRPr="00DE2EF7">
        <w:rPr>
          <w:rStyle w:val="StyleUnderline"/>
        </w:rPr>
        <w:t xml:space="preserve">’s upper echelon </w:t>
      </w:r>
      <w:r w:rsidRPr="00DE2EF7">
        <w:rPr>
          <w:rStyle w:val="Emphasis"/>
          <w:highlight w:val="green"/>
        </w:rPr>
        <w:t>respects him</w:t>
      </w:r>
      <w:r w:rsidRPr="00DE2EF7">
        <w:rPr>
          <w:rStyle w:val="StyleUnderline"/>
          <w:highlight w:val="green"/>
        </w:rPr>
        <w:t xml:space="preserve"> to </w:t>
      </w:r>
      <w:r w:rsidRPr="00DE2EF7">
        <w:rPr>
          <w:rStyle w:val="StyleUnderline"/>
        </w:rPr>
        <w:t xml:space="preserve">the </w:t>
      </w:r>
      <w:r w:rsidRPr="00DE2EF7">
        <w:rPr>
          <w:rStyle w:val="Emphasis"/>
        </w:rPr>
        <w:t>extent</w:t>
      </w:r>
      <w:r w:rsidRPr="00DE2EF7">
        <w:rPr>
          <w:rStyle w:val="StyleUnderline"/>
        </w:rPr>
        <w:t xml:space="preserve"> to </w:t>
      </w:r>
      <w:r w:rsidRPr="00DE2EF7">
        <w:rPr>
          <w:rStyle w:val="StyleUnderline"/>
          <w:highlight w:val="green"/>
        </w:rPr>
        <w:t xml:space="preserve">be </w:t>
      </w:r>
      <w:r w:rsidRPr="00DE2EF7">
        <w:rPr>
          <w:rStyle w:val="Emphasis"/>
        </w:rPr>
        <w:t xml:space="preserve">fully </w:t>
      </w:r>
      <w:r w:rsidRPr="00DE2EF7">
        <w:rPr>
          <w:rStyle w:val="Emphasis"/>
          <w:highlight w:val="green"/>
        </w:rPr>
        <w:t>guided</w:t>
      </w:r>
      <w:r w:rsidRPr="00DE2EF7">
        <w:rPr>
          <w:rStyle w:val="StyleUnderline"/>
        </w:rPr>
        <w:t xml:space="preserve"> by his instructions</w:t>
      </w:r>
      <w:r w:rsidRPr="00DE2EF7">
        <w:rPr>
          <w:sz w:val="16"/>
        </w:rPr>
        <w:t xml:space="preserve">. </w:t>
      </w:r>
      <w:r w:rsidRPr="00DE2EF7">
        <w:rPr>
          <w:rStyle w:val="StyleUnderline"/>
        </w:rPr>
        <w:t xml:space="preserve">In the past decade, the </w:t>
      </w:r>
      <w:r w:rsidRPr="00DE2EF7">
        <w:rPr>
          <w:rStyle w:val="Emphasis"/>
        </w:rPr>
        <w:t xml:space="preserve">PLA’s </w:t>
      </w:r>
      <w:r w:rsidRPr="00DE2EF7">
        <w:rPr>
          <w:rStyle w:val="Emphasis"/>
          <w:highlight w:val="green"/>
        </w:rPr>
        <w:t>increasing clout</w:t>
      </w:r>
      <w:r w:rsidRPr="00DE2EF7">
        <w:rPr>
          <w:rStyle w:val="StyleUnderline"/>
        </w:rPr>
        <w:t xml:space="preserve"> has </w:t>
      </w:r>
      <w:r w:rsidRPr="00DE2EF7">
        <w:rPr>
          <w:rStyle w:val="StyleUnderline"/>
          <w:highlight w:val="green"/>
        </w:rPr>
        <w:t>led</w:t>
      </w:r>
      <w:r w:rsidRPr="00DE2EF7">
        <w:rPr>
          <w:rStyle w:val="StyleUnderline"/>
        </w:rPr>
        <w:t xml:space="preserve"> China </w:t>
      </w:r>
      <w:r w:rsidRPr="00DE2EF7">
        <w:rPr>
          <w:rStyle w:val="StyleUnderline"/>
          <w:highlight w:val="green"/>
        </w:rPr>
        <w:t>to</w:t>
      </w:r>
      <w:r w:rsidRPr="00DE2EF7">
        <w:rPr>
          <w:rStyle w:val="StyleUnderline"/>
        </w:rPr>
        <w:t xml:space="preserve"> stake out </w:t>
      </w:r>
      <w:r w:rsidRPr="00DE2EF7">
        <w:rPr>
          <w:rStyle w:val="StyleUnderline"/>
          <w:highlight w:val="green"/>
        </w:rPr>
        <w:t>a</w:t>
      </w:r>
      <w:r w:rsidRPr="00DE2EF7">
        <w:rPr>
          <w:rStyle w:val="StyleUnderline"/>
        </w:rPr>
        <w:t xml:space="preserve"> </w:t>
      </w:r>
      <w:r w:rsidRPr="00DE2EF7">
        <w:rPr>
          <w:rStyle w:val="Emphasis"/>
        </w:rPr>
        <w:t xml:space="preserve">more muscular </w:t>
      </w:r>
      <w:r w:rsidRPr="00DE2EF7">
        <w:rPr>
          <w:rStyle w:val="Emphasis"/>
          <w:highlight w:val="green"/>
        </w:rPr>
        <w:t>role</w:t>
      </w:r>
      <w:r w:rsidRPr="00DE2EF7">
        <w:rPr>
          <w:rStyle w:val="StyleUnderline"/>
          <w:highlight w:val="green"/>
        </w:rPr>
        <w:t>. This includes</w:t>
      </w:r>
      <w:r w:rsidRPr="00DE2EF7">
        <w:rPr>
          <w:rStyle w:val="StyleUnderline"/>
        </w:rPr>
        <w:t xml:space="preserve"> resurrecting </w:t>
      </w:r>
      <w:r w:rsidRPr="00DE2EF7">
        <w:rPr>
          <w:rStyle w:val="Emphasis"/>
          <w:highlight w:val="green"/>
        </w:rPr>
        <w:t>territorial</w:t>
      </w:r>
      <w:r w:rsidRPr="00DE2EF7">
        <w:rPr>
          <w:rStyle w:val="Emphasis"/>
        </w:rPr>
        <w:t xml:space="preserve"> and maritime </w:t>
      </w:r>
      <w:r w:rsidRPr="00DE2EF7">
        <w:rPr>
          <w:rStyle w:val="Emphasis"/>
          <w:highlight w:val="green"/>
        </w:rPr>
        <w:t>disputes</w:t>
      </w:r>
      <w:r w:rsidRPr="00DE2EF7">
        <w:rPr>
          <w:rStyle w:val="StyleUnderline"/>
        </w:rPr>
        <w:t xml:space="preserve">, asserting </w:t>
      </w:r>
      <w:r w:rsidRPr="00DE2EF7">
        <w:rPr>
          <w:rStyle w:val="Emphasis"/>
        </w:rPr>
        <w:t xml:space="preserve">new </w:t>
      </w:r>
      <w:r w:rsidRPr="00DE2EF7">
        <w:rPr>
          <w:rStyle w:val="Emphasis"/>
          <w:highlight w:val="green"/>
        </w:rPr>
        <w:t>sovereignty claims</w:t>
      </w:r>
      <w:r w:rsidRPr="00DE2EF7">
        <w:rPr>
          <w:rStyle w:val="StyleUnderline"/>
        </w:rPr>
        <w:t>, and using construction activity to change the status quo</w:t>
      </w:r>
      <w:r w:rsidRPr="00DE2EF7">
        <w:rPr>
          <w:sz w:val="16"/>
        </w:rPr>
        <w:t xml:space="preserve">. </w:t>
      </w:r>
      <w:r w:rsidRPr="00DE2EF7">
        <w:rPr>
          <w:rStyle w:val="StyleUnderline"/>
        </w:rPr>
        <w:t xml:space="preserve">China’s cut-throat </w:t>
      </w:r>
      <w:r w:rsidRPr="00DE2EF7">
        <w:rPr>
          <w:rStyle w:val="Emphasis"/>
        </w:rPr>
        <w:t>internal politics</w:t>
      </w:r>
      <w:r w:rsidRPr="00DE2EF7">
        <w:rPr>
          <w:rStyle w:val="StyleUnderline"/>
        </w:rPr>
        <w:t xml:space="preserve"> and </w:t>
      </w:r>
      <w:r w:rsidRPr="00DE2EF7">
        <w:rPr>
          <w:rStyle w:val="Emphasis"/>
          <w:highlight w:val="green"/>
        </w:rPr>
        <w:t>troubled c</w:t>
      </w:r>
      <w:r w:rsidRPr="00DE2EF7">
        <w:rPr>
          <w:rStyle w:val="Emphasis"/>
        </w:rPr>
        <w:t>ivil-</w:t>
      </w:r>
      <w:r w:rsidRPr="00DE2EF7">
        <w:rPr>
          <w:rStyle w:val="Emphasis"/>
          <w:highlight w:val="green"/>
        </w:rPr>
        <w:t>m</w:t>
      </w:r>
      <w:r w:rsidRPr="00DE2EF7">
        <w:rPr>
          <w:rStyle w:val="Emphasis"/>
        </w:rPr>
        <w:t xml:space="preserve">ilitary </w:t>
      </w:r>
      <w:r w:rsidRPr="00DE2EF7">
        <w:rPr>
          <w:rStyle w:val="Emphasis"/>
          <w:highlight w:val="green"/>
        </w:rPr>
        <w:t>r</w:t>
      </w:r>
      <w:r w:rsidRPr="00DE2EF7">
        <w:rPr>
          <w:rStyle w:val="Emphasis"/>
        </w:rPr>
        <w:t>elations</w:t>
      </w:r>
      <w:r w:rsidRPr="00DE2EF7">
        <w:rPr>
          <w:rStyle w:val="StyleUnderline"/>
        </w:rPr>
        <w:t xml:space="preserve"> clearly </w:t>
      </w:r>
      <w:r w:rsidRPr="00DE2EF7">
        <w:rPr>
          <w:rStyle w:val="StyleUnderline"/>
          <w:highlight w:val="green"/>
        </w:rPr>
        <w:t xml:space="preserve">have a </w:t>
      </w:r>
      <w:r w:rsidRPr="00DE2EF7">
        <w:rPr>
          <w:rStyle w:val="Emphasis"/>
          <w:highlight w:val="green"/>
        </w:rPr>
        <w:t>bearing on</w:t>
      </w:r>
      <w:r w:rsidRPr="00DE2EF7">
        <w:rPr>
          <w:rStyle w:val="Emphasis"/>
        </w:rPr>
        <w:t xml:space="preserve"> its </w:t>
      </w:r>
      <w:r w:rsidRPr="00DE2EF7">
        <w:rPr>
          <w:rStyle w:val="Emphasis"/>
          <w:highlight w:val="green"/>
        </w:rPr>
        <w:t>external policy</w:t>
      </w:r>
      <w:r w:rsidRPr="00DE2EF7">
        <w:rPr>
          <w:sz w:val="16"/>
        </w:rPr>
        <w:t xml:space="preserve">. </w:t>
      </w:r>
      <w:r w:rsidRPr="00DE2EF7">
        <w:rPr>
          <w:rStyle w:val="StyleUnderline"/>
          <w:highlight w:val="green"/>
        </w:rPr>
        <w:t>The risks</w:t>
      </w:r>
      <w:r w:rsidRPr="00DE2EF7">
        <w:rPr>
          <w:rStyle w:val="StyleUnderline"/>
        </w:rPr>
        <w:t xml:space="preserve"> of China’s rise as a praetorian state are real and </w:t>
      </w:r>
      <w:r w:rsidRPr="00DE2EF7">
        <w:rPr>
          <w:rStyle w:val="StyleUnderline"/>
          <w:highlight w:val="green"/>
        </w:rPr>
        <w:t xml:space="preserve">carry </w:t>
      </w:r>
      <w:r w:rsidRPr="00DE2EF7">
        <w:rPr>
          <w:rStyle w:val="Emphasis"/>
        </w:rPr>
        <w:t xml:space="preserve">major </w:t>
      </w:r>
      <w:r w:rsidRPr="00DE2EF7">
        <w:rPr>
          <w:rStyle w:val="Emphasis"/>
          <w:highlight w:val="green"/>
        </w:rPr>
        <w:t>implications</w:t>
      </w:r>
      <w:r w:rsidRPr="00DE2EF7">
        <w:rPr>
          <w:rStyle w:val="StyleUnderline"/>
          <w:highlight w:val="green"/>
        </w:rPr>
        <w:t xml:space="preserve"> for </w:t>
      </w:r>
      <w:r w:rsidRPr="00DE2EF7">
        <w:rPr>
          <w:rStyle w:val="Emphasis"/>
          <w:highlight w:val="green"/>
        </w:rPr>
        <w:t>international security</w:t>
      </w:r>
      <w:r w:rsidRPr="00DE2EF7">
        <w:rPr>
          <w:sz w:val="16"/>
        </w:rPr>
        <w:t>.</w:t>
      </w:r>
    </w:p>
    <w:bookmarkEnd w:id="0"/>
    <w:p w14:paraId="3A35A12B" w14:textId="77777777" w:rsidR="00053196" w:rsidRDefault="00053196" w:rsidP="00053196">
      <w:pPr>
        <w:rPr>
          <w:sz w:val="16"/>
        </w:rPr>
      </w:pPr>
    </w:p>
    <w:p w14:paraId="3674C5FD" w14:textId="77777777" w:rsidR="00053196" w:rsidRPr="007A531D" w:rsidRDefault="00053196" w:rsidP="00053196">
      <w:pPr>
        <w:pStyle w:val="Heading4"/>
      </w:pPr>
      <w:r>
        <w:t>Extinction.</w:t>
      </w:r>
    </w:p>
    <w:p w14:paraId="38DC4CCF" w14:textId="77777777" w:rsidR="00053196" w:rsidRPr="007A531D" w:rsidRDefault="00053196" w:rsidP="00053196">
      <w:r w:rsidRPr="007A531D">
        <w:rPr>
          <w:rStyle w:val="Style13ptBold"/>
        </w:rPr>
        <w:t>Caldicott</w:t>
      </w:r>
      <w:r>
        <w:rPr>
          <w:rStyle w:val="Style13ptBold"/>
        </w:rPr>
        <w:t xml:space="preserve"> 17</w:t>
      </w:r>
      <w:r>
        <w:t xml:space="preserve"> – </w:t>
      </w:r>
      <w:r w:rsidRPr="007A531D">
        <w:t>Helen</w:t>
      </w:r>
      <w:r>
        <w:t xml:space="preserve">, 2017, </w:t>
      </w:r>
      <w:r w:rsidRPr="004C546E">
        <w:t>Founder of Physicians for Social Responsibility</w:t>
      </w:r>
      <w:r w:rsidRPr="007A531D">
        <w:t> </w:t>
      </w:r>
      <w:r>
        <w:t>[“</w:t>
      </w:r>
      <w:r w:rsidRPr="007A531D">
        <w:t>The new nuclear danger: George W. Bush's military-industrial complex</w:t>
      </w:r>
      <w:r>
        <w:t>,”</w:t>
      </w:r>
      <w:r w:rsidRPr="007A531D">
        <w:t xml:space="preserve"> The New Press</w:t>
      </w:r>
      <w:r>
        <w:t xml:space="preserve">]//Elmer </w:t>
      </w:r>
    </w:p>
    <w:p w14:paraId="767B6921" w14:textId="4BC6CF38" w:rsidR="00053196" w:rsidRDefault="00053196" w:rsidP="00053196">
      <w:pPr>
        <w:rPr>
          <w:sz w:val="12"/>
        </w:rPr>
      </w:pPr>
      <w:r w:rsidRPr="00DE2EF7">
        <w:rPr>
          <w:sz w:val="12"/>
        </w:rPr>
        <w:t>The use of Pakistani nuclear weapons could trigger a chain reac</w:t>
      </w:r>
      <w:r w:rsidRPr="00DE2EF7">
        <w:rPr>
          <w:sz w:val="12"/>
        </w:rPr>
        <w:softHyphen/>
        <w:t xml:space="preserve">tion. </w:t>
      </w:r>
      <w:r w:rsidRPr="00DE2EF7">
        <w:rPr>
          <w:b/>
          <w:bCs/>
          <w:highlight w:val="green"/>
          <w:u w:val="single"/>
        </w:rPr>
        <w:t>Nuclear-armed India</w:t>
      </w:r>
      <w:r w:rsidRPr="00DE2EF7">
        <w:rPr>
          <w:b/>
          <w:bCs/>
          <w:u w:val="single"/>
        </w:rPr>
        <w:t xml:space="preserve">, an ancient enemy, </w:t>
      </w:r>
      <w:r w:rsidRPr="00DE2EF7">
        <w:rPr>
          <w:b/>
          <w:bCs/>
          <w:highlight w:val="green"/>
          <w:u w:val="single"/>
        </w:rPr>
        <w:t>could respond</w:t>
      </w:r>
      <w:r w:rsidRPr="00DE2EF7">
        <w:rPr>
          <w:u w:val="single"/>
        </w:rPr>
        <w:t xml:space="preserve"> in kind. </w:t>
      </w:r>
      <w:r w:rsidRPr="00DE2EF7">
        <w:rPr>
          <w:highlight w:val="green"/>
          <w:u w:val="single"/>
        </w:rPr>
        <w:t>China</w:t>
      </w:r>
      <w:r w:rsidRPr="00DE2EF7">
        <w:rPr>
          <w:u w:val="single"/>
        </w:rPr>
        <w:t xml:space="preserve">, India's hated foe, </w:t>
      </w:r>
      <w:r w:rsidRPr="00DE2EF7">
        <w:rPr>
          <w:highlight w:val="green"/>
          <w:u w:val="single"/>
        </w:rPr>
        <w:t>could react</w:t>
      </w:r>
      <w:r w:rsidRPr="00DE2EF7">
        <w:rPr>
          <w:u w:val="single"/>
        </w:rPr>
        <w:t xml:space="preserve"> if India used her nuclear weapons, </w:t>
      </w:r>
      <w:r w:rsidRPr="00DE2EF7">
        <w:rPr>
          <w:highlight w:val="green"/>
          <w:u w:val="single"/>
        </w:rPr>
        <w:t>triggering</w:t>
      </w:r>
      <w:r w:rsidRPr="00DE2EF7">
        <w:rPr>
          <w:u w:val="single"/>
        </w:rPr>
        <w:t xml:space="preserve"> a </w:t>
      </w:r>
      <w:r w:rsidRPr="00DE2EF7">
        <w:rPr>
          <w:highlight w:val="green"/>
          <w:u w:val="single"/>
        </w:rPr>
        <w:t>nuclear [war]</w:t>
      </w:r>
      <w:r w:rsidRPr="00DE2EF7">
        <w:rPr>
          <w:u w:val="single"/>
        </w:rPr>
        <w:t xml:space="preserve"> </w:t>
      </w:r>
      <w:r w:rsidRPr="00DE2EF7">
        <w:rPr>
          <w:strike/>
          <w:u w:val="single"/>
        </w:rPr>
        <w:t>holocaust</w:t>
      </w:r>
      <w:r w:rsidRPr="00DE2EF7">
        <w:rPr>
          <w:u w:val="single"/>
        </w:rPr>
        <w:t xml:space="preserve"> on the subcontinent. </w:t>
      </w:r>
      <w:r w:rsidRPr="00DE2EF7">
        <w:rPr>
          <w:highlight w:val="green"/>
          <w:u w:val="single"/>
        </w:rPr>
        <w:t>If</w:t>
      </w:r>
      <w:r w:rsidRPr="00DE2EF7">
        <w:rPr>
          <w:u w:val="single"/>
        </w:rPr>
        <w:t xml:space="preserve"> any of either </w:t>
      </w:r>
      <w:r w:rsidRPr="00DE2EF7">
        <w:rPr>
          <w:b/>
          <w:iCs/>
          <w:highlight w:val="green"/>
          <w:u w:val="single"/>
        </w:rPr>
        <w:t>Russia</w:t>
      </w:r>
      <w:r w:rsidRPr="00DE2EF7">
        <w:rPr>
          <w:highlight w:val="green"/>
          <w:u w:val="single"/>
        </w:rPr>
        <w:t xml:space="preserve"> or </w:t>
      </w:r>
      <w:r w:rsidRPr="00DE2EF7">
        <w:rPr>
          <w:b/>
          <w:iCs/>
          <w:highlight w:val="green"/>
          <w:u w:val="single"/>
        </w:rPr>
        <w:t>America</w:t>
      </w:r>
      <w:r w:rsidRPr="00DE2EF7">
        <w:rPr>
          <w:highlight w:val="green"/>
          <w:u w:val="single"/>
        </w:rPr>
        <w:t>'s</w:t>
      </w:r>
      <w:r w:rsidRPr="00DE2EF7">
        <w:rPr>
          <w:u w:val="single"/>
        </w:rPr>
        <w:t xml:space="preserve"> 2,250 strategic </w:t>
      </w:r>
      <w:r w:rsidRPr="00DE2EF7">
        <w:rPr>
          <w:highlight w:val="green"/>
          <w:u w:val="single"/>
        </w:rPr>
        <w:t>weapons</w:t>
      </w:r>
      <w:r w:rsidRPr="00DE2EF7">
        <w:rPr>
          <w:u w:val="single"/>
        </w:rPr>
        <w:t xml:space="preserve"> on hair-trigger alert </w:t>
      </w:r>
      <w:r w:rsidRPr="00DE2EF7">
        <w:rPr>
          <w:highlight w:val="green"/>
          <w:u w:val="single"/>
        </w:rPr>
        <w:t>were launched</w:t>
      </w:r>
      <w:r w:rsidRPr="00DE2EF7">
        <w:rPr>
          <w:u w:val="single"/>
        </w:rPr>
        <w:t xml:space="preserve"> either </w:t>
      </w:r>
      <w:r w:rsidRPr="00DE2EF7">
        <w:rPr>
          <w:b/>
          <w:iCs/>
          <w:highlight w:val="green"/>
          <w:u w:val="single"/>
        </w:rPr>
        <w:t>accidentally</w:t>
      </w:r>
      <w:r w:rsidRPr="00DE2EF7">
        <w:rPr>
          <w:u w:val="single"/>
        </w:rPr>
        <w:t xml:space="preserve"> or </w:t>
      </w:r>
      <w:r w:rsidRPr="00DE2EF7">
        <w:rPr>
          <w:b/>
          <w:iCs/>
          <w:u w:val="single"/>
        </w:rPr>
        <w:t>purposefully</w:t>
      </w:r>
      <w:r w:rsidRPr="00DE2EF7">
        <w:rPr>
          <w:u w:val="single"/>
        </w:rPr>
        <w:t xml:space="preserve"> in response, </w:t>
      </w:r>
      <w:r w:rsidRPr="00DE2EF7">
        <w:rPr>
          <w:b/>
          <w:bCs/>
          <w:highlight w:val="green"/>
          <w:u w:val="single"/>
        </w:rPr>
        <w:t xml:space="preserve">nuclear winter </w:t>
      </w:r>
      <w:r w:rsidRPr="00DE2EF7">
        <w:rPr>
          <w:highlight w:val="green"/>
          <w:u w:val="single"/>
        </w:rPr>
        <w:t>would ensue, meaning</w:t>
      </w:r>
      <w:r w:rsidRPr="00DE2EF7">
        <w:rPr>
          <w:u w:val="single"/>
        </w:rPr>
        <w:t xml:space="preserve"> the </w:t>
      </w:r>
      <w:r w:rsidRPr="00DE2EF7">
        <w:rPr>
          <w:b/>
          <w:iCs/>
          <w:highlight w:val="green"/>
          <w:u w:val="single"/>
        </w:rPr>
        <w:t>end of</w:t>
      </w:r>
      <w:r w:rsidRPr="00DE2EF7">
        <w:rPr>
          <w:b/>
          <w:iCs/>
          <w:u w:val="single"/>
        </w:rPr>
        <w:t xml:space="preserve"> most </w:t>
      </w:r>
      <w:r w:rsidRPr="00DE2EF7">
        <w:rPr>
          <w:b/>
          <w:iCs/>
          <w:highlight w:val="green"/>
          <w:u w:val="single"/>
        </w:rPr>
        <w:t>life on earth</w:t>
      </w:r>
      <w:r w:rsidRPr="00DE2EF7">
        <w:rPr>
          <w:sz w:val="12"/>
        </w:rPr>
        <w:t>.</w:t>
      </w:r>
    </w:p>
    <w:p w14:paraId="2D153779" w14:textId="77777777" w:rsidR="00A51156" w:rsidRPr="00941301" w:rsidRDefault="00A51156" w:rsidP="00A51156">
      <w:pPr>
        <w:pStyle w:val="Heading4"/>
      </w:pPr>
      <w:r w:rsidRPr="007A3790">
        <w:t>Extinction</w:t>
      </w:r>
      <w:r w:rsidRPr="00941301">
        <w:t xml:space="preserve"> outweighs under any framework</w:t>
      </w:r>
    </w:p>
    <w:p w14:paraId="21FDDC59" w14:textId="77777777" w:rsidR="00A51156" w:rsidRPr="00166CFF" w:rsidRDefault="00A51156" w:rsidP="00A51156">
      <w:r w:rsidRPr="00166CFF">
        <w:rPr>
          <w:rStyle w:val="Heading4Char"/>
          <w:rFonts w:cs="Calibri"/>
        </w:rPr>
        <w:t>MacAskill 14</w:t>
      </w:r>
      <w:r w:rsidRPr="00166CFF">
        <w:rPr>
          <w:szCs w:val="22"/>
        </w:rPr>
        <w:t xml:space="preserve"> </w:t>
      </w:r>
      <w:r w:rsidRPr="00166CFF">
        <w:rPr>
          <w:sz w:val="16"/>
          <w:szCs w:val="16"/>
        </w:rPr>
        <w:t>[William, Oxford Philosopher and youngest tenured philosopher in the world, Normative Uncertainty, 2014]</w:t>
      </w:r>
    </w:p>
    <w:p w14:paraId="22FB0F6F" w14:textId="77777777" w:rsidR="00A51156" w:rsidRDefault="00A51156" w:rsidP="00A51156">
      <w:pPr>
        <w:rPr>
          <w:sz w:val="14"/>
          <w:szCs w:val="26"/>
        </w:rPr>
      </w:pPr>
      <w:r w:rsidRPr="00166CFF">
        <w:rPr>
          <w:rStyle w:val="StyleUnderline"/>
          <w:sz w:val="26"/>
          <w:szCs w:val="26"/>
        </w:rPr>
        <w:t xml:space="preserve">The human race might go extinct </w:t>
      </w:r>
      <w:r w:rsidRPr="00166CFF">
        <w:rPr>
          <w:sz w:val="14"/>
          <w:szCs w:val="26"/>
        </w:rPr>
        <w:t xml:space="preserve">from a number of causes: asteroids, supervolcanoes, runaway climate change, pandemics, nuclear war, and the development and use of dangerous new technologies such as synthetic biology, all pose risks (even if very small) to </w:t>
      </w:r>
      <w:r w:rsidRPr="00166CFF">
        <w:rPr>
          <w:sz w:val="14"/>
          <w:szCs w:val="26"/>
        </w:rPr>
        <w:lastRenderedPageBreak/>
        <w:t xml:space="preserve">the continued survival of the human race.184 And </w:t>
      </w:r>
      <w:r w:rsidRPr="00166CFF">
        <w:rPr>
          <w:rStyle w:val="StyleUnderline"/>
          <w:sz w:val="26"/>
          <w:szCs w:val="26"/>
        </w:rPr>
        <w:t xml:space="preserve">different moral views give opposing answers to question of whether this would be a </w:t>
      </w:r>
      <w:r w:rsidRPr="00166CFF">
        <w:rPr>
          <w:sz w:val="14"/>
          <w:szCs w:val="26"/>
        </w:rPr>
        <w:t>good</w:t>
      </w:r>
      <w:r w:rsidRPr="00166CFF">
        <w:rPr>
          <w:rStyle w:val="StyleUnderline"/>
          <w:sz w:val="26"/>
          <w:szCs w:val="26"/>
        </w:rPr>
        <w:t xml:space="preserve"> </w:t>
      </w:r>
      <w:r w:rsidRPr="00166CFF">
        <w:rPr>
          <w:sz w:val="14"/>
          <w:szCs w:val="26"/>
        </w:rPr>
        <w:t xml:space="preserve">or a </w:t>
      </w:r>
      <w:r w:rsidRPr="00166CFF">
        <w:rPr>
          <w:rStyle w:val="StyleUnderline"/>
          <w:sz w:val="26"/>
          <w:szCs w:val="26"/>
        </w:rPr>
        <w:t>bad thing</w:t>
      </w:r>
      <w:r w:rsidRPr="00166CFF">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sidRPr="00166CFF">
        <w:rPr>
          <w:rStyle w:val="StyleUnderline"/>
          <w:sz w:val="26"/>
          <w:szCs w:val="26"/>
        </w:rPr>
        <w:t xml:space="preserve">However, even if we believe in a moral view </w:t>
      </w:r>
      <w:r w:rsidRPr="00166CFF">
        <w:rPr>
          <w:sz w:val="14"/>
          <w:szCs w:val="26"/>
        </w:rPr>
        <w:t xml:space="preserve">according to </w:t>
      </w:r>
      <w:r w:rsidRPr="00166CFF">
        <w:rPr>
          <w:rStyle w:val="StyleUnderline"/>
          <w:sz w:val="26"/>
          <w:szCs w:val="26"/>
        </w:rPr>
        <w:t xml:space="preserve">which human extinction would be a good thing, </w:t>
      </w:r>
      <w:r w:rsidRPr="00166CFF">
        <w:rPr>
          <w:rStyle w:val="StyleUnderline"/>
          <w:sz w:val="26"/>
          <w:szCs w:val="26"/>
          <w:highlight w:val="green"/>
        </w:rPr>
        <w:t xml:space="preserve">we </w:t>
      </w:r>
      <w:r w:rsidRPr="00166CFF">
        <w:rPr>
          <w:rStyle w:val="StyleUnderline"/>
          <w:sz w:val="26"/>
          <w:szCs w:val="26"/>
        </w:rPr>
        <w:t xml:space="preserve">still </w:t>
      </w:r>
      <w:r w:rsidRPr="00166CFF">
        <w:rPr>
          <w:rStyle w:val="StyleUnderline"/>
          <w:sz w:val="26"/>
          <w:szCs w:val="26"/>
          <w:highlight w:val="green"/>
        </w:rPr>
        <w:t>have strong reason to prevent near-term</w:t>
      </w:r>
      <w:r w:rsidRPr="00166CFF">
        <w:rPr>
          <w:rStyle w:val="StyleUnderline"/>
          <w:sz w:val="26"/>
          <w:szCs w:val="26"/>
        </w:rPr>
        <w:t xml:space="preserve"> </w:t>
      </w:r>
      <w:r w:rsidRPr="00166CFF">
        <w:rPr>
          <w:sz w:val="14"/>
          <w:szCs w:val="26"/>
        </w:rPr>
        <w:t>human</w:t>
      </w:r>
      <w:r w:rsidRPr="00166CFF">
        <w:rPr>
          <w:rStyle w:val="StyleUnderline"/>
          <w:sz w:val="26"/>
          <w:szCs w:val="26"/>
        </w:rPr>
        <w:t xml:space="preserve"> </w:t>
      </w:r>
      <w:r w:rsidRPr="00166CFF">
        <w:rPr>
          <w:rStyle w:val="StyleUnderline"/>
          <w:sz w:val="26"/>
          <w:szCs w:val="26"/>
          <w:highlight w:val="green"/>
        </w:rPr>
        <w:t>extinction</w:t>
      </w:r>
      <w:r w:rsidRPr="00166CFF">
        <w:rPr>
          <w:sz w:val="14"/>
          <w:szCs w:val="26"/>
        </w:rPr>
        <w:t xml:space="preserve">. To see this, we must note three points. </w:t>
      </w:r>
      <w:r w:rsidRPr="00166CFF">
        <w:rPr>
          <w:rStyle w:val="StyleUnderline"/>
          <w:sz w:val="26"/>
          <w:szCs w:val="26"/>
        </w:rPr>
        <w:t>First</w:t>
      </w:r>
      <w:r w:rsidRPr="00166CFF">
        <w:rPr>
          <w:sz w:val="14"/>
          <w:szCs w:val="26"/>
        </w:rPr>
        <w:t xml:space="preserve">, we should note that the </w:t>
      </w:r>
      <w:r w:rsidRPr="00166CFF">
        <w:rPr>
          <w:rStyle w:val="StyleUnderline"/>
          <w:sz w:val="26"/>
          <w:szCs w:val="26"/>
        </w:rPr>
        <w:t>extinction</w:t>
      </w:r>
      <w:r w:rsidRPr="00166CFF">
        <w:rPr>
          <w:sz w:val="14"/>
          <w:szCs w:val="26"/>
        </w:rPr>
        <w:t xml:space="preserve"> of the human race </w:t>
      </w:r>
      <w:r w:rsidRPr="00166CFF">
        <w:rPr>
          <w:rStyle w:val="StyleUnderline"/>
          <w:sz w:val="26"/>
          <w:szCs w:val="26"/>
        </w:rPr>
        <w:t xml:space="preserve">is </w:t>
      </w:r>
      <w:r w:rsidRPr="00166CFF">
        <w:rPr>
          <w:sz w:val="14"/>
          <w:szCs w:val="26"/>
        </w:rPr>
        <w:t xml:space="preserve">an </w:t>
      </w:r>
      <w:r w:rsidRPr="00166CFF">
        <w:rPr>
          <w:rStyle w:val="StyleUnderline"/>
          <w:sz w:val="26"/>
          <w:szCs w:val="26"/>
          <w:highlight w:val="green"/>
        </w:rPr>
        <w:t>extremely high stakes</w:t>
      </w:r>
      <w:r w:rsidRPr="00166CFF">
        <w:rPr>
          <w:sz w:val="14"/>
          <w:szCs w:val="26"/>
        </w:rPr>
        <w:t xml:space="preserve"> moral issue. Humanity could be around for a very long time: if humans survive as long as the median mammal species, we will last another two million years. On this estimate, </w:t>
      </w:r>
      <w:r w:rsidRPr="00166CFF">
        <w:rPr>
          <w:rStyle w:val="StyleUnderline"/>
          <w:sz w:val="26"/>
          <w:szCs w:val="26"/>
        </w:rPr>
        <w:t xml:space="preserve">the number of humans in existence </w:t>
      </w:r>
      <w:r w:rsidRPr="00166CFF">
        <w:rPr>
          <w:sz w:val="14"/>
          <w:szCs w:val="26"/>
        </w:rPr>
        <w:t>in the</w:t>
      </w:r>
      <w:r w:rsidRPr="00166CFF">
        <w:rPr>
          <w:rStyle w:val="StyleUnderline"/>
          <w:sz w:val="26"/>
          <w:szCs w:val="26"/>
        </w:rPr>
        <w:t xml:space="preserve"> </w:t>
      </w:r>
      <w:r w:rsidRPr="00166CFF">
        <w:rPr>
          <w:sz w:val="14"/>
          <w:szCs w:val="26"/>
        </w:rPr>
        <w:t xml:space="preserve">The future, </w:t>
      </w:r>
      <w:r w:rsidRPr="00166CFF">
        <w:rPr>
          <w:rStyle w:val="StyleUnderline"/>
          <w:sz w:val="26"/>
          <w:szCs w:val="26"/>
        </w:rPr>
        <w:t>given that we don’t go extinct</w:t>
      </w:r>
      <w:r w:rsidRPr="00166CFF">
        <w:rPr>
          <w:sz w:val="14"/>
          <w:szCs w:val="26"/>
        </w:rPr>
        <w:t xml:space="preserve"> any time soon, </w:t>
      </w:r>
      <w:r w:rsidRPr="00166CFF">
        <w:rPr>
          <w:rStyle w:val="StyleUnderline"/>
          <w:sz w:val="26"/>
          <w:szCs w:val="26"/>
        </w:rPr>
        <w:t>would be 2×10^14</w:t>
      </w:r>
      <w:r w:rsidRPr="00166CFF">
        <w:rPr>
          <w:sz w:val="14"/>
          <w:szCs w:val="26"/>
        </w:rPr>
        <w:t xml:space="preserve">. </w:t>
      </w:r>
      <w:r w:rsidRPr="00166CFF">
        <w:rPr>
          <w:rStyle w:val="StyleUnderline"/>
          <w:sz w:val="26"/>
          <w:szCs w:val="26"/>
        </w:rPr>
        <w:t xml:space="preserve">So if it is good to bring new people into existence, then it’s very good to prevent </w:t>
      </w:r>
      <w:r w:rsidRPr="00166CFF">
        <w:rPr>
          <w:sz w:val="14"/>
          <w:szCs w:val="26"/>
        </w:rPr>
        <w:t>human</w:t>
      </w:r>
      <w:r w:rsidRPr="00166CFF">
        <w:rPr>
          <w:rStyle w:val="StyleUnderline"/>
          <w:sz w:val="26"/>
          <w:szCs w:val="26"/>
        </w:rPr>
        <w:t xml:space="preserve"> extinction. Second</w:t>
      </w:r>
      <w:r w:rsidRPr="00166CFF">
        <w:rPr>
          <w:sz w:val="14"/>
          <w:szCs w:val="26"/>
        </w:rPr>
        <w:t xml:space="preserve">, human </w:t>
      </w:r>
      <w:r w:rsidRPr="00166CFF">
        <w:rPr>
          <w:rStyle w:val="StyleUnderline"/>
          <w:sz w:val="26"/>
          <w:szCs w:val="26"/>
          <w:highlight w:val="green"/>
        </w:rPr>
        <w:t>extinction is</w:t>
      </w:r>
      <w:r w:rsidRPr="00166CFF">
        <w:rPr>
          <w:rStyle w:val="StyleUnderline"/>
          <w:sz w:val="26"/>
          <w:szCs w:val="26"/>
        </w:rPr>
        <w:t xml:space="preserve"> </w:t>
      </w:r>
      <w:r w:rsidRPr="00166CFF">
        <w:rPr>
          <w:sz w:val="14"/>
          <w:szCs w:val="26"/>
        </w:rPr>
        <w:t xml:space="preserve">by its nature an </w:t>
      </w:r>
      <w:r w:rsidRPr="00166CFF">
        <w:rPr>
          <w:rStyle w:val="StyleUnderline"/>
          <w:sz w:val="26"/>
          <w:szCs w:val="26"/>
          <w:highlight w:val="green"/>
        </w:rPr>
        <w:t>irreversible</w:t>
      </w:r>
      <w:r w:rsidRPr="00166CFF">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166CFF">
        <w:rPr>
          <w:rStyle w:val="StyleUnderline"/>
          <w:sz w:val="26"/>
          <w:szCs w:val="26"/>
        </w:rPr>
        <w:t xml:space="preserve">Third, we should </w:t>
      </w:r>
      <w:r w:rsidRPr="00166CFF">
        <w:rPr>
          <w:rStyle w:val="StyleUnderline"/>
          <w:sz w:val="26"/>
          <w:szCs w:val="26"/>
          <w:highlight w:val="green"/>
        </w:rPr>
        <w:t>expect</w:t>
      </w:r>
      <w:r w:rsidRPr="00166CFF">
        <w:rPr>
          <w:sz w:val="14"/>
          <w:szCs w:val="26"/>
        </w:rPr>
        <w:t xml:space="preserve"> ourselves </w:t>
      </w:r>
      <w:r w:rsidRPr="00166CFF">
        <w:rPr>
          <w:rStyle w:val="StyleUnderline"/>
          <w:sz w:val="26"/>
          <w:szCs w:val="26"/>
          <w:highlight w:val="green"/>
        </w:rPr>
        <w:t>to progress, morally</w:t>
      </w:r>
      <w:r w:rsidRPr="00166CFF">
        <w:rPr>
          <w:sz w:val="14"/>
          <w:szCs w:val="26"/>
        </w:rPr>
        <w:t xml:space="preserve">, over the next few centuries, </w:t>
      </w:r>
      <w:r w:rsidRPr="00166CFF">
        <w:rPr>
          <w:rStyle w:val="StyleUnderline"/>
          <w:sz w:val="26"/>
          <w:szCs w:val="26"/>
          <w:highlight w:val="green"/>
        </w:rPr>
        <w:t xml:space="preserve">as </w:t>
      </w:r>
      <w:r w:rsidRPr="00166CFF">
        <w:rPr>
          <w:rStyle w:val="StyleUnderline"/>
          <w:sz w:val="26"/>
          <w:szCs w:val="26"/>
        </w:rPr>
        <w:t>we have</w:t>
      </w:r>
      <w:r w:rsidRPr="00166CFF">
        <w:rPr>
          <w:sz w:val="14"/>
          <w:szCs w:val="26"/>
        </w:rPr>
        <w:t xml:space="preserve"> progressed </w:t>
      </w:r>
      <w:r w:rsidRPr="00166CFF">
        <w:rPr>
          <w:rStyle w:val="StyleUnderline"/>
          <w:sz w:val="26"/>
          <w:szCs w:val="26"/>
          <w:highlight w:val="green"/>
        </w:rPr>
        <w:t>in the past</w:t>
      </w:r>
      <w:r w:rsidRPr="00166CFF">
        <w:rPr>
          <w:rStyle w:val="StyleUnderline"/>
          <w:sz w:val="26"/>
          <w:szCs w:val="26"/>
        </w:rPr>
        <w:t>.</w:t>
      </w:r>
      <w:r w:rsidRPr="00166CFF">
        <w:rPr>
          <w:sz w:val="14"/>
          <w:szCs w:val="26"/>
        </w:rPr>
        <w:t xml:space="preserve"> So we should expect that </w:t>
      </w:r>
      <w:r w:rsidRPr="00166CFF">
        <w:rPr>
          <w:rStyle w:val="StyleUnderline"/>
          <w:sz w:val="26"/>
          <w:szCs w:val="26"/>
          <w:highlight w:val="green"/>
        </w:rPr>
        <w:t xml:space="preserve">in </w:t>
      </w:r>
      <w:r w:rsidRPr="00166CFF">
        <w:rPr>
          <w:rStyle w:val="StyleUnderline"/>
          <w:sz w:val="26"/>
          <w:szCs w:val="26"/>
        </w:rPr>
        <w:t xml:space="preserve">a few centuries’ </w:t>
      </w:r>
      <w:r w:rsidRPr="00166CFF">
        <w:rPr>
          <w:rStyle w:val="StyleUnderline"/>
          <w:sz w:val="26"/>
          <w:szCs w:val="26"/>
          <w:highlight w:val="green"/>
        </w:rPr>
        <w:t>time we will have better evidence about how to evaluate</w:t>
      </w:r>
      <w:r w:rsidRPr="00166CFF">
        <w:rPr>
          <w:sz w:val="14"/>
          <w:szCs w:val="26"/>
        </w:rPr>
        <w:t xml:space="preserve"> human </w:t>
      </w:r>
      <w:r w:rsidRPr="00166CFF">
        <w:rPr>
          <w:rStyle w:val="StyleUnderline"/>
          <w:sz w:val="26"/>
          <w:szCs w:val="26"/>
          <w:highlight w:val="green"/>
        </w:rPr>
        <w:t>extinction</w:t>
      </w:r>
      <w:r w:rsidRPr="00166CFF">
        <w:rPr>
          <w:sz w:val="14"/>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166CFF">
        <w:rPr>
          <w:rStyle w:val="StyleUnderline"/>
          <w:sz w:val="26"/>
          <w:szCs w:val="26"/>
        </w:rPr>
        <w:t>Suppose that we have</w:t>
      </w:r>
      <w:r w:rsidRPr="00166CFF">
        <w:rPr>
          <w:sz w:val="14"/>
          <w:szCs w:val="26"/>
        </w:rPr>
        <w:t xml:space="preserve"> 0.8 credence that it is a bad thing to produce new people, and </w:t>
      </w:r>
      <w:r w:rsidRPr="00166CFF">
        <w:rPr>
          <w:rStyle w:val="StyleUnderline"/>
          <w:sz w:val="26"/>
          <w:szCs w:val="26"/>
        </w:rPr>
        <w:t>0.2</w:t>
      </w:r>
      <w:r w:rsidRPr="00166CFF">
        <w:rPr>
          <w:sz w:val="14"/>
          <w:szCs w:val="26"/>
        </w:rPr>
        <w:t xml:space="preserve"> </w:t>
      </w:r>
      <w:r w:rsidRPr="00166CFF">
        <w:rPr>
          <w:rStyle w:val="StyleUnderline"/>
          <w:sz w:val="26"/>
          <w:szCs w:val="26"/>
        </w:rPr>
        <w:t>certain that it’s a good thing to produce new people</w:t>
      </w:r>
      <w:r w:rsidRPr="00166CFF">
        <w:rPr>
          <w:sz w:val="14"/>
          <w:szCs w:val="26"/>
        </w:rPr>
        <w:t>;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w:t>
      </w:r>
      <w:r w:rsidRPr="00166CFF">
        <w:rPr>
          <w:rStyle w:val="StyleUnderline"/>
          <w:sz w:val="26"/>
          <w:szCs w:val="26"/>
        </w:rPr>
        <w:t xml:space="preserve"> </w:t>
      </w:r>
      <w:r w:rsidRPr="00166CFF">
        <w:rPr>
          <w:rStyle w:val="StyleUnderline"/>
          <w:sz w:val="26"/>
          <w:szCs w:val="26"/>
          <w:highlight w:val="green"/>
        </w:rPr>
        <w:t>if we</w:t>
      </w:r>
      <w:r w:rsidRPr="00166CFF">
        <w:rPr>
          <w:rStyle w:val="StyleUnderline"/>
          <w:sz w:val="26"/>
          <w:szCs w:val="26"/>
        </w:rPr>
        <w:t xml:space="preserve"> </w:t>
      </w:r>
      <w:r w:rsidRPr="00166CFF">
        <w:rPr>
          <w:sz w:val="14"/>
          <w:szCs w:val="26"/>
        </w:rPr>
        <w:t>let the human race continue and</w:t>
      </w:r>
      <w:r w:rsidRPr="00166CFF">
        <w:rPr>
          <w:rStyle w:val="StyleUnderline"/>
          <w:sz w:val="26"/>
          <w:szCs w:val="26"/>
        </w:rPr>
        <w:t xml:space="preserve"> </w:t>
      </w:r>
      <w:r w:rsidRPr="00166CFF">
        <w:rPr>
          <w:rStyle w:val="StyleUnderline"/>
          <w:sz w:val="26"/>
          <w:szCs w:val="26"/>
          <w:highlight w:val="green"/>
        </w:rPr>
        <w:t>did research</w:t>
      </w:r>
      <w:r w:rsidRPr="00166CFF">
        <w:rPr>
          <w:rStyle w:val="StyleUnderline"/>
          <w:sz w:val="26"/>
          <w:szCs w:val="26"/>
        </w:rPr>
        <w:t xml:space="preserve"> for 300 years, </w:t>
      </w:r>
      <w:r w:rsidRPr="00166CFF">
        <w:rPr>
          <w:rStyle w:val="StyleUnderline"/>
          <w:sz w:val="26"/>
          <w:szCs w:val="26"/>
          <w:highlight w:val="green"/>
        </w:rPr>
        <w:t xml:space="preserve">we would know for certain whether or not </w:t>
      </w:r>
      <w:r w:rsidRPr="00166CFF">
        <w:rPr>
          <w:rStyle w:val="StyleUnderline"/>
          <w:sz w:val="26"/>
          <w:szCs w:val="26"/>
        </w:rPr>
        <w:t xml:space="preserve">additional </w:t>
      </w:r>
      <w:r w:rsidRPr="00166CFF">
        <w:rPr>
          <w:rStyle w:val="StyleUnderline"/>
          <w:sz w:val="26"/>
          <w:szCs w:val="26"/>
          <w:highlight w:val="green"/>
        </w:rPr>
        <w:t>people</w:t>
      </w:r>
      <w:r w:rsidRPr="00166CFF">
        <w:rPr>
          <w:rStyle w:val="StyleUnderline"/>
          <w:sz w:val="26"/>
          <w:szCs w:val="26"/>
        </w:rPr>
        <w:t xml:space="preserve"> are of </w:t>
      </w:r>
      <w:r w:rsidRPr="00166CFF">
        <w:rPr>
          <w:rStyle w:val="StyleUnderline"/>
          <w:sz w:val="26"/>
          <w:szCs w:val="26"/>
          <w:highlight w:val="green"/>
        </w:rPr>
        <w:t>positive</w:t>
      </w:r>
      <w:r w:rsidRPr="00166CFF">
        <w:rPr>
          <w:sz w:val="14"/>
          <w:szCs w:val="26"/>
        </w:rPr>
        <w:t xml:space="preserve"> or negative </w:t>
      </w:r>
      <w:r w:rsidRPr="00166CFF">
        <w:rPr>
          <w:rStyle w:val="StyleUnderline"/>
          <w:sz w:val="26"/>
          <w:szCs w:val="26"/>
        </w:rPr>
        <w:t>value</w:t>
      </w:r>
      <w:r w:rsidRPr="00166CFF">
        <w:rPr>
          <w:sz w:val="14"/>
          <w:szCs w:val="26"/>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RPr="00166CFF">
        <w:rPr>
          <w:rStyle w:val="StyleUnderline"/>
          <w:sz w:val="26"/>
          <w:szCs w:val="26"/>
        </w:rPr>
        <w:t>there’s</w:t>
      </w:r>
      <w:r w:rsidRPr="00166CFF">
        <w:rPr>
          <w:sz w:val="14"/>
          <w:szCs w:val="26"/>
        </w:rPr>
        <w:t xml:space="preserve"> also </w:t>
      </w:r>
      <w:r w:rsidRPr="00166CFF">
        <w:rPr>
          <w:rStyle w:val="StyleUnderline"/>
          <w:sz w:val="26"/>
          <w:szCs w:val="26"/>
        </w:rPr>
        <w:t>a 20% chance of a gain of 2×(10^14),</w:t>
      </w:r>
      <w:r w:rsidRPr="00166CFF">
        <w:rPr>
          <w:sz w:val="14"/>
          <w:szCs w:val="26"/>
        </w:rPr>
        <w:t xml:space="preserve"> </w:t>
      </w:r>
      <w:r w:rsidRPr="00166CFF">
        <w:rPr>
          <w:rStyle w:val="StyleUnderline"/>
          <w:sz w:val="26"/>
          <w:szCs w:val="26"/>
        </w:rPr>
        <w:t>the expected value of which is 4×(10^13).</w:t>
      </w:r>
      <w:r w:rsidRPr="00166CFF">
        <w:rPr>
          <w:sz w:val="14"/>
          <w:szCs w:val="26"/>
        </w:rPr>
        <w:t xml:space="preserve"> That is, </w:t>
      </w:r>
      <w:r w:rsidRPr="00166CFF">
        <w:rPr>
          <w:rStyle w:val="StyleUnderline"/>
          <w:sz w:val="26"/>
          <w:szCs w:val="26"/>
        </w:rPr>
        <w:t xml:space="preserve">in expected value terms, </w:t>
      </w:r>
      <w:r w:rsidRPr="00166CFF">
        <w:rPr>
          <w:rStyle w:val="StyleUnderline"/>
          <w:sz w:val="26"/>
          <w:szCs w:val="26"/>
          <w:highlight w:val="green"/>
        </w:rPr>
        <w:t>the cost of waiting</w:t>
      </w:r>
      <w:r w:rsidRPr="00166CFF">
        <w:rPr>
          <w:rStyle w:val="StyleUnderline"/>
          <w:sz w:val="26"/>
          <w:szCs w:val="26"/>
        </w:rPr>
        <w:t xml:space="preserve"> </w:t>
      </w:r>
      <w:r w:rsidRPr="00166CFF">
        <w:rPr>
          <w:sz w:val="14"/>
          <w:szCs w:val="26"/>
        </w:rPr>
        <w:t>for a few hundred years</w:t>
      </w:r>
      <w:r w:rsidRPr="00166CFF">
        <w:rPr>
          <w:rStyle w:val="StyleUnderline"/>
          <w:sz w:val="26"/>
          <w:szCs w:val="26"/>
        </w:rPr>
        <w:t xml:space="preserve"> </w:t>
      </w:r>
      <w:r w:rsidRPr="00166CFF">
        <w:rPr>
          <w:rStyle w:val="StyleUnderline"/>
          <w:sz w:val="26"/>
          <w:szCs w:val="26"/>
          <w:highlight w:val="green"/>
        </w:rPr>
        <w:t xml:space="preserve">is </w:t>
      </w:r>
      <w:r w:rsidRPr="00166CFF">
        <w:rPr>
          <w:rStyle w:val="StyleUnderline"/>
          <w:sz w:val="26"/>
          <w:szCs w:val="26"/>
        </w:rPr>
        <w:t xml:space="preserve">vanishingly </w:t>
      </w:r>
      <w:r w:rsidRPr="00166CFF">
        <w:rPr>
          <w:rStyle w:val="StyleUnderline"/>
          <w:sz w:val="26"/>
          <w:szCs w:val="26"/>
          <w:highlight w:val="green"/>
        </w:rPr>
        <w:t>small compared with</w:t>
      </w:r>
      <w:r w:rsidRPr="00166CFF">
        <w:rPr>
          <w:rStyle w:val="StyleUnderline"/>
          <w:sz w:val="26"/>
          <w:szCs w:val="26"/>
        </w:rPr>
        <w:t xml:space="preserve"> </w:t>
      </w:r>
      <w:r w:rsidRPr="00166CFF">
        <w:rPr>
          <w:sz w:val="14"/>
          <w:szCs w:val="26"/>
        </w:rPr>
        <w:t>the benefit of</w:t>
      </w:r>
      <w:r w:rsidRPr="00166CFF">
        <w:rPr>
          <w:rStyle w:val="StyleUnderline"/>
          <w:sz w:val="26"/>
          <w:szCs w:val="26"/>
        </w:rPr>
        <w:t xml:space="preserve"> </w:t>
      </w:r>
      <w:r w:rsidRPr="00166CFF">
        <w:rPr>
          <w:rStyle w:val="StyleUnderline"/>
          <w:sz w:val="26"/>
          <w:szCs w:val="26"/>
          <w:highlight w:val="green"/>
        </w:rPr>
        <w:t xml:space="preserve">keeping </w:t>
      </w:r>
      <w:r w:rsidRPr="00166CFF">
        <w:rPr>
          <w:rStyle w:val="StyleUnderline"/>
          <w:sz w:val="26"/>
          <w:szCs w:val="26"/>
        </w:rPr>
        <w:t xml:space="preserve">one’s </w:t>
      </w:r>
      <w:r w:rsidRPr="00166CFF">
        <w:rPr>
          <w:rStyle w:val="StyleUnderline"/>
          <w:sz w:val="26"/>
          <w:szCs w:val="26"/>
          <w:highlight w:val="green"/>
        </w:rPr>
        <w:t>options open</w:t>
      </w:r>
      <w:r w:rsidRPr="00166CFF">
        <w:rPr>
          <w:rStyle w:val="StyleUnderline"/>
          <w:sz w:val="26"/>
          <w:szCs w:val="26"/>
        </w:rPr>
        <w:t xml:space="preserve"> </w:t>
      </w:r>
      <w:r w:rsidRPr="00166CFF">
        <w:rPr>
          <w:sz w:val="14"/>
          <w:szCs w:val="26"/>
        </w:rPr>
        <w:t>while one gains new information.</w:t>
      </w:r>
    </w:p>
    <w:p w14:paraId="148BEBA5" w14:textId="77777777" w:rsidR="00A51156" w:rsidRDefault="00A51156" w:rsidP="00A51156">
      <w:pPr>
        <w:pStyle w:val="Heading4"/>
        <w:rPr>
          <w:rFonts w:cs="Calibri"/>
        </w:rPr>
      </w:pPr>
      <w:r>
        <w:t xml:space="preserve">5] Death is bad and outweighs – </w:t>
      </w:r>
      <w:r w:rsidRPr="00C77255">
        <w:rPr>
          <w:rFonts w:cs="Calibri"/>
        </w:rPr>
        <w:t>agents can’t act if they fear for their bodily security</w:t>
      </w:r>
      <w:r>
        <w:rPr>
          <w:rFonts w:cs="Calibri"/>
        </w:rPr>
        <w:t xml:space="preserve"> which constrains every ethical theory</w:t>
      </w:r>
    </w:p>
    <w:p w14:paraId="56DBD602" w14:textId="77777777" w:rsidR="00A51156" w:rsidRPr="00BD7A81" w:rsidRDefault="00A51156" w:rsidP="00A51156"/>
    <w:p w14:paraId="2508651F" w14:textId="4E1C1E91" w:rsidR="00053196" w:rsidRDefault="00053196" w:rsidP="00053196">
      <w:pPr>
        <w:rPr>
          <w:sz w:val="12"/>
        </w:rPr>
      </w:pPr>
    </w:p>
    <w:p w14:paraId="27CD8562" w14:textId="1282B8E0" w:rsidR="00053196" w:rsidRDefault="00053196" w:rsidP="00053196">
      <w:pPr>
        <w:rPr>
          <w:sz w:val="12"/>
        </w:rPr>
      </w:pPr>
    </w:p>
    <w:p w14:paraId="3BFB2CA9" w14:textId="2DED2D95" w:rsidR="00053196" w:rsidRDefault="00053196" w:rsidP="00053196">
      <w:pPr>
        <w:rPr>
          <w:sz w:val="12"/>
        </w:rPr>
      </w:pPr>
    </w:p>
    <w:p w14:paraId="7EFA6CF7" w14:textId="683336A4" w:rsidR="00053196" w:rsidRDefault="00053196" w:rsidP="00053196">
      <w:pPr>
        <w:rPr>
          <w:sz w:val="12"/>
        </w:rPr>
      </w:pPr>
    </w:p>
    <w:p w14:paraId="104EF81C" w14:textId="4091103B" w:rsidR="00053196" w:rsidRDefault="00053196" w:rsidP="00053196">
      <w:pPr>
        <w:rPr>
          <w:sz w:val="12"/>
        </w:rPr>
      </w:pPr>
    </w:p>
    <w:p w14:paraId="41F2F7AF" w14:textId="18C65BF9" w:rsidR="00C0136A" w:rsidRDefault="000077E2" w:rsidP="000077E2">
      <w:pPr>
        <w:pStyle w:val="Heading2"/>
      </w:pPr>
      <w:r>
        <w:lastRenderedPageBreak/>
        <w:t>Case</w:t>
      </w:r>
    </w:p>
    <w:p w14:paraId="7F94AD2D" w14:textId="77777777" w:rsidR="00A51156" w:rsidRPr="00C84EDD" w:rsidRDefault="00A51156" w:rsidP="00A51156">
      <w:pPr>
        <w:pStyle w:val="Heading4"/>
      </w:pPr>
      <w:r>
        <w:t xml:space="preserve">Physics and math proofs </w:t>
      </w:r>
      <w:r w:rsidRPr="00423198">
        <w:rPr>
          <w:u w:val="single"/>
        </w:rPr>
        <w:t>prove</w:t>
      </w:r>
      <w:r>
        <w:t xml:space="preserve"> no impact.</w:t>
      </w:r>
    </w:p>
    <w:p w14:paraId="05C49DB3" w14:textId="77777777" w:rsidR="00A51156" w:rsidRDefault="00A51156" w:rsidP="00A51156">
      <w:r w:rsidRPr="00C94B34">
        <w:rPr>
          <w:rStyle w:val="Style13ptBold"/>
        </w:rPr>
        <w:t>Cairncross 17</w:t>
      </w:r>
      <w:r>
        <w:t xml:space="preserve"> [</w:t>
      </w:r>
      <w:r w:rsidRPr="00BB446A">
        <w:t>Duncan Cairncross, Retired</w:t>
      </w:r>
      <w:r>
        <w:t xml:space="preserve"> Planetary Science Engineer, BSc in Mechanical Engineering from the University of Glasgow, Diploma in Management DMS, Business Administration and Management, General from Teeside University, Former Asset Management Officer for the Gore District Council, “Is the Kessler Syndrome Disputed By Some Scientists?”, Quora, 10/25/2017, https://www.quora.com/Is-the-Kessler-Syndrome-disputed-by-some-scientists</w:t>
      </w:r>
    </w:p>
    <w:p w14:paraId="62E2835D" w14:textId="77777777" w:rsidR="00A51156" w:rsidRPr="000C576A" w:rsidRDefault="00A51156" w:rsidP="00A51156">
      <w:pPr>
        <w:rPr>
          <w:rStyle w:val="StyleUnderline"/>
        </w:rPr>
      </w:pPr>
      <w:r w:rsidRPr="00BB446A">
        <w:rPr>
          <w:sz w:val="16"/>
        </w:rPr>
        <w:t xml:space="preserve">Lets look at some numbers - </w:t>
      </w:r>
      <w:r w:rsidRPr="00C94B34">
        <w:rPr>
          <w:rStyle w:val="StyleUnderline"/>
        </w:rPr>
        <w:t xml:space="preserve">we are </w:t>
      </w:r>
      <w:r w:rsidRPr="000C576A">
        <w:rPr>
          <w:rStyle w:val="StyleUnderline"/>
        </w:rPr>
        <w:t xml:space="preserve">talking LEO - so </w:t>
      </w:r>
      <w:r w:rsidRPr="000C576A">
        <w:rPr>
          <w:rStyle w:val="StyleUnderline"/>
          <w:highlight w:val="green"/>
        </w:rPr>
        <w:t>anything</w:t>
      </w:r>
      <w:r w:rsidRPr="000C576A">
        <w:rPr>
          <w:rStyle w:val="StyleUnderline"/>
        </w:rPr>
        <w:t xml:space="preserve"> very </w:t>
      </w:r>
      <w:r w:rsidRPr="000C576A">
        <w:rPr>
          <w:rStyle w:val="StyleUnderline"/>
          <w:highlight w:val="green"/>
        </w:rPr>
        <w:t xml:space="preserve">small will </w:t>
      </w:r>
      <w:r w:rsidRPr="000C576A">
        <w:rPr>
          <w:rStyle w:val="Emphasis"/>
          <w:highlight w:val="green"/>
        </w:rPr>
        <w:t>de-orbit</w:t>
      </w:r>
      <w:r w:rsidRPr="000C576A">
        <w:rPr>
          <w:sz w:val="16"/>
        </w:rPr>
        <w:t xml:space="preserve"> itself </w:t>
      </w:r>
      <w:r w:rsidRPr="000C576A">
        <w:rPr>
          <w:rStyle w:val="Emphasis"/>
        </w:rPr>
        <w:t xml:space="preserve">quite </w:t>
      </w:r>
      <w:r w:rsidRPr="000C576A">
        <w:rPr>
          <w:rStyle w:val="Emphasis"/>
          <w:highlight w:val="green"/>
        </w:rPr>
        <w:t>fast</w:t>
      </w:r>
      <w:r w:rsidRPr="000C576A">
        <w:rPr>
          <w:rStyle w:val="StyleUnderline"/>
          <w:highlight w:val="green"/>
        </w:rPr>
        <w:t xml:space="preserve"> from</w:t>
      </w:r>
      <w:r w:rsidRPr="000C576A">
        <w:rPr>
          <w:rStyle w:val="StyleUnderline"/>
        </w:rPr>
        <w:t xml:space="preserve"> atmospheric </w:t>
      </w:r>
      <w:r w:rsidRPr="000C576A">
        <w:rPr>
          <w:rStyle w:val="StyleUnderline"/>
          <w:highlight w:val="green"/>
        </w:rPr>
        <w:t>drag</w:t>
      </w:r>
    </w:p>
    <w:p w14:paraId="26D66E7D" w14:textId="77777777" w:rsidR="00A51156" w:rsidRPr="000C576A" w:rsidRDefault="00A51156" w:rsidP="00A51156">
      <w:pPr>
        <w:rPr>
          <w:sz w:val="16"/>
        </w:rPr>
      </w:pPr>
      <w:r w:rsidRPr="000C576A">
        <w:rPr>
          <w:sz w:val="16"/>
        </w:rPr>
        <w:t xml:space="preserve">These </w:t>
      </w:r>
      <w:r w:rsidRPr="000C576A">
        <w:rPr>
          <w:rStyle w:val="StyleUnderline"/>
          <w:highlight w:val="green"/>
        </w:rPr>
        <w:t>lumps</w:t>
      </w:r>
      <w:r w:rsidRPr="000C576A">
        <w:rPr>
          <w:rStyle w:val="StyleUnderline"/>
        </w:rPr>
        <w:t xml:space="preserve"> are going the same direction - at similar speeds - as</w:t>
      </w:r>
      <w:r w:rsidRPr="000C576A">
        <w:rPr>
          <w:sz w:val="16"/>
        </w:rPr>
        <w:t xml:space="preserve"> our </w:t>
      </w:r>
      <w:r w:rsidRPr="000C576A">
        <w:rPr>
          <w:rStyle w:val="StyleUnderline"/>
        </w:rPr>
        <w:t xml:space="preserve">satellites - so we </w:t>
      </w:r>
      <w:r w:rsidRPr="000C576A">
        <w:rPr>
          <w:rStyle w:val="StyleUnderline"/>
          <w:highlight w:val="green"/>
        </w:rPr>
        <w:t>are</w:t>
      </w:r>
      <w:r w:rsidRPr="000C576A">
        <w:rPr>
          <w:sz w:val="16"/>
          <w:highlight w:val="green"/>
        </w:rPr>
        <w:t xml:space="preserve"> </w:t>
      </w:r>
      <w:r w:rsidRPr="000C576A">
        <w:rPr>
          <w:rStyle w:val="StyleUnderline"/>
          <w:highlight w:val="green"/>
        </w:rPr>
        <w:t>not</w:t>
      </w:r>
      <w:r w:rsidRPr="000C576A">
        <w:rPr>
          <w:rStyle w:val="StyleUnderline"/>
        </w:rPr>
        <w:t xml:space="preserve"> talking about </w:t>
      </w:r>
      <w:r w:rsidRPr="000C576A">
        <w:rPr>
          <w:rStyle w:val="StyleUnderline"/>
          <w:highlight w:val="green"/>
        </w:rPr>
        <w:t>km/sec</w:t>
      </w:r>
      <w:r w:rsidRPr="000C576A">
        <w:rPr>
          <w:rStyle w:val="StyleUnderline"/>
        </w:rPr>
        <w:t xml:space="preserve"> impacts - just rifle bullet speeds - </w:t>
      </w:r>
      <w:r w:rsidRPr="000C576A">
        <w:rPr>
          <w:rStyle w:val="StyleUnderline"/>
          <w:highlight w:val="green"/>
        </w:rPr>
        <w:t>300 m/sec at max</w:t>
      </w:r>
      <w:r w:rsidRPr="000C576A">
        <w:rPr>
          <w:rStyle w:val="StyleUnderline"/>
        </w:rPr>
        <w:t xml:space="preserve">imum </w:t>
      </w:r>
      <w:r w:rsidRPr="000C576A">
        <w:rPr>
          <w:rStyle w:val="StyleUnderline"/>
          <w:highlight w:val="green"/>
        </w:rPr>
        <w:t>and</w:t>
      </w:r>
      <w:r w:rsidRPr="000C576A">
        <w:rPr>
          <w:rStyle w:val="StyleUnderline"/>
        </w:rPr>
        <w:t xml:space="preserve"> the vast </w:t>
      </w:r>
      <w:r w:rsidRPr="000C576A">
        <w:rPr>
          <w:rStyle w:val="StyleUnderline"/>
          <w:highlight w:val="green"/>
        </w:rPr>
        <w:t>majority</w:t>
      </w:r>
      <w:r w:rsidRPr="000C576A">
        <w:rPr>
          <w:sz w:val="16"/>
        </w:rPr>
        <w:t xml:space="preserve"> would have </w:t>
      </w:r>
      <w:r w:rsidRPr="000C576A">
        <w:rPr>
          <w:rStyle w:val="StyleUnderline"/>
          <w:highlight w:val="green"/>
        </w:rPr>
        <w:t>much</w:t>
      </w:r>
      <w:r w:rsidRPr="000C576A">
        <w:rPr>
          <w:rStyle w:val="StyleUnderline"/>
        </w:rPr>
        <w:t xml:space="preserve"> much </w:t>
      </w:r>
      <w:r w:rsidRPr="000C576A">
        <w:rPr>
          <w:rStyle w:val="StyleUnderline"/>
          <w:highlight w:val="green"/>
        </w:rPr>
        <w:t>lower</w:t>
      </w:r>
      <w:r w:rsidRPr="000C576A">
        <w:rPr>
          <w:sz w:val="16"/>
        </w:rPr>
        <w:t xml:space="preserve"> speeds</w:t>
      </w:r>
    </w:p>
    <w:p w14:paraId="0B5973E0" w14:textId="77777777" w:rsidR="00A51156" w:rsidRPr="000C576A" w:rsidRDefault="00A51156" w:rsidP="00A51156">
      <w:pPr>
        <w:rPr>
          <w:sz w:val="16"/>
        </w:rPr>
      </w:pPr>
      <w:r w:rsidRPr="000C576A">
        <w:rPr>
          <w:sz w:val="16"/>
        </w:rPr>
        <w:t>Everything is in a torus</w:t>
      </w:r>
    </w:p>
    <w:p w14:paraId="01BF1047" w14:textId="77777777" w:rsidR="00A51156" w:rsidRPr="000C576A" w:rsidRDefault="00A51156" w:rsidP="00A51156">
      <w:pPr>
        <w:rPr>
          <w:sz w:val="16"/>
        </w:rPr>
      </w:pPr>
      <w:r w:rsidRPr="000C576A">
        <w:rPr>
          <w:sz w:val="16"/>
        </w:rPr>
        <w:t>Altitude 100 km to 300 km, - 1000 km North to 1000 km South - and about 40,000 km long</w:t>
      </w:r>
    </w:p>
    <w:p w14:paraId="19E0143D" w14:textId="77777777" w:rsidR="00A51156" w:rsidRPr="000C576A" w:rsidRDefault="00A51156" w:rsidP="00A51156">
      <w:pPr>
        <w:rPr>
          <w:sz w:val="16"/>
        </w:rPr>
      </w:pPr>
      <w:r w:rsidRPr="000C576A">
        <w:rPr>
          <w:sz w:val="16"/>
        </w:rPr>
        <w:t>200 x 2000 x 40,000 = volume 16 billion cubic km -</w:t>
      </w:r>
    </w:p>
    <w:p w14:paraId="44753497" w14:textId="77777777" w:rsidR="00A51156" w:rsidRPr="000C576A" w:rsidRDefault="00A51156" w:rsidP="00A51156">
      <w:pPr>
        <w:rPr>
          <w:rStyle w:val="StyleUnderline"/>
        </w:rPr>
      </w:pPr>
      <w:r w:rsidRPr="000C576A">
        <w:rPr>
          <w:rStyle w:val="StyleUnderline"/>
        </w:rPr>
        <w:t>18,000 Big bits - 100 mm - including 1,200 satellites</w:t>
      </w:r>
    </w:p>
    <w:p w14:paraId="5F6F59D3" w14:textId="77777777" w:rsidR="00A51156" w:rsidRPr="000C576A" w:rsidRDefault="00A51156" w:rsidP="00A51156">
      <w:pPr>
        <w:rPr>
          <w:sz w:val="16"/>
        </w:rPr>
      </w:pPr>
      <w:r w:rsidRPr="000C576A">
        <w:rPr>
          <w:sz w:val="16"/>
        </w:rPr>
        <w:t>750,000 “bullets” - 10 mm</w:t>
      </w:r>
    </w:p>
    <w:p w14:paraId="4DD5CCBE" w14:textId="77777777" w:rsidR="00A51156" w:rsidRPr="000C576A" w:rsidRDefault="00A51156" w:rsidP="00A51156">
      <w:pPr>
        <w:rPr>
          <w:sz w:val="16"/>
        </w:rPr>
      </w:pPr>
      <w:r w:rsidRPr="000C576A">
        <w:rPr>
          <w:sz w:val="16"/>
        </w:rPr>
        <w:t>150 million bits 1 mm</w:t>
      </w:r>
    </w:p>
    <w:p w14:paraId="1E1C6DBE" w14:textId="77777777" w:rsidR="00A51156" w:rsidRPr="000C576A" w:rsidRDefault="00A51156" w:rsidP="00A51156">
      <w:pPr>
        <w:rPr>
          <w:rStyle w:val="Emphasis"/>
        </w:rPr>
      </w:pPr>
      <w:r w:rsidRPr="000C576A">
        <w:rPr>
          <w:rStyle w:val="StyleUnderline"/>
        </w:rPr>
        <w:t xml:space="preserve">Small bits we will </w:t>
      </w:r>
      <w:r w:rsidRPr="000C576A">
        <w:rPr>
          <w:rStyle w:val="Emphasis"/>
        </w:rPr>
        <w:t>ignore</w:t>
      </w:r>
      <w:r w:rsidRPr="000C576A">
        <w:rPr>
          <w:rStyle w:val="StyleUnderline"/>
        </w:rPr>
        <w:t xml:space="preserve"> as they will </w:t>
      </w:r>
      <w:r w:rsidRPr="000C576A">
        <w:rPr>
          <w:rStyle w:val="Emphasis"/>
          <w:highlight w:val="green"/>
        </w:rPr>
        <w:t>not</w:t>
      </w:r>
      <w:r w:rsidRPr="000C576A">
        <w:rPr>
          <w:rStyle w:val="Emphasis"/>
        </w:rPr>
        <w:t xml:space="preserve"> be going </w:t>
      </w:r>
      <w:r w:rsidRPr="000C576A">
        <w:rPr>
          <w:rStyle w:val="Emphasis"/>
          <w:highlight w:val="green"/>
        </w:rPr>
        <w:t>fast enough</w:t>
      </w:r>
      <w:r w:rsidRPr="000C576A">
        <w:rPr>
          <w:rStyle w:val="StyleUnderline"/>
        </w:rPr>
        <w:t xml:space="preserve"> relative </w:t>
      </w:r>
      <w:r w:rsidRPr="000C576A">
        <w:rPr>
          <w:rStyle w:val="StyleUnderline"/>
          <w:highlight w:val="green"/>
        </w:rPr>
        <w:t>to</w:t>
      </w:r>
      <w:r w:rsidRPr="000C576A">
        <w:rPr>
          <w:rStyle w:val="StyleUnderline"/>
        </w:rPr>
        <w:t xml:space="preserve"> our satellite to </w:t>
      </w:r>
      <w:r w:rsidRPr="000C576A">
        <w:rPr>
          <w:rStyle w:val="StyleUnderline"/>
          <w:highlight w:val="green"/>
        </w:rPr>
        <w:t>cause damage</w:t>
      </w:r>
      <w:r w:rsidRPr="000C576A">
        <w:rPr>
          <w:rStyle w:val="StyleUnderline"/>
        </w:rPr>
        <w:t xml:space="preserve"> - and they will </w:t>
      </w:r>
      <w:r w:rsidRPr="000C576A">
        <w:rPr>
          <w:rStyle w:val="Emphasis"/>
        </w:rPr>
        <w:t>de-orbit quite fast</w:t>
      </w:r>
    </w:p>
    <w:p w14:paraId="43AAC7E6" w14:textId="77777777" w:rsidR="00A51156" w:rsidRPr="000C576A" w:rsidRDefault="00A51156" w:rsidP="00A51156">
      <w:pPr>
        <w:rPr>
          <w:rStyle w:val="Emphasis"/>
        </w:rPr>
      </w:pPr>
      <w:r w:rsidRPr="000C576A">
        <w:rPr>
          <w:sz w:val="16"/>
        </w:rPr>
        <w:t xml:space="preserve">So </w:t>
      </w:r>
      <w:r w:rsidRPr="000C576A">
        <w:rPr>
          <w:rStyle w:val="Emphasis"/>
          <w:highlight w:val="green"/>
        </w:rPr>
        <w:t>one “bullet”</w:t>
      </w:r>
      <w:r w:rsidRPr="000C576A">
        <w:rPr>
          <w:rStyle w:val="Emphasis"/>
        </w:rPr>
        <w:t xml:space="preserve"> for </w:t>
      </w:r>
      <w:r w:rsidRPr="000C576A">
        <w:rPr>
          <w:rStyle w:val="Emphasis"/>
          <w:highlight w:val="green"/>
        </w:rPr>
        <w:t>every 21,000</w:t>
      </w:r>
      <w:r w:rsidRPr="000C576A">
        <w:rPr>
          <w:rStyle w:val="Emphasis"/>
        </w:rPr>
        <w:t xml:space="preserve"> cubic </w:t>
      </w:r>
      <w:r w:rsidRPr="000C576A">
        <w:rPr>
          <w:rStyle w:val="Emphasis"/>
          <w:highlight w:val="green"/>
        </w:rPr>
        <w:t>km</w:t>
      </w:r>
    </w:p>
    <w:p w14:paraId="09C38D09" w14:textId="77777777" w:rsidR="00A51156" w:rsidRPr="000C576A" w:rsidRDefault="00A51156" w:rsidP="00A51156">
      <w:pPr>
        <w:rPr>
          <w:rStyle w:val="StyleUnderline"/>
        </w:rPr>
      </w:pPr>
      <w:r w:rsidRPr="000C576A">
        <w:rPr>
          <w:rStyle w:val="StyleUnderline"/>
        </w:rPr>
        <w:t xml:space="preserve">That does </w:t>
      </w:r>
      <w:r w:rsidRPr="000C576A">
        <w:rPr>
          <w:rStyle w:val="Emphasis"/>
        </w:rPr>
        <w:t>not</w:t>
      </w:r>
      <w:r w:rsidRPr="000C576A">
        <w:rPr>
          <w:rStyle w:val="StyleUnderline"/>
        </w:rPr>
        <w:t xml:space="preserve"> sound like too dangerous a neighborhood!</w:t>
      </w:r>
    </w:p>
    <w:p w14:paraId="2E065AE0" w14:textId="77777777" w:rsidR="00A51156" w:rsidRPr="000C576A" w:rsidRDefault="00A51156" w:rsidP="00A51156">
      <w:pPr>
        <w:rPr>
          <w:rStyle w:val="StyleUnderline"/>
        </w:rPr>
      </w:pPr>
      <w:r w:rsidRPr="000C576A">
        <w:rPr>
          <w:rStyle w:val="StyleUnderline"/>
        </w:rPr>
        <w:t>What happens if start some sort of cascade?</w:t>
      </w:r>
    </w:p>
    <w:p w14:paraId="44D91D97" w14:textId="77777777" w:rsidR="00A51156" w:rsidRPr="000C576A" w:rsidRDefault="00A51156" w:rsidP="00A51156">
      <w:pPr>
        <w:rPr>
          <w:rStyle w:val="StyleUnderline"/>
        </w:rPr>
      </w:pPr>
      <w:r w:rsidRPr="000C576A">
        <w:rPr>
          <w:rStyle w:val="StyleUnderline"/>
        </w:rPr>
        <w:t xml:space="preserve">There is </w:t>
      </w:r>
      <w:r w:rsidRPr="000C576A">
        <w:rPr>
          <w:rStyle w:val="Emphasis"/>
          <w:highlight w:val="green"/>
        </w:rPr>
        <w:t>not much to cascade</w:t>
      </w:r>
      <w:r w:rsidRPr="000C576A">
        <w:rPr>
          <w:rStyle w:val="StyleUnderline"/>
        </w:rPr>
        <w:t xml:space="preserve"> - 18,000 - “big bits” - </w:t>
      </w:r>
      <w:r w:rsidRPr="000C576A">
        <w:rPr>
          <w:rStyle w:val="Emphasis"/>
          <w:highlight w:val="green"/>
        </w:rPr>
        <w:t>if each</w:t>
      </w:r>
      <w:r w:rsidRPr="000C576A">
        <w:rPr>
          <w:rStyle w:val="StyleUnderline"/>
        </w:rPr>
        <w:t xml:space="preserve"> of them </w:t>
      </w:r>
      <w:r w:rsidRPr="000C576A">
        <w:rPr>
          <w:rStyle w:val="Emphasis"/>
          <w:highlight w:val="green"/>
        </w:rPr>
        <w:t>became 1000 “bullets”</w:t>
      </w:r>
      <w:r w:rsidRPr="000C576A">
        <w:rPr>
          <w:rStyle w:val="StyleUnderline"/>
        </w:rPr>
        <w:t xml:space="preserve"> then </w:t>
      </w:r>
      <w:r w:rsidRPr="000C576A">
        <w:rPr>
          <w:rStyle w:val="Emphasis"/>
        </w:rPr>
        <w:t>we would have 18 million “bullets”</w:t>
      </w:r>
      <w:r w:rsidRPr="000C576A">
        <w:rPr>
          <w:rStyle w:val="StyleUnderline"/>
        </w:rPr>
        <w:t xml:space="preserve"> + the existing 750,000 bullets</w:t>
      </w:r>
    </w:p>
    <w:p w14:paraId="5850F801" w14:textId="77777777" w:rsidR="00A51156" w:rsidRPr="000C576A" w:rsidRDefault="00A51156" w:rsidP="00A51156">
      <w:pPr>
        <w:rPr>
          <w:rStyle w:val="StyleUnderline"/>
        </w:rPr>
      </w:pPr>
      <w:r w:rsidRPr="000C576A">
        <w:rPr>
          <w:rStyle w:val="StyleUnderline"/>
        </w:rPr>
        <w:t xml:space="preserve">And </w:t>
      </w:r>
      <w:r w:rsidRPr="00423198">
        <w:rPr>
          <w:rStyle w:val="StyleUnderline"/>
          <w:highlight w:val="green"/>
        </w:rPr>
        <w:t>that is</w:t>
      </w:r>
      <w:r w:rsidRPr="000C576A">
        <w:rPr>
          <w:rStyle w:val="StyleUnderline"/>
        </w:rPr>
        <w:t xml:space="preserve"> erring </w:t>
      </w:r>
      <w:r w:rsidRPr="00423198">
        <w:rPr>
          <w:rStyle w:val="StyleUnderline"/>
          <w:highlight w:val="green"/>
        </w:rPr>
        <w:t xml:space="preserve">on the </w:t>
      </w:r>
      <w:r w:rsidRPr="00423198">
        <w:rPr>
          <w:rStyle w:val="Emphasis"/>
          <w:highlight w:val="green"/>
        </w:rPr>
        <w:t>generous side</w:t>
      </w:r>
      <w:r w:rsidRPr="000C576A">
        <w:rPr>
          <w:rStyle w:val="StyleUnderline"/>
        </w:rPr>
        <w:t xml:space="preserve"> - these </w:t>
      </w:r>
      <w:r w:rsidRPr="00423198">
        <w:rPr>
          <w:rStyle w:val="StyleUnderline"/>
          <w:highlight w:val="green"/>
        </w:rPr>
        <w:t>bits are</w:t>
      </w:r>
      <w:r w:rsidRPr="000C576A">
        <w:rPr>
          <w:rStyle w:val="StyleUnderline"/>
        </w:rPr>
        <w:t xml:space="preserve"> </w:t>
      </w:r>
      <w:r w:rsidRPr="000C576A">
        <w:rPr>
          <w:rStyle w:val="Emphasis"/>
        </w:rPr>
        <w:t xml:space="preserve">mostly </w:t>
      </w:r>
      <w:r w:rsidRPr="00423198">
        <w:rPr>
          <w:rStyle w:val="Emphasis"/>
          <w:highlight w:val="green"/>
        </w:rPr>
        <w:t>metallic</w:t>
      </w:r>
      <w:r w:rsidRPr="00423198">
        <w:rPr>
          <w:rStyle w:val="StyleUnderline"/>
          <w:highlight w:val="green"/>
        </w:rPr>
        <w:t xml:space="preserve"> and</w:t>
      </w:r>
      <w:r w:rsidRPr="000C576A">
        <w:rPr>
          <w:rStyle w:val="StyleUnderline"/>
        </w:rPr>
        <w:t xml:space="preserve"> metals </w:t>
      </w:r>
      <w:r w:rsidRPr="00423198">
        <w:rPr>
          <w:rStyle w:val="Emphasis"/>
          <w:highlight w:val="green"/>
        </w:rPr>
        <w:t>don’t shatter</w:t>
      </w:r>
      <w:r w:rsidRPr="000C576A">
        <w:rPr>
          <w:rStyle w:val="StyleUnderline"/>
        </w:rPr>
        <w:t xml:space="preserve"> into lots of 10 mm bits when hit by rifle bullets</w:t>
      </w:r>
    </w:p>
    <w:p w14:paraId="35472983" w14:textId="77777777" w:rsidR="00A51156" w:rsidRPr="000C576A" w:rsidRDefault="00A51156" w:rsidP="00A51156">
      <w:pPr>
        <w:rPr>
          <w:rStyle w:val="StyleUnderline"/>
          <w:sz w:val="24"/>
          <w:szCs w:val="26"/>
        </w:rPr>
      </w:pPr>
      <w:r w:rsidRPr="00423198">
        <w:rPr>
          <w:rStyle w:val="StyleUnderline"/>
          <w:highlight w:val="green"/>
        </w:rPr>
        <w:t xml:space="preserve">That would be </w:t>
      </w:r>
      <w:r w:rsidRPr="00423198">
        <w:rPr>
          <w:rStyle w:val="Emphasis"/>
          <w:sz w:val="24"/>
          <w:szCs w:val="26"/>
          <w:highlight w:val="green"/>
        </w:rPr>
        <w:t>one</w:t>
      </w:r>
      <w:r w:rsidRPr="000C576A">
        <w:rPr>
          <w:rStyle w:val="Emphasis"/>
          <w:sz w:val="24"/>
          <w:szCs w:val="26"/>
        </w:rPr>
        <w:t xml:space="preserve"> “bullet” </w:t>
      </w:r>
      <w:r w:rsidRPr="00423198">
        <w:rPr>
          <w:rStyle w:val="Emphasis"/>
          <w:sz w:val="24"/>
          <w:szCs w:val="26"/>
          <w:highlight w:val="green"/>
        </w:rPr>
        <w:t>for every 853</w:t>
      </w:r>
      <w:r w:rsidRPr="000C576A">
        <w:rPr>
          <w:rStyle w:val="Emphasis"/>
          <w:sz w:val="24"/>
          <w:szCs w:val="26"/>
        </w:rPr>
        <w:t xml:space="preserve"> cubic </w:t>
      </w:r>
      <w:r w:rsidRPr="00423198">
        <w:rPr>
          <w:rStyle w:val="Emphasis"/>
          <w:sz w:val="24"/>
          <w:szCs w:val="26"/>
          <w:highlight w:val="green"/>
        </w:rPr>
        <w:t>km</w:t>
      </w:r>
      <w:r w:rsidRPr="000C576A">
        <w:rPr>
          <w:rStyle w:val="StyleUnderline"/>
          <w:szCs w:val="26"/>
        </w:rPr>
        <w:t xml:space="preserve"> </w:t>
      </w:r>
      <w:r w:rsidRPr="000C576A">
        <w:rPr>
          <w:rStyle w:val="StyleUnderline"/>
        </w:rPr>
        <w:t xml:space="preserve">AND </w:t>
      </w:r>
      <w:r w:rsidRPr="00423198">
        <w:rPr>
          <w:rStyle w:val="Emphasis"/>
          <w:highlight w:val="green"/>
        </w:rPr>
        <w:t>most</w:t>
      </w:r>
      <w:r w:rsidRPr="000C576A">
        <w:rPr>
          <w:rStyle w:val="StyleUnderline"/>
        </w:rPr>
        <w:t xml:space="preserve"> of the “</w:t>
      </w:r>
      <w:r w:rsidRPr="00423198">
        <w:rPr>
          <w:rStyle w:val="StyleUnderline"/>
          <w:highlight w:val="green"/>
        </w:rPr>
        <w:t>bullets</w:t>
      </w:r>
      <w:r w:rsidRPr="000C576A">
        <w:rPr>
          <w:rStyle w:val="StyleUnderline"/>
        </w:rPr>
        <w:t xml:space="preserve">” will </w:t>
      </w:r>
      <w:r w:rsidRPr="00423198">
        <w:rPr>
          <w:rStyle w:val="Emphasis"/>
          <w:highlight w:val="green"/>
        </w:rPr>
        <w:t>not</w:t>
      </w:r>
      <w:r w:rsidRPr="000C576A">
        <w:rPr>
          <w:rStyle w:val="Emphasis"/>
        </w:rPr>
        <w:t xml:space="preserve"> actually be going very </w:t>
      </w:r>
      <w:r w:rsidRPr="00423198">
        <w:rPr>
          <w:rStyle w:val="Emphasis"/>
          <w:highlight w:val="green"/>
        </w:rPr>
        <w:t>fast</w:t>
      </w:r>
    </w:p>
    <w:p w14:paraId="061056B1" w14:textId="77777777" w:rsidR="00A51156" w:rsidRPr="000C576A" w:rsidRDefault="00A51156" w:rsidP="00A51156">
      <w:pPr>
        <w:rPr>
          <w:sz w:val="16"/>
        </w:rPr>
      </w:pPr>
      <w:r w:rsidRPr="000C576A">
        <w:rPr>
          <w:sz w:val="16"/>
        </w:rPr>
        <w:t>Some time in the future when we have a lot mor,e as in a 100,000 times as much stuff in orbit then the Kessler Syndrome may be possible</w:t>
      </w:r>
    </w:p>
    <w:p w14:paraId="3BDA7E72" w14:textId="77777777" w:rsidR="00A51156" w:rsidRPr="000C576A" w:rsidRDefault="00A51156" w:rsidP="00A51156">
      <w:pPr>
        <w:rPr>
          <w:sz w:val="16"/>
        </w:rPr>
      </w:pPr>
      <w:r w:rsidRPr="000C576A">
        <w:rPr>
          <w:sz w:val="16"/>
        </w:rPr>
        <w:t>If you are worried about communication satellites way up there in geostationary orbit then the situation is even better - there is a LOT more space up there and we have boosted a lot less junk up to those orbits</w:t>
      </w:r>
    </w:p>
    <w:p w14:paraId="4831B374" w14:textId="77777777" w:rsidR="00A51156" w:rsidRPr="000C576A" w:rsidRDefault="00A51156" w:rsidP="00A51156">
      <w:pPr>
        <w:rPr>
          <w:sz w:val="16"/>
        </w:rPr>
      </w:pPr>
      <w:r w:rsidRPr="000C576A">
        <w:rPr>
          <w:sz w:val="16"/>
        </w:rPr>
        <w:t>It is worth tracking the big bits and making sure that most satellites are safely de-orbited? - YES</w:t>
      </w:r>
    </w:p>
    <w:p w14:paraId="35BE5364" w14:textId="77777777" w:rsidR="00A51156" w:rsidRPr="003A7012" w:rsidRDefault="00A51156" w:rsidP="00A51156">
      <w:pPr>
        <w:rPr>
          <w:u w:val="single"/>
        </w:rPr>
      </w:pPr>
      <w:r w:rsidRPr="000C576A">
        <w:rPr>
          <w:sz w:val="16"/>
        </w:rPr>
        <w:lastRenderedPageBreak/>
        <w:t xml:space="preserve">But </w:t>
      </w:r>
      <w:r w:rsidRPr="000C576A">
        <w:rPr>
          <w:rStyle w:val="StyleUnderline"/>
        </w:rPr>
        <w:t xml:space="preserve">worrying about a Kessler Syndrome? - </w:t>
      </w:r>
      <w:r w:rsidRPr="000C576A">
        <w:rPr>
          <w:rStyle w:val="Emphasis"/>
        </w:rPr>
        <w:t>no</w:t>
      </w:r>
      <w:r w:rsidRPr="000C576A">
        <w:rPr>
          <w:rStyle w:val="StyleUnderline"/>
        </w:rPr>
        <w:t xml:space="preserve"> not really</w:t>
      </w:r>
    </w:p>
    <w:p w14:paraId="6191EC88" w14:textId="77777777" w:rsidR="00A51156" w:rsidRPr="000C576A" w:rsidRDefault="00A51156" w:rsidP="00A51156"/>
    <w:p w14:paraId="73177C0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53196"/>
    <w:rsid w:val="000029E3"/>
    <w:rsid w:val="000029E8"/>
    <w:rsid w:val="00004225"/>
    <w:rsid w:val="000066CA"/>
    <w:rsid w:val="00007264"/>
    <w:rsid w:val="000076A9"/>
    <w:rsid w:val="000077E2"/>
    <w:rsid w:val="00014FAD"/>
    <w:rsid w:val="00015D2A"/>
    <w:rsid w:val="0002490B"/>
    <w:rsid w:val="00026465"/>
    <w:rsid w:val="00030204"/>
    <w:rsid w:val="000312A0"/>
    <w:rsid w:val="0003396C"/>
    <w:rsid w:val="00035337"/>
    <w:rsid w:val="00052FB1"/>
    <w:rsid w:val="00053196"/>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5876"/>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38BF"/>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2FB2"/>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5C81"/>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115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136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2ACB91"/>
  <w14:defaultImageDpi w14:val="300"/>
  <w15:docId w15:val="{EE021260-1F49-A74D-AA20-4634FCFCD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F587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F587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F587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F587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
    <w:basedOn w:val="Normal"/>
    <w:next w:val="Normal"/>
    <w:link w:val="Heading4Char"/>
    <w:uiPriority w:val="9"/>
    <w:unhideWhenUsed/>
    <w:qFormat/>
    <w:rsid w:val="000F587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F587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F5876"/>
  </w:style>
  <w:style w:type="character" w:customStyle="1" w:styleId="Heading1Char">
    <w:name w:val="Heading 1 Char"/>
    <w:aliases w:val="Pocket Char"/>
    <w:basedOn w:val="DefaultParagraphFont"/>
    <w:link w:val="Heading1"/>
    <w:uiPriority w:val="9"/>
    <w:rsid w:val="000F587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F587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F5876"/>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9"/>
    <w:rsid w:val="000F5876"/>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0F5876"/>
    <w:rPr>
      <w:b/>
      <w:sz w:val="26"/>
      <w:u w:val="none"/>
    </w:rPr>
  </w:style>
  <w:style w:type="character" w:customStyle="1" w:styleId="StyleUnderline">
    <w:name w:val="Style Underline"/>
    <w:aliases w:val="Underline,Style Bold Underline,Heading 3 Char1 Char Char Ch,apple-style-span + 6 pt,Kern at 16 pt,Intense Emphasis1,Intense Emphasis2,HHeading 3 + 12 pt,Intense Emphasis11,Intense Emphasis111,ci,c,Intense Emphasis1111,Intense Emphasis3,B"/>
    <w:basedOn w:val="DefaultParagraphFont"/>
    <w:uiPriority w:val="1"/>
    <w:qFormat/>
    <w:rsid w:val="000F5876"/>
    <w:rPr>
      <w:b w:val="0"/>
      <w:sz w:val="22"/>
      <w:u w:val="single"/>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Box,Style1,s"/>
    <w:basedOn w:val="DefaultParagraphFont"/>
    <w:link w:val="textbold"/>
    <w:uiPriority w:val="20"/>
    <w:qFormat/>
    <w:rsid w:val="000F587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F5876"/>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2,F2 - Heading 1 Char1,Block Char1,cite,C"/>
    <w:basedOn w:val="DefaultParagraphFont"/>
    <w:link w:val="Card"/>
    <w:uiPriority w:val="99"/>
    <w:unhideWhenUsed/>
    <w:rsid w:val="000F5876"/>
    <w:rPr>
      <w:color w:val="auto"/>
      <w:u w:val="none"/>
    </w:rPr>
  </w:style>
  <w:style w:type="paragraph" w:styleId="DocumentMap">
    <w:name w:val="Document Map"/>
    <w:basedOn w:val="Normal"/>
    <w:link w:val="DocumentMapChar"/>
    <w:uiPriority w:val="99"/>
    <w:semiHidden/>
    <w:unhideWhenUsed/>
    <w:rsid w:val="000F587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F5876"/>
    <w:rPr>
      <w:rFonts w:ascii="Lucida Grande" w:hAnsi="Lucida Grande" w:cs="Lucida Grande"/>
    </w:rPr>
  </w:style>
  <w:style w:type="paragraph" w:customStyle="1" w:styleId="Card">
    <w:name w:val="Card"/>
    <w:aliases w:val="No Spacing,No Spacing31,No Spacing22,No Spacing3,No Spacing111112,No Spacing111,No Spacing2,tag,No Spacing1121,Dont use,No Spacing41,No Spacing112,Medium Grid 21,card,Tag and Cite,No Spacing1111,Note Level 2,nonunderlined,Very Small Text"/>
    <w:basedOn w:val="Heading1"/>
    <w:link w:val="Hyperlink"/>
    <w:autoRedefine/>
    <w:uiPriority w:val="99"/>
    <w:qFormat/>
    <w:rsid w:val="00053196"/>
    <w:pPr>
      <w:spacing w:before="480" w:line="240" w:lineRule="auto"/>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053196"/>
    <w:pPr>
      <w:spacing w:line="256" w:lineRule="auto"/>
      <w:ind w:left="720"/>
      <w:jc w:val="both"/>
    </w:pPr>
    <w:rPr>
      <w:b/>
      <w:iCs/>
      <w:u w:val="single"/>
    </w:rPr>
  </w:style>
  <w:style w:type="paragraph" w:customStyle="1" w:styleId="Emphasis1">
    <w:name w:val="Emphasis1"/>
    <w:basedOn w:val="Normal"/>
    <w:autoRedefine/>
    <w:uiPriority w:val="20"/>
    <w:qFormat/>
    <w:rsid w:val="00A51156"/>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astcompany.com/90347364/jeff-bezos-wants-to-save-earth-by-moving-industry-to-space" TargetMode="External"/><Relationship Id="rId18" Type="http://schemas.openxmlformats.org/officeDocument/2006/relationships/hyperlink" Target="https://www.ipcc.ch/sr15/" TargetMode="External"/><Relationship Id="rId3" Type="http://schemas.openxmlformats.org/officeDocument/2006/relationships/customXml" Target="../customXml/item3.xml"/><Relationship Id="rId21" Type="http://schemas.openxmlformats.org/officeDocument/2006/relationships/hyperlink" Target="https://www.livescience.com/51990-sea-level-rise-unknowns.html" TargetMode="External"/><Relationship Id="rId7" Type="http://schemas.openxmlformats.org/officeDocument/2006/relationships/settings" Target="settings.xml"/><Relationship Id="rId12" Type="http://schemas.openxmlformats.org/officeDocument/2006/relationships/hyperlink" Target="https://payneinstitute.mines.edu/wp-content/uploads/sites/149/2020/09/Payne-Institute-Commentary-The-Era-of-Commercial-Space-Mining-Begins.pdf" TargetMode="External"/><Relationship Id="rId17" Type="http://schemas.openxmlformats.org/officeDocument/2006/relationships/hyperlink" Target="https://www.livescience.com/65633-climate-change-dooms-humans-by-2050.html"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scholarship.law.wm.edu/cgi/viewcontent.cgi?referer=https://www.google.com/&amp;httpsredir=1&amp;article=1653&amp;context=wmelpr" TargetMode="External"/><Relationship Id="rId20" Type="http://schemas.openxmlformats.org/officeDocument/2006/relationships/hyperlink" Target="https://www.livescience.com/55129-how-heat-waves-kill-so-quickly.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bcnews.com/mach/science/colossal-elevator-space-could-be-going-sooner-you-ever-imagined-ncna915421"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issues.org/new-policies-needed-to-advance-space-mining/" TargetMode="External"/><Relationship Id="rId23" Type="http://schemas.openxmlformats.org/officeDocument/2006/relationships/hyperlink" Target="https://www.uscc.gov/sites/default/files/transcripts/April%2025%2C%202019%20Hearing%20Transcript%20%282%29.pdf" TargetMode="External"/><Relationship Id="rId10" Type="http://schemas.openxmlformats.org/officeDocument/2006/relationships/hyperlink" Target="https://www.techtimes.com/articles/77612/20150818/companies-working-space-elevator.htm" TargetMode="External"/><Relationship Id="rId19" Type="http://schemas.openxmlformats.org/officeDocument/2006/relationships/hyperlink" Target="https://www.livescience.com/57266-amazon-river.html" TargetMode="External"/><Relationship Id="rId4" Type="http://schemas.openxmlformats.org/officeDocument/2006/relationships/customXml" Target="../customXml/item4.xml"/><Relationship Id="rId9" Type="http://schemas.openxmlformats.org/officeDocument/2006/relationships/hyperlink" Target="https://www.spacelegalissues.com/space-law-legal-aspects-of-the-space-elevator-transportation-system/" TargetMode="External"/><Relationship Id="rId14" Type="http://schemas.openxmlformats.org/officeDocument/2006/relationships/hyperlink" Target="https://nationalinterest.org/feature/geostrategic-importance-outer-space-resources-154746" TargetMode="External"/><Relationship Id="rId22" Type="http://schemas.openxmlformats.org/officeDocument/2006/relationships/hyperlink" Target="https://www.thehindu.com/news/international/xi-tightened-control-over-the-pla/article37549460.e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vanprocto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5654AAF-587F-1746-812E-94FB8F1DB332}">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18</Pages>
  <Words>9605</Words>
  <Characters>54754</Characters>
  <Application>Microsoft Office Word</Application>
  <DocSecurity>0</DocSecurity>
  <Lines>456</Lines>
  <Paragraphs>128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64231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Evan  Proctor</cp:lastModifiedBy>
  <cp:revision>3</cp:revision>
  <dcterms:created xsi:type="dcterms:W3CDTF">2022-02-19T18:48:00Z</dcterms:created>
  <dcterms:modified xsi:type="dcterms:W3CDTF">2022-02-19T21:10:00Z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