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1DC8E" w14:textId="77777777" w:rsidR="00F62C05" w:rsidRPr="00CE11B7" w:rsidRDefault="00F62C05" w:rsidP="00F62C05">
      <w:pPr>
        <w:pStyle w:val="Heading4"/>
      </w:pPr>
      <w:r w:rsidRPr="00CE11B7">
        <w:t>Their fear of meaningless “information overload” replicates Victorian fear of the telegraph – it’s not radical but ahistoric – we should use debate to channel overflow into specific, deeply researched advocacies</w:t>
      </w:r>
      <w:r>
        <w:t>-turns armchair DA</w:t>
      </w:r>
    </w:p>
    <w:p w14:paraId="4BD70FBF" w14:textId="77777777" w:rsidR="00F62C05" w:rsidRPr="00CE11B7" w:rsidRDefault="00F62C05" w:rsidP="00F62C05">
      <w:pPr>
        <w:rPr>
          <w:rFonts w:asciiTheme="majorHAnsi" w:hAnsiTheme="majorHAnsi" w:cstheme="majorHAnsi"/>
        </w:rPr>
      </w:pPr>
      <w:r w:rsidRPr="00CE11B7">
        <w:rPr>
          <w:rStyle w:val="Style13ptBold"/>
          <w:rFonts w:asciiTheme="majorHAnsi" w:hAnsiTheme="majorHAnsi" w:cstheme="majorHAnsi"/>
        </w:rPr>
        <w:t>Paré ‘4</w:t>
      </w:r>
      <w:r w:rsidRPr="00CE11B7">
        <w:rPr>
          <w:rFonts w:asciiTheme="majorHAnsi" w:hAnsiTheme="majorHAnsi" w:cstheme="majorHAnsi"/>
          <w:b/>
        </w:rPr>
        <w:t xml:space="preserve"> </w:t>
      </w:r>
      <w:r w:rsidRPr="00CE11B7">
        <w:rPr>
          <w:rFonts w:asciiTheme="majorHAnsi" w:hAnsiTheme="majorHAnsi" w:cstheme="majorHAnsi"/>
        </w:rPr>
        <w:t>(Jacinthe, “The Importance of the Dull in Information Overload”, MA Thesis @ Concordia University, Montreal, pp. 105-112)</w:t>
      </w:r>
    </w:p>
    <w:p w14:paraId="1483FC43" w14:textId="77777777" w:rsidR="00F62C05" w:rsidRPr="00CE11B7" w:rsidRDefault="00F62C05" w:rsidP="00F62C05">
      <w:pPr>
        <w:rPr>
          <w:rFonts w:asciiTheme="majorHAnsi" w:hAnsiTheme="majorHAnsi" w:cstheme="majorHAnsi"/>
        </w:rPr>
      </w:pPr>
      <w:r w:rsidRPr="00CE11B7">
        <w:rPr>
          <w:rFonts w:asciiTheme="majorHAnsi" w:hAnsiTheme="majorHAnsi" w:cstheme="majorHAnsi"/>
        </w:rPr>
        <w:t>*otaku: obsessive information collectors (i.e., anime people)</w:t>
      </w:r>
    </w:p>
    <w:p w14:paraId="26716311" w14:textId="77777777" w:rsidR="00F62C05" w:rsidRPr="00CE11B7" w:rsidRDefault="00F62C05" w:rsidP="00F62C05">
      <w:pPr>
        <w:rPr>
          <w:rFonts w:asciiTheme="majorHAnsi" w:hAnsiTheme="majorHAnsi" w:cstheme="majorHAnsi"/>
          <w:sz w:val="14"/>
        </w:rPr>
      </w:pPr>
      <w:r w:rsidRPr="00CE11B7">
        <w:rPr>
          <w:rStyle w:val="StyleUnderline"/>
          <w:rFonts w:cstheme="majorHAnsi"/>
        </w:rPr>
        <w:t>Neither man's mental limits</w:t>
      </w:r>
      <w:r w:rsidRPr="00CE11B7">
        <w:rPr>
          <w:rFonts w:asciiTheme="majorHAnsi" w:hAnsiTheme="majorHAnsi" w:cstheme="majorHAnsi"/>
          <w:sz w:val="14"/>
        </w:rPr>
        <w:t xml:space="preserve"> at inputing and absorbing information, </w:t>
      </w:r>
      <w:r w:rsidRPr="00CE11B7">
        <w:rPr>
          <w:rStyle w:val="StyleUnderline"/>
          <w:rFonts w:cstheme="majorHAnsi"/>
        </w:rPr>
        <w:t>nor (post)modern Information societies' communication output rate are likely to change</w:t>
      </w:r>
      <w:r w:rsidRPr="00CE11B7">
        <w:rPr>
          <w:rFonts w:asciiTheme="majorHAnsi" w:hAnsiTheme="majorHAnsi" w:cstheme="majorHAnsi"/>
          <w:sz w:val="14"/>
        </w:rPr>
        <w:t xml:space="preserve"> much. The </w:t>
      </w:r>
      <w:r w:rsidRPr="00E542DA">
        <w:rPr>
          <w:rStyle w:val="StyleUnderline"/>
          <w:rFonts w:cstheme="majorHAnsi"/>
          <w:highlight w:val="green"/>
        </w:rPr>
        <w:t>critics who fear information overload and</w:t>
      </w:r>
      <w:r w:rsidRPr="00CE11B7">
        <w:rPr>
          <w:rFonts w:asciiTheme="majorHAnsi" w:hAnsiTheme="majorHAnsi" w:cstheme="majorHAnsi"/>
          <w:sz w:val="14"/>
        </w:rPr>
        <w:t xml:space="preserve"> the spreading of </w:t>
      </w:r>
      <w:r w:rsidRPr="00E542DA">
        <w:rPr>
          <w:rStyle w:val="StyleUnderline"/>
          <w:rFonts w:cstheme="majorHAnsi"/>
          <w:highlight w:val="green"/>
        </w:rPr>
        <w:t>meaninglessness</w:t>
      </w:r>
      <w:r w:rsidRPr="00CE11B7">
        <w:rPr>
          <w:rFonts w:asciiTheme="majorHAnsi" w:hAnsiTheme="majorHAnsi" w:cstheme="majorHAnsi"/>
          <w:sz w:val="14"/>
        </w:rPr>
        <w:t xml:space="preserve"> and boredom </w:t>
      </w:r>
      <w:r w:rsidRPr="00E542DA">
        <w:rPr>
          <w:rStyle w:val="StyleUnderline"/>
          <w:rFonts w:cstheme="majorHAnsi"/>
          <w:highlight w:val="green"/>
        </w:rPr>
        <w:t>are</w:t>
      </w:r>
      <w:r w:rsidRPr="00CE11B7">
        <w:rPr>
          <w:rStyle w:val="StyleUnderline"/>
          <w:rFonts w:cstheme="majorHAnsi"/>
        </w:rPr>
        <w:t xml:space="preserve"> justifiably </w:t>
      </w:r>
      <w:r w:rsidRPr="00E542DA">
        <w:rPr>
          <w:rStyle w:val="StyleUnderline"/>
          <w:rFonts w:cstheme="majorHAnsi"/>
          <w:highlight w:val="green"/>
        </w:rPr>
        <w:t>concerned,</w:t>
      </w:r>
      <w:r w:rsidRPr="00CE11B7">
        <w:rPr>
          <w:rStyle w:val="StyleUnderline"/>
          <w:rFonts w:cstheme="majorHAnsi"/>
        </w:rPr>
        <w:t xml:space="preserve"> but</w:t>
      </w:r>
      <w:r w:rsidRPr="00CE11B7">
        <w:rPr>
          <w:rFonts w:asciiTheme="majorHAnsi" w:hAnsiTheme="majorHAnsi" w:cstheme="majorHAnsi"/>
          <w:sz w:val="14"/>
        </w:rPr>
        <w:t xml:space="preserve"> as changes in society are often misunderstood, it may just be that </w:t>
      </w:r>
      <w:r w:rsidRPr="00CE11B7">
        <w:rPr>
          <w:rStyle w:val="StyleUnderline"/>
          <w:rFonts w:cstheme="majorHAnsi"/>
        </w:rPr>
        <w:t>a different perspective is needed to deal with</w:t>
      </w:r>
      <w:r w:rsidRPr="00CE11B7">
        <w:rPr>
          <w:rFonts w:asciiTheme="majorHAnsi" w:hAnsiTheme="majorHAnsi" w:cstheme="majorHAnsi"/>
          <w:sz w:val="14"/>
        </w:rPr>
        <w:t xml:space="preserve"> the circumstance that is </w:t>
      </w:r>
      <w:r w:rsidRPr="00CE11B7">
        <w:rPr>
          <w:rStyle w:val="StyleUnderline"/>
          <w:rFonts w:cstheme="majorHAnsi"/>
        </w:rPr>
        <w:t>information overload.</w:t>
      </w:r>
      <w:r w:rsidRPr="00CE11B7">
        <w:rPr>
          <w:rFonts w:asciiTheme="majorHAnsi" w:hAnsiTheme="majorHAnsi" w:cstheme="majorHAnsi"/>
          <w:sz w:val="14"/>
        </w:rPr>
        <w:t xml:space="preserve"> As Tom Standage reminds us in </w:t>
      </w:r>
      <w:r w:rsidRPr="00CE11B7">
        <w:rPr>
          <w:rFonts w:asciiTheme="majorHAnsi" w:hAnsiTheme="majorHAnsi" w:cstheme="majorHAnsi"/>
          <w:i/>
          <w:sz w:val="14"/>
        </w:rPr>
        <w:t>The Telegraph: The Victorian Internet</w:t>
      </w:r>
      <w:r w:rsidRPr="00CE11B7">
        <w:rPr>
          <w:rFonts w:asciiTheme="majorHAnsi" w:hAnsiTheme="majorHAnsi" w:cstheme="majorHAnsi"/>
          <w:sz w:val="14"/>
        </w:rPr>
        <w:t xml:space="preserve"> (1998), </w:t>
      </w:r>
      <w:r w:rsidRPr="00CE11B7">
        <w:rPr>
          <w:rStyle w:val="StyleUnderline"/>
          <w:rFonts w:cstheme="majorHAnsi"/>
        </w:rPr>
        <w:t>history repeats; we just tend to forget</w:t>
      </w:r>
      <w:r w:rsidRPr="00CE11B7">
        <w:rPr>
          <w:rFonts w:asciiTheme="majorHAnsi" w:hAnsiTheme="majorHAnsi" w:cstheme="majorHAnsi"/>
          <w:sz w:val="14"/>
        </w:rPr>
        <w:t xml:space="preserve"> about it. </w:t>
      </w:r>
      <w:r w:rsidRPr="00E542DA">
        <w:rPr>
          <w:rStyle w:val="Emphasis"/>
          <w:rFonts w:asciiTheme="majorHAnsi" w:hAnsiTheme="majorHAnsi" w:cstheme="majorHAnsi"/>
          <w:highlight w:val="green"/>
        </w:rPr>
        <w:t>The same</w:t>
      </w:r>
      <w:r w:rsidRPr="00CE11B7">
        <w:rPr>
          <w:rFonts w:asciiTheme="majorHAnsi" w:hAnsiTheme="majorHAnsi" w:cstheme="majorHAnsi"/>
          <w:sz w:val="14"/>
        </w:rPr>
        <w:t xml:space="preserve"> vocabulary and </w:t>
      </w:r>
      <w:r w:rsidRPr="00E542DA">
        <w:rPr>
          <w:rStyle w:val="Emphasis"/>
          <w:rFonts w:asciiTheme="majorHAnsi" w:hAnsiTheme="majorHAnsi" w:cstheme="majorHAnsi"/>
          <w:highlight w:val="green"/>
        </w:rPr>
        <w:t>hype</w:t>
      </w:r>
      <w:r w:rsidRPr="00CE11B7">
        <w:rPr>
          <w:rStyle w:val="StyleUnderline"/>
          <w:rFonts w:cstheme="majorHAnsi"/>
        </w:rPr>
        <w:t xml:space="preserve"> now </w:t>
      </w:r>
      <w:r w:rsidRPr="00CE11B7">
        <w:rPr>
          <w:rStyle w:val="Emphasis"/>
          <w:rFonts w:asciiTheme="majorHAnsi" w:hAnsiTheme="majorHAnsi" w:cstheme="majorHAnsi"/>
        </w:rPr>
        <w:t>surrounding the Internet</w:t>
      </w:r>
      <w:r w:rsidRPr="00CE11B7">
        <w:rPr>
          <w:rFonts w:asciiTheme="majorHAnsi" w:hAnsiTheme="majorHAnsi" w:cstheme="majorHAnsi"/>
          <w:sz w:val="14"/>
        </w:rPr>
        <w:t xml:space="preserve"> and the new technologies of information </w:t>
      </w:r>
      <w:r w:rsidRPr="00E542DA">
        <w:rPr>
          <w:rStyle w:val="Emphasis"/>
          <w:rFonts w:asciiTheme="majorHAnsi" w:hAnsiTheme="majorHAnsi" w:cstheme="majorHAnsi"/>
          <w:highlight w:val="green"/>
        </w:rPr>
        <w:t>were utilized at the arrival of the telegraph</w:t>
      </w:r>
      <w:r w:rsidRPr="00CE11B7">
        <w:rPr>
          <w:rFonts w:asciiTheme="majorHAnsi" w:hAnsiTheme="majorHAnsi" w:cstheme="majorHAnsi"/>
          <w:sz w:val="14"/>
        </w:rPr>
        <w:t xml:space="preserve"> more than </w:t>
      </w:r>
      <w:r w:rsidRPr="00CE11B7">
        <w:rPr>
          <w:rStyle w:val="StyleUnderline"/>
          <w:rFonts w:cstheme="majorHAnsi"/>
        </w:rPr>
        <w:t>a hundred years ago: a revolution of communication; concerns over</w:t>
      </w:r>
      <w:r w:rsidRPr="00CE11B7">
        <w:rPr>
          <w:rFonts w:asciiTheme="majorHAnsi" w:hAnsiTheme="majorHAnsi" w:cstheme="majorHAnsi"/>
          <w:sz w:val="14"/>
        </w:rPr>
        <w:t xml:space="preserve"> having to deal with </w:t>
      </w:r>
      <w:r w:rsidRPr="00E542DA">
        <w:rPr>
          <w:rStyle w:val="StyleUnderline"/>
          <w:rFonts w:cstheme="majorHAnsi"/>
          <w:highlight w:val="green"/>
        </w:rPr>
        <w:t>an overload of information; anxiety over the survival of the more serious information</w:t>
      </w:r>
      <w:r w:rsidRPr="00CE11B7">
        <w:rPr>
          <w:rFonts w:asciiTheme="majorHAnsi" w:hAnsiTheme="majorHAnsi" w:cstheme="majorHAnsi"/>
          <w:sz w:val="14"/>
        </w:rPr>
        <w:t xml:space="preserve"> sources, such as newspapers and books; </w:t>
      </w:r>
      <w:r w:rsidRPr="00CE11B7">
        <w:rPr>
          <w:rStyle w:val="StyleUnderline"/>
          <w:rFonts w:cstheme="majorHAnsi"/>
        </w:rPr>
        <w:t>the deploring of people's seeming preference for the newer and the faster</w:t>
      </w:r>
      <w:r w:rsidRPr="00CE11B7">
        <w:rPr>
          <w:rFonts w:asciiTheme="majorHAnsi" w:hAnsiTheme="majorHAnsi" w:cstheme="majorHAnsi"/>
          <w:sz w:val="14"/>
        </w:rPr>
        <w:t xml:space="preserve"> over reasoning and tradition; the appearance of new jargon and worrisome subcultures, etc. Despite these apparent 'dangers', </w:t>
      </w:r>
      <w:r w:rsidRPr="00E542DA">
        <w:rPr>
          <w:rStyle w:val="Emphasis"/>
          <w:rFonts w:asciiTheme="majorHAnsi" w:hAnsiTheme="majorHAnsi" w:cstheme="majorHAnsi"/>
          <w:highlight w:val="green"/>
        </w:rPr>
        <w:t>culture and society have</w:t>
      </w:r>
      <w:r w:rsidRPr="00CE11B7">
        <w:rPr>
          <w:rStyle w:val="Emphasis"/>
          <w:rFonts w:asciiTheme="majorHAnsi" w:hAnsiTheme="majorHAnsi" w:cstheme="majorHAnsi"/>
        </w:rPr>
        <w:t xml:space="preserve"> not only </w:t>
      </w:r>
      <w:r w:rsidRPr="00E542DA">
        <w:rPr>
          <w:rStyle w:val="Emphasis"/>
          <w:rFonts w:asciiTheme="majorHAnsi" w:hAnsiTheme="majorHAnsi" w:cstheme="majorHAnsi"/>
          <w:highlight w:val="green"/>
        </w:rPr>
        <w:t>emerged safe</w:t>
      </w:r>
      <w:r w:rsidRPr="00CE11B7">
        <w:rPr>
          <w:rFonts w:asciiTheme="majorHAnsi" w:hAnsiTheme="majorHAnsi" w:cstheme="majorHAnsi"/>
          <w:sz w:val="14"/>
        </w:rPr>
        <w:t xml:space="preserve"> and sound </w:t>
      </w:r>
      <w:r w:rsidRPr="00CE11B7">
        <w:rPr>
          <w:rStyle w:val="Emphasis"/>
          <w:rFonts w:asciiTheme="majorHAnsi" w:hAnsiTheme="majorHAnsi" w:cstheme="majorHAnsi"/>
        </w:rPr>
        <w:t>from the emergence of the telegraph, but</w:t>
      </w:r>
      <w:r w:rsidRPr="00CE11B7">
        <w:rPr>
          <w:rFonts w:asciiTheme="majorHAnsi" w:hAnsiTheme="majorHAnsi" w:cstheme="majorHAnsi"/>
          <w:sz w:val="14"/>
        </w:rPr>
        <w:t xml:space="preserve"> also </w:t>
      </w:r>
      <w:r w:rsidRPr="00CE11B7">
        <w:rPr>
          <w:rStyle w:val="Emphasis"/>
          <w:rFonts w:asciiTheme="majorHAnsi" w:hAnsiTheme="majorHAnsi" w:cstheme="majorHAnsi"/>
        </w:rPr>
        <w:t>enhanced by the experience that an increased availability of information brought about.</w:t>
      </w:r>
      <w:r w:rsidRPr="00CE11B7">
        <w:rPr>
          <w:rFonts w:asciiTheme="majorHAnsi" w:hAnsiTheme="majorHAnsi" w:cstheme="majorHAnsi"/>
          <w:sz w:val="14"/>
        </w:rPr>
        <w:t xml:space="preserve"> And </w:t>
      </w:r>
      <w:r w:rsidRPr="00CE11B7">
        <w:rPr>
          <w:rStyle w:val="StyleUnderline"/>
          <w:rFonts w:cstheme="majorHAnsi"/>
        </w:rPr>
        <w:t>so in today's Information societies, where information</w:t>
      </w:r>
      <w:r w:rsidRPr="00CE11B7">
        <w:rPr>
          <w:rFonts w:asciiTheme="majorHAnsi" w:hAnsiTheme="majorHAnsi" w:cstheme="majorHAnsi"/>
          <w:sz w:val="14"/>
        </w:rPr>
        <w:t xml:space="preserve">, facts and data </w:t>
      </w:r>
      <w:r w:rsidRPr="00CE11B7">
        <w:rPr>
          <w:rStyle w:val="StyleUnderline"/>
          <w:rFonts w:cstheme="majorHAnsi"/>
        </w:rPr>
        <w:t>appear to be in overabundance</w:t>
      </w:r>
      <w:r w:rsidRPr="00CE11B7">
        <w:rPr>
          <w:rFonts w:asciiTheme="majorHAnsi" w:hAnsiTheme="majorHAnsi" w:cstheme="majorHAnsi"/>
          <w:sz w:val="14"/>
        </w:rPr>
        <w:t xml:space="preserve"> and 'out of control' once again, </w:t>
      </w:r>
      <w:r w:rsidRPr="00E542DA">
        <w:rPr>
          <w:rStyle w:val="Emphasis"/>
          <w:rFonts w:asciiTheme="majorHAnsi" w:hAnsiTheme="majorHAnsi" w:cstheme="majorHAnsi"/>
          <w:highlight w:val="green"/>
        </w:rPr>
        <w:t>individuals need not avoid exposure</w:t>
      </w:r>
      <w:r w:rsidRPr="00CE11B7">
        <w:rPr>
          <w:rFonts w:asciiTheme="majorHAnsi" w:hAnsiTheme="majorHAnsi" w:cstheme="majorHAnsi"/>
          <w:sz w:val="14"/>
        </w:rPr>
        <w:t xml:space="preserve"> to the media </w:t>
      </w:r>
      <w:r w:rsidRPr="00CE11B7">
        <w:rPr>
          <w:rStyle w:val="Emphasis"/>
          <w:rFonts w:asciiTheme="majorHAnsi" w:hAnsiTheme="majorHAnsi" w:cstheme="majorHAnsi"/>
        </w:rPr>
        <w:t xml:space="preserve">out of fear of overload, </w:t>
      </w:r>
      <w:r w:rsidRPr="00E542DA">
        <w:rPr>
          <w:rStyle w:val="Emphasis"/>
          <w:rFonts w:asciiTheme="majorHAnsi" w:hAnsiTheme="majorHAnsi" w:cstheme="majorHAnsi"/>
          <w:highlight w:val="green"/>
        </w:rPr>
        <w:t>nor dwell on nostalgic memories</w:t>
      </w:r>
      <w:r w:rsidRPr="00E542DA">
        <w:rPr>
          <w:rStyle w:val="StyleUnderline"/>
          <w:rFonts w:cstheme="majorHAnsi"/>
          <w:highlight w:val="green"/>
        </w:rPr>
        <w:t xml:space="preserve"> of times past</w:t>
      </w:r>
      <w:r w:rsidRPr="00CE11B7">
        <w:rPr>
          <w:rStyle w:val="StyleUnderline"/>
          <w:rFonts w:cstheme="majorHAnsi"/>
        </w:rPr>
        <w:t xml:space="preserve">, </w:t>
      </w:r>
      <w:r w:rsidRPr="00CE11B7">
        <w:rPr>
          <w:rStyle w:val="Emphasis"/>
          <w:rFonts w:asciiTheme="majorHAnsi" w:hAnsiTheme="majorHAnsi" w:cstheme="majorHAnsi"/>
        </w:rPr>
        <w:t>when things supposedly meant so much more. There is no need to fear information overload</w:t>
      </w:r>
      <w:r w:rsidRPr="00CE11B7">
        <w:rPr>
          <w:rFonts w:asciiTheme="majorHAnsi" w:hAnsiTheme="majorHAnsi" w:cstheme="majorHAnsi"/>
          <w:sz w:val="14"/>
        </w:rPr>
        <w:t xml:space="preserve">, nor its Midas touch that is, in the eyes of information critics, transforming to dull all in its path. In fact, </w:t>
      </w:r>
      <w:r w:rsidRPr="00CE11B7">
        <w:rPr>
          <w:rStyle w:val="StyleUnderline"/>
          <w:rFonts w:cstheme="majorHAnsi"/>
        </w:rPr>
        <w:t xml:space="preserve">while so much of the Information society's media landscape is said to be 'infested' with meaningless data, a quick look around reveals that </w:t>
      </w:r>
      <w:r w:rsidRPr="00E542DA">
        <w:rPr>
          <w:rStyle w:val="Emphasis"/>
          <w:rFonts w:asciiTheme="majorHAnsi" w:hAnsiTheme="majorHAnsi" w:cstheme="majorHAnsi"/>
          <w:highlight w:val="green"/>
        </w:rPr>
        <w:t>most people are in fact not reduced to apathy and boredom by the information provided by the popular media in general</w:t>
      </w:r>
      <w:r w:rsidRPr="00CE11B7">
        <w:rPr>
          <w:rStyle w:val="StyleUnderline"/>
          <w:rFonts w:cstheme="majorHAnsi"/>
        </w:rPr>
        <w:t>.</w:t>
      </w:r>
      <w:r w:rsidRPr="00CE11B7">
        <w:rPr>
          <w:rFonts w:asciiTheme="majorHAnsi" w:hAnsiTheme="majorHAnsi" w:cstheme="majorHAnsi"/>
          <w:sz w:val="14"/>
        </w:rPr>
        <w:t xml:space="preserve"> This thesis has exposed various reactions to information overload. </w:t>
      </w:r>
      <w:r w:rsidRPr="00CE11B7">
        <w:rPr>
          <w:rStyle w:val="StyleUnderline"/>
          <w:rFonts w:cstheme="majorHAnsi"/>
        </w:rPr>
        <w:t xml:space="preserve">There are those who strive to keep up with as much of it as possible: they wish to keep the sprawl of data under control in their archives, </w:t>
      </w:r>
      <w:r w:rsidRPr="00CE11B7">
        <w:rPr>
          <w:rFonts w:asciiTheme="majorHAnsi" w:hAnsiTheme="majorHAnsi" w:cstheme="majorHAnsi"/>
          <w:sz w:val="14"/>
        </w:rPr>
        <w:t xml:space="preserve">they want to </w:t>
      </w:r>
      <w:r w:rsidRPr="00CE11B7">
        <w:rPr>
          <w:rStyle w:val="StyleUnderline"/>
          <w:rFonts w:cstheme="majorHAnsi"/>
        </w:rPr>
        <w:t>keep up to date</w:t>
      </w:r>
      <w:r w:rsidRPr="00CE11B7">
        <w:rPr>
          <w:rFonts w:asciiTheme="majorHAnsi" w:hAnsiTheme="majorHAnsi" w:cstheme="majorHAnsi"/>
          <w:sz w:val="14"/>
        </w:rPr>
        <w:t xml:space="preserve"> and be 'in the know' of the latest facts. However, as I have discussed, the accompanying stress and the impossibility of really knowing everything show the futility of such sweeping attempts. Then </w:t>
      </w:r>
      <w:r w:rsidRPr="00CE11B7">
        <w:rPr>
          <w:rStyle w:val="StyleUnderline"/>
          <w:rFonts w:cstheme="majorHAnsi"/>
        </w:rPr>
        <w:t>there are those who have chosen to block</w:t>
      </w:r>
      <w:r w:rsidRPr="00CE11B7">
        <w:rPr>
          <w:rFonts w:asciiTheme="majorHAnsi" w:hAnsiTheme="majorHAnsi" w:cstheme="majorHAnsi"/>
          <w:sz w:val="14"/>
        </w:rPr>
        <w:t xml:space="preserve"> much of </w:t>
      </w:r>
      <w:r w:rsidRPr="00CE11B7">
        <w:rPr>
          <w:rStyle w:val="StyleUnderline"/>
          <w:rFonts w:cstheme="majorHAnsi"/>
        </w:rPr>
        <w:t>the data overload</w:t>
      </w:r>
      <w:r w:rsidRPr="00CE11B7">
        <w:rPr>
          <w:rFonts w:asciiTheme="majorHAnsi" w:hAnsiTheme="majorHAnsi" w:cstheme="majorHAnsi"/>
          <w:sz w:val="14"/>
        </w:rPr>
        <w:t xml:space="preserve"> out of their lives, either out of pure confusion or unwillingness to keep abreast of the informational tide. Yet </w:t>
      </w:r>
      <w:r w:rsidRPr="00CE11B7">
        <w:rPr>
          <w:rStyle w:val="Emphasis"/>
          <w:rFonts w:asciiTheme="majorHAnsi" w:hAnsiTheme="majorHAnsi" w:cstheme="majorHAnsi"/>
        </w:rPr>
        <w:t>this 'blocking out' risks causing a loss of social connection or meaning, apathy and chronic boredom</w:t>
      </w:r>
      <w:r w:rsidRPr="00CE11B7">
        <w:rPr>
          <w:rFonts w:asciiTheme="majorHAnsi" w:hAnsiTheme="majorHAnsi" w:cstheme="majorHAnsi"/>
          <w:sz w:val="14"/>
        </w:rPr>
        <w:t xml:space="preserve">, all of which can be of no good for the continuing of society. </w:t>
      </w:r>
      <w:r w:rsidRPr="00E542DA">
        <w:rPr>
          <w:rStyle w:val="StyleUnderline"/>
          <w:rFonts w:cstheme="majorHAnsi"/>
          <w:highlight w:val="green"/>
        </w:rPr>
        <w:t>Otaku</w:t>
      </w:r>
      <w:r w:rsidRPr="00CE11B7">
        <w:rPr>
          <w:rFonts w:asciiTheme="majorHAnsi" w:hAnsiTheme="majorHAnsi" w:cstheme="majorHAnsi"/>
          <w:sz w:val="14"/>
        </w:rPr>
        <w:t xml:space="preserve"> have chosen a third option in dealing with data overload in their lives, one that strangely but successfully </w:t>
      </w:r>
      <w:r w:rsidRPr="00CE11B7">
        <w:rPr>
          <w:rStyle w:val="StyleUnderline"/>
          <w:rFonts w:cstheme="majorHAnsi"/>
        </w:rPr>
        <w:t>combines both attitudes: they choose to have it all, but only of very specific topic.</w:t>
      </w:r>
      <w:r w:rsidRPr="00CE11B7">
        <w:rPr>
          <w:rFonts w:asciiTheme="majorHAnsi" w:hAnsiTheme="majorHAnsi" w:cstheme="majorHAnsi"/>
          <w:sz w:val="14"/>
        </w:rPr>
        <w:t xml:space="preserve"> </w:t>
      </w:r>
      <w:r w:rsidRPr="00E542DA">
        <w:rPr>
          <w:rStyle w:val="Emphasis"/>
          <w:rFonts w:asciiTheme="majorHAnsi" w:hAnsiTheme="majorHAnsi" w:cstheme="majorHAnsi"/>
          <w:highlight w:val="green"/>
        </w:rPr>
        <w:t>They beat the stress of facing 'too much' data by only focusing on a very small section of the world</w:t>
      </w:r>
      <w:r w:rsidRPr="00CE11B7">
        <w:rPr>
          <w:rFonts w:asciiTheme="majorHAnsi" w:hAnsiTheme="majorHAnsi" w:cstheme="majorHAnsi"/>
          <w:sz w:val="14"/>
        </w:rPr>
        <w:t xml:space="preserve">, but one through which he can be confident to hold under his absolute control. </w:t>
      </w:r>
      <w:r w:rsidRPr="00CE11B7">
        <w:rPr>
          <w:rStyle w:val="StyleUnderline"/>
          <w:rFonts w:cstheme="majorHAnsi"/>
        </w:rPr>
        <w:t>They neatly forgo boredom by choosing only those topics that are of interest to them</w:t>
      </w:r>
      <w:r w:rsidRPr="00CE11B7">
        <w:rPr>
          <w:rFonts w:asciiTheme="majorHAnsi" w:hAnsiTheme="majorHAnsi" w:cstheme="majorHAnsi"/>
          <w:sz w:val="14"/>
        </w:rPr>
        <w:t xml:space="preserve"> personally, not ones dictated by others or by social pressures. Moreover, </w:t>
      </w:r>
      <w:r w:rsidRPr="00CE11B7">
        <w:rPr>
          <w:rStyle w:val="StyleUnderline"/>
          <w:rFonts w:cstheme="majorHAnsi"/>
        </w:rPr>
        <w:t>with many of their subjects already so dull, how can they fail but to be reinvested with potential</w:t>
      </w:r>
      <w:r w:rsidRPr="00CE11B7">
        <w:rPr>
          <w:rFonts w:asciiTheme="majorHAnsi" w:hAnsiTheme="majorHAnsi" w:cstheme="majorHAnsi"/>
          <w:sz w:val="14"/>
        </w:rPr>
        <w:t xml:space="preserve">, with interest and with a renewed </w:t>
      </w:r>
      <w:r w:rsidRPr="00CE11B7">
        <w:rPr>
          <w:rStyle w:val="StyleUnderline"/>
          <w:rFonts w:cstheme="majorHAnsi"/>
        </w:rPr>
        <w:t>purpose</w:t>
      </w:r>
      <w:r w:rsidRPr="00CE11B7">
        <w:rPr>
          <w:rFonts w:asciiTheme="majorHAnsi" w:hAnsiTheme="majorHAnsi" w:cstheme="majorHAnsi"/>
          <w:sz w:val="14"/>
        </w:rPr>
        <w:t xml:space="preserve"> as they are included in the new order of Otaku's peculiar collections? </w:t>
      </w:r>
      <w:r w:rsidRPr="00CE11B7">
        <w:rPr>
          <w:rStyle w:val="Emphasis"/>
          <w:rFonts w:asciiTheme="majorHAnsi" w:hAnsiTheme="majorHAnsi" w:cstheme="majorHAnsi"/>
        </w:rPr>
        <w:t>The seemingly useless boring does not have to lead to passivity</w:t>
      </w:r>
      <w:r w:rsidRPr="00CE11B7">
        <w:rPr>
          <w:rFonts w:asciiTheme="majorHAnsi" w:hAnsiTheme="majorHAnsi" w:cstheme="majorHAnsi"/>
          <w:sz w:val="14"/>
        </w:rPr>
        <w:t xml:space="preserve">, apathy and boredom, as was demonstrated with the case of the Japanese Otaku. Certainly, </w:t>
      </w:r>
      <w:r w:rsidRPr="00E542DA">
        <w:rPr>
          <w:rStyle w:val="Emphasis"/>
          <w:rFonts w:asciiTheme="majorHAnsi" w:hAnsiTheme="majorHAnsi" w:cstheme="majorHAnsi"/>
          <w:highlight w:val="green"/>
        </w:rPr>
        <w:t>they are not victims of information overload</w:t>
      </w:r>
      <w:r w:rsidRPr="00CE11B7">
        <w:rPr>
          <w:rStyle w:val="Emphasis"/>
          <w:rFonts w:asciiTheme="majorHAnsi" w:hAnsiTheme="majorHAnsi" w:cstheme="majorHAnsi"/>
        </w:rPr>
        <w:t>, of the 'system' or of a meaningless postmodern society.</w:t>
      </w:r>
      <w:r w:rsidRPr="00CE11B7">
        <w:rPr>
          <w:rFonts w:asciiTheme="majorHAnsi" w:hAnsiTheme="majorHAnsi" w:cstheme="majorHAnsi"/>
          <w:sz w:val="14"/>
        </w:rPr>
        <w:t xml:space="preserve"> They are not all runaways, or lonely, sad souls "unable to deal with reality, [...] spen[ding] their days engrossed in big-eyed childlike female fantasies or big explosions" {Dinsmore), an image that some like to perpetuate. </w:t>
      </w:r>
      <w:r w:rsidRPr="00CE11B7">
        <w:rPr>
          <w:rStyle w:val="StyleUnderline"/>
          <w:rFonts w:cstheme="majorHAnsi"/>
        </w:rPr>
        <w:t>Faced with the onslaught, Otaku have not "reclined"</w:t>
      </w:r>
      <w:r w:rsidRPr="00CE11B7">
        <w:rPr>
          <w:rFonts w:asciiTheme="majorHAnsi" w:hAnsiTheme="majorHAnsi" w:cstheme="majorHAnsi"/>
          <w:sz w:val="14"/>
        </w:rPr>
        <w:t xml:space="preserve"> (</w:t>
      </w:r>
      <w:r w:rsidRPr="00CE11B7">
        <w:rPr>
          <w:rStyle w:val="StyleUnderline"/>
          <w:rFonts w:cstheme="majorHAnsi"/>
        </w:rPr>
        <w:t>Kroker</w:t>
      </w:r>
      <w:r w:rsidRPr="00CE11B7">
        <w:rPr>
          <w:rFonts w:asciiTheme="majorHAnsi" w:hAnsiTheme="majorHAnsi" w:cstheme="majorHAnsi"/>
          <w:sz w:val="14"/>
        </w:rPr>
        <w:t xml:space="preserve"> 161) </w:t>
      </w:r>
      <w:r w:rsidRPr="00CE11B7">
        <w:rPr>
          <w:rStyle w:val="StyleUnderline"/>
          <w:rFonts w:cstheme="majorHAnsi"/>
        </w:rPr>
        <w:t xml:space="preserve">nor are they languidly absorbing </w:t>
      </w:r>
      <w:r w:rsidRPr="00CE11B7">
        <w:rPr>
          <w:rStyle w:val="StyleUnderline"/>
          <w:rFonts w:cstheme="majorHAnsi"/>
        </w:rPr>
        <w:lastRenderedPageBreak/>
        <w:t>all the "lifeless secretions" of the media</w:t>
      </w:r>
      <w:r w:rsidRPr="00CE11B7">
        <w:rPr>
          <w:rFonts w:asciiTheme="majorHAnsi" w:hAnsiTheme="majorHAnsi" w:cstheme="majorHAnsi"/>
          <w:sz w:val="14"/>
        </w:rPr>
        <w:t xml:space="preserve"> (</w:t>
      </w:r>
      <w:r w:rsidRPr="00CE11B7">
        <w:rPr>
          <w:rStyle w:val="StyleUnderline"/>
          <w:rFonts w:cstheme="majorHAnsi"/>
        </w:rPr>
        <w:t>Baudrillard</w:t>
      </w:r>
      <w:r w:rsidRPr="00CE11B7">
        <w:rPr>
          <w:rFonts w:asciiTheme="majorHAnsi" w:hAnsiTheme="majorHAnsi" w:cstheme="majorHAnsi"/>
          <w:sz w:val="14"/>
        </w:rPr>
        <w:t xml:space="preserve"> "Cool Memories" 97). </w:t>
      </w:r>
      <w:r w:rsidRPr="00CE11B7">
        <w:rPr>
          <w:rStyle w:val="Emphasis"/>
          <w:rFonts w:asciiTheme="majorHAnsi" w:hAnsiTheme="majorHAnsi" w:cstheme="majorHAnsi"/>
        </w:rPr>
        <w:t>They</w:t>
      </w:r>
      <w:r w:rsidRPr="00CE11B7">
        <w:rPr>
          <w:rFonts w:asciiTheme="majorHAnsi" w:hAnsiTheme="majorHAnsi" w:cstheme="majorHAnsi"/>
          <w:sz w:val="14"/>
        </w:rPr>
        <w:t xml:space="preserve"> instead </w:t>
      </w:r>
      <w:r w:rsidRPr="00CE11B7">
        <w:rPr>
          <w:rStyle w:val="Emphasis"/>
          <w:rFonts w:asciiTheme="majorHAnsi" w:hAnsiTheme="majorHAnsi" w:cstheme="majorHAnsi"/>
        </w:rPr>
        <w:t>have taken an active stance, one that does not reject involvement.</w:t>
      </w:r>
      <w:r w:rsidRPr="00CE11B7">
        <w:rPr>
          <w:rFonts w:asciiTheme="majorHAnsi" w:hAnsiTheme="majorHAnsi" w:cstheme="majorHAnsi"/>
          <w:sz w:val="14"/>
        </w:rPr>
        <w:t xml:space="preserve"> The Otaku knows that </w:t>
      </w:r>
      <w:r w:rsidRPr="00CE11B7">
        <w:rPr>
          <w:rStyle w:val="Emphasis"/>
          <w:rFonts w:asciiTheme="majorHAnsi" w:hAnsiTheme="majorHAnsi" w:cstheme="majorHAnsi"/>
        </w:rPr>
        <w:t>the only way out of the mess is to go all the way through</w:t>
      </w:r>
      <w:r w:rsidRPr="00CE11B7">
        <w:rPr>
          <w:rFonts w:asciiTheme="majorHAnsi" w:hAnsiTheme="majorHAnsi" w:cstheme="majorHAnsi"/>
          <w:sz w:val="14"/>
        </w:rPr>
        <w:t xml:space="preserve">; holding nothing back, he has mutated his sensibilities into non-linear ones, which allows him to deal with a variety of tiny details, despite the apparent lack of coherence, order or social meaningfulness. The Otaku speak to and from their cultural moment, both willing consumers and active agents within the overload of information that surrounds them. They truly embody the possibility of positively living with media and without meaning in a postmodern society (Grassmuck "Otaku" 219). </w:t>
      </w:r>
      <w:r w:rsidRPr="00CE11B7">
        <w:rPr>
          <w:rStyle w:val="StyleUnderline"/>
          <w:rFonts w:cstheme="majorHAnsi"/>
        </w:rPr>
        <w:t>That there no longer seems to be</w:t>
      </w:r>
      <w:r w:rsidRPr="00CE11B7">
        <w:rPr>
          <w:rFonts w:asciiTheme="majorHAnsi" w:hAnsiTheme="majorHAnsi" w:cstheme="majorHAnsi"/>
          <w:sz w:val="14"/>
        </w:rPr>
        <w:t xml:space="preserve"> (that is, if there ever was) </w:t>
      </w:r>
      <w:r w:rsidRPr="00CE11B7">
        <w:rPr>
          <w:rStyle w:val="StyleUnderline"/>
          <w:rFonts w:cstheme="majorHAnsi"/>
        </w:rPr>
        <w:t xml:space="preserve">a consensus to point at what the values of a particular society are </w:t>
      </w:r>
      <w:r w:rsidRPr="00CE11B7">
        <w:rPr>
          <w:rFonts w:asciiTheme="majorHAnsi" w:hAnsiTheme="majorHAnsi" w:cstheme="majorHAnsi"/>
          <w:sz w:val="14"/>
        </w:rPr>
        <w:t xml:space="preserve">(Niedzviecki 70) or to "give reliable reference points by which people can locate themselves socially, realize themselves sentimentally and declare (to themselves and others) who they are" (Klapp "Collective Search" viii), </w:t>
      </w:r>
      <w:r w:rsidRPr="00CE11B7">
        <w:rPr>
          <w:rStyle w:val="StyleUnderline"/>
          <w:rFonts w:cstheme="majorHAnsi"/>
        </w:rPr>
        <w:t>doesn't mean that media users are</w:t>
      </w:r>
      <w:r w:rsidRPr="00CE11B7">
        <w:rPr>
          <w:rFonts w:asciiTheme="majorHAnsi" w:hAnsiTheme="majorHAnsi" w:cstheme="majorHAnsi"/>
          <w:sz w:val="14"/>
        </w:rPr>
        <w:t xml:space="preserve"> a </w:t>
      </w:r>
      <w:r w:rsidRPr="00CE11B7">
        <w:rPr>
          <w:rStyle w:val="StyleUnderline"/>
          <w:rFonts w:cstheme="majorHAnsi"/>
        </w:rPr>
        <w:t>hopelessly lost</w:t>
      </w:r>
      <w:r w:rsidRPr="00CE11B7">
        <w:rPr>
          <w:rFonts w:asciiTheme="majorHAnsi" w:hAnsiTheme="majorHAnsi" w:cstheme="majorHAnsi"/>
          <w:sz w:val="14"/>
        </w:rPr>
        <w:t xml:space="preserve"> bunch, </w:t>
      </w:r>
      <w:r w:rsidRPr="00CE11B7">
        <w:rPr>
          <w:rStyle w:val="StyleUnderline"/>
          <w:rFonts w:cstheme="majorHAnsi"/>
        </w:rPr>
        <w:t>confused by an onslaught of disjointed data.</w:t>
      </w:r>
      <w:r w:rsidRPr="00CE11B7">
        <w:rPr>
          <w:rFonts w:asciiTheme="majorHAnsi" w:hAnsiTheme="majorHAnsi" w:cstheme="majorHAnsi"/>
          <w:sz w:val="14"/>
        </w:rPr>
        <w:t xml:space="preserve"> The case of the Otaku demonstrates that </w:t>
      </w:r>
      <w:r w:rsidRPr="00E542DA">
        <w:rPr>
          <w:rStyle w:val="Emphasis"/>
          <w:rFonts w:asciiTheme="majorHAnsi" w:hAnsiTheme="majorHAnsi" w:cstheme="majorHAnsi"/>
          <w:highlight w:val="green"/>
        </w:rPr>
        <w:t>it is possible to reclaim the scattered, supposedly useless data</w:t>
      </w:r>
      <w:r w:rsidRPr="00CE11B7">
        <w:rPr>
          <w:rStyle w:val="Emphasis"/>
          <w:rFonts w:asciiTheme="majorHAnsi" w:hAnsiTheme="majorHAnsi" w:cstheme="majorHAnsi"/>
        </w:rPr>
        <w:t xml:space="preserve"> and to go on amidst the overload by giving it new purpose.</w:t>
      </w:r>
      <w:r w:rsidRPr="00CE11B7">
        <w:rPr>
          <w:rFonts w:asciiTheme="majorHAnsi" w:hAnsiTheme="majorHAnsi" w:cstheme="majorHAnsi"/>
          <w:sz w:val="14"/>
        </w:rPr>
        <w:t xml:space="preserve"> At worse, the Otaku's antisocial obsession with tiny details comforts him and provides him with solace whereas real relationships can't; at best, it helps him achieve a sense of control in a world full of chaos. </w:t>
      </w:r>
      <w:r w:rsidRPr="00CE11B7">
        <w:rPr>
          <w:rStyle w:val="StyleUnderline"/>
          <w:rFonts w:cstheme="majorHAnsi"/>
        </w:rPr>
        <w:t>Otaku create coherence in a small section of the world</w:t>
      </w:r>
      <w:r w:rsidRPr="00CE11B7">
        <w:rPr>
          <w:rFonts w:asciiTheme="majorHAnsi" w:hAnsiTheme="majorHAnsi" w:cstheme="majorHAnsi"/>
          <w:sz w:val="14"/>
        </w:rPr>
        <w:t xml:space="preserve"> - coherence that is scarcely to be had elsewhere. They succeed in returning pattern and order, significance and meaningfulness in the chaos of the informational world that surrounds them. </w:t>
      </w:r>
      <w:r w:rsidRPr="00CE11B7">
        <w:rPr>
          <w:rStyle w:val="StyleUnderline"/>
          <w:rFonts w:cstheme="majorHAnsi"/>
        </w:rPr>
        <w:t>Some will argue that the extreme individualism and peculiar interests of subcultural groups</w:t>
      </w:r>
      <w:r w:rsidRPr="00CE11B7">
        <w:rPr>
          <w:rFonts w:asciiTheme="majorHAnsi" w:hAnsiTheme="majorHAnsi" w:cstheme="majorHAnsi"/>
          <w:sz w:val="14"/>
        </w:rPr>
        <w:t xml:space="preserve"> such as Otaku can </w:t>
      </w:r>
      <w:r w:rsidRPr="00CE11B7">
        <w:rPr>
          <w:rStyle w:val="StyleUnderline"/>
          <w:rFonts w:cstheme="majorHAnsi"/>
        </w:rPr>
        <w:t>only cause more divergence in opinion and spread even more useless data</w:t>
      </w:r>
      <w:r w:rsidRPr="00CE11B7">
        <w:rPr>
          <w:rFonts w:asciiTheme="majorHAnsi" w:hAnsiTheme="majorHAnsi" w:cstheme="majorHAnsi"/>
          <w:sz w:val="14"/>
        </w:rPr>
        <w:t xml:space="preserve"> in a world where there already is too much information, and that such attitudes cannot logically help regain control of the situation that is information overload. That may be the case. But what are the other solutions if we cannot even begin by choosing what interests US, truly and personally? </w:t>
      </w:r>
      <w:r w:rsidRPr="00E542DA">
        <w:rPr>
          <w:rStyle w:val="Emphasis"/>
          <w:rFonts w:asciiTheme="majorHAnsi" w:hAnsiTheme="majorHAnsi" w:cstheme="majorHAnsi"/>
          <w:highlight w:val="green"/>
        </w:rPr>
        <w:t>If people don't care, they need not bother getting involved at all</w:t>
      </w:r>
      <w:r w:rsidRPr="00CE11B7">
        <w:rPr>
          <w:rStyle w:val="Emphasis"/>
          <w:rFonts w:asciiTheme="majorHAnsi" w:hAnsiTheme="majorHAnsi" w:cstheme="majorHAnsi"/>
        </w:rPr>
        <w:t>. If they do, why not become overly involved</w:t>
      </w:r>
      <w:r w:rsidRPr="00CE11B7">
        <w:rPr>
          <w:rFonts w:asciiTheme="majorHAnsi" w:hAnsiTheme="majorHAnsi" w:cstheme="majorHAnsi"/>
          <w:sz w:val="14"/>
        </w:rPr>
        <w:t xml:space="preserve"> like the Otaku</w:t>
      </w:r>
      <w:r w:rsidRPr="00CE11B7">
        <w:rPr>
          <w:rStyle w:val="Emphasis"/>
          <w:rFonts w:asciiTheme="majorHAnsi" w:hAnsiTheme="majorHAnsi" w:cstheme="majorHAnsi"/>
        </w:rPr>
        <w:t>?</w:t>
      </w:r>
      <w:r w:rsidRPr="00CE11B7">
        <w:rPr>
          <w:rFonts w:asciiTheme="majorHAnsi" w:hAnsiTheme="majorHAnsi" w:cstheme="majorHAnsi"/>
          <w:sz w:val="14"/>
        </w:rPr>
        <w:t xml:space="preserve"> It is but a first step which allows one to get into the mess of information media, and beat the torpidness it is engendering by creating one's own informational spaces, a space where one would hope to find meaning once again. </w:t>
      </w:r>
      <w:r w:rsidRPr="00CE11B7">
        <w:rPr>
          <w:rStyle w:val="StyleUnderline"/>
          <w:rFonts w:cstheme="majorHAnsi"/>
        </w:rPr>
        <w:t>If the critics whine that there is too much, that it all means little</w:t>
      </w:r>
      <w:r w:rsidRPr="00CE11B7">
        <w:rPr>
          <w:rFonts w:asciiTheme="majorHAnsi" w:hAnsiTheme="majorHAnsi" w:cstheme="majorHAnsi"/>
          <w:sz w:val="14"/>
        </w:rPr>
        <w:t xml:space="preserve">, the </w:t>
      </w:r>
      <w:r w:rsidRPr="00CE11B7">
        <w:rPr>
          <w:rStyle w:val="StyleUnderline"/>
          <w:rFonts w:cstheme="majorHAnsi"/>
        </w:rPr>
        <w:t>Otaku</w:t>
      </w:r>
      <w:r w:rsidRPr="00CE11B7">
        <w:rPr>
          <w:rFonts w:asciiTheme="majorHAnsi" w:hAnsiTheme="majorHAnsi" w:cstheme="majorHAnsi"/>
          <w:sz w:val="14"/>
        </w:rPr>
        <w:t xml:space="preserve"> have shown that there is a way through and out of the mess. They have regained a sense of identity within the artificial abundance of mass culture; they have </w:t>
      </w:r>
      <w:r w:rsidRPr="00CE11B7">
        <w:rPr>
          <w:rStyle w:val="StyleUnderline"/>
          <w:rFonts w:cstheme="majorHAnsi"/>
        </w:rPr>
        <w:t>created meaningful informational spaces that suit them and their close-circled community and that provide them with a sense of accomplishment</w:t>
      </w:r>
      <w:r w:rsidRPr="00CE11B7">
        <w:rPr>
          <w:rFonts w:asciiTheme="majorHAnsi" w:hAnsiTheme="majorHAnsi" w:cstheme="majorHAnsi"/>
          <w:sz w:val="14"/>
        </w:rPr>
        <w:t xml:space="preserve"> and pride, even if in a non-traditional way. Despite different motives and moral condemnation Otaku are subjected to, their strategies represent relatively successful ways of coping with the challenges of the times1.</w:t>
      </w:r>
    </w:p>
    <w:p w14:paraId="66F25D03" w14:textId="77777777" w:rsidR="00F62C05" w:rsidRPr="00CE11B7" w:rsidRDefault="00F62C05" w:rsidP="00F62C05">
      <w:pPr>
        <w:rPr>
          <w:rFonts w:asciiTheme="majorHAnsi" w:hAnsiTheme="majorHAnsi" w:cstheme="majorHAnsi"/>
        </w:rPr>
      </w:pPr>
    </w:p>
    <w:p w14:paraId="7AE7341F" w14:textId="77777777" w:rsidR="00F62C05" w:rsidRPr="00CE11B7" w:rsidRDefault="00F62C05" w:rsidP="00F62C05">
      <w:pPr>
        <w:keepNext/>
        <w:keepLines/>
        <w:spacing w:before="40"/>
        <w:outlineLvl w:val="3"/>
        <w:rPr>
          <w:rFonts w:asciiTheme="majorHAnsi" w:hAnsiTheme="majorHAnsi" w:cstheme="majorHAnsi"/>
          <w:b/>
          <w:iCs/>
          <w:sz w:val="26"/>
          <w:szCs w:val="26"/>
        </w:rPr>
      </w:pPr>
      <w:r w:rsidRPr="00CE11B7">
        <w:rPr>
          <w:rFonts w:asciiTheme="majorHAnsi" w:hAnsiTheme="majorHAnsi" w:cstheme="majorHAnsi"/>
          <w:b/>
          <w:iCs/>
          <w:sz w:val="26"/>
          <w:szCs w:val="26"/>
        </w:rPr>
        <w:t xml:space="preserve">Meaning is </w:t>
      </w:r>
      <w:r w:rsidRPr="00CE11B7">
        <w:rPr>
          <w:rFonts w:asciiTheme="majorHAnsi" w:hAnsiTheme="majorHAnsi" w:cstheme="majorHAnsi"/>
          <w:b/>
          <w:iCs/>
          <w:sz w:val="26"/>
          <w:szCs w:val="26"/>
          <w:u w:val="single"/>
        </w:rPr>
        <w:t>possible</w:t>
      </w:r>
      <w:r w:rsidRPr="00CE11B7">
        <w:rPr>
          <w:rFonts w:asciiTheme="majorHAnsi" w:hAnsiTheme="majorHAnsi" w:cstheme="majorHAnsi"/>
          <w:b/>
          <w:iCs/>
          <w:sz w:val="26"/>
          <w:szCs w:val="26"/>
        </w:rPr>
        <w:t xml:space="preserve"> and participation in politics is </w:t>
      </w:r>
      <w:r w:rsidRPr="00CE11B7">
        <w:rPr>
          <w:rFonts w:asciiTheme="majorHAnsi" w:hAnsiTheme="majorHAnsi" w:cstheme="majorHAnsi"/>
          <w:b/>
          <w:iCs/>
          <w:sz w:val="26"/>
          <w:szCs w:val="26"/>
          <w:u w:val="single"/>
        </w:rPr>
        <w:t>inevitable</w:t>
      </w:r>
      <w:r w:rsidRPr="00CE11B7">
        <w:rPr>
          <w:rFonts w:asciiTheme="majorHAnsi" w:hAnsiTheme="majorHAnsi" w:cstheme="majorHAnsi"/>
          <w:b/>
          <w:iCs/>
          <w:sz w:val="26"/>
          <w:szCs w:val="26"/>
        </w:rPr>
        <w:t xml:space="preserve"> – the aff conflates existing conditions with meaning per se</w:t>
      </w:r>
    </w:p>
    <w:p w14:paraId="12C78904" w14:textId="77777777" w:rsidR="00F62C05" w:rsidRPr="00CE11B7" w:rsidRDefault="00F62C05" w:rsidP="00F62C05">
      <w:pPr>
        <w:rPr>
          <w:rFonts w:asciiTheme="majorHAnsi" w:eastAsia="Calibri" w:hAnsiTheme="majorHAnsi" w:cstheme="majorHAnsi"/>
        </w:rPr>
      </w:pPr>
      <w:r w:rsidRPr="00CE11B7">
        <w:rPr>
          <w:rFonts w:asciiTheme="majorHAnsi" w:eastAsia="Calibri" w:hAnsiTheme="majorHAnsi" w:cstheme="majorHAnsi"/>
          <w:b/>
          <w:bCs/>
          <w:u w:val="single"/>
        </w:rPr>
        <w:t xml:space="preserve">Robinson 4. </w:t>
      </w:r>
      <w:r w:rsidRPr="00CE11B7">
        <w:rPr>
          <w:rFonts w:asciiTheme="majorHAnsi" w:eastAsia="Calibri" w:hAnsiTheme="majorHAnsi" w:cstheme="majorHAnsi"/>
        </w:rPr>
        <w:t>Andy, Zizek hater, Baudrillard, Zizek and Laclau on "common sense" - a critique, http://andyrobinsontheoryblog.blogspot.com/2004/11/baudrillard-zizek-and-laclau-on-common.html</w:t>
      </w:r>
    </w:p>
    <w:p w14:paraId="0BE02CC2" w14:textId="77777777" w:rsidR="00F62C05" w:rsidRPr="00CE11B7" w:rsidRDefault="00F62C05" w:rsidP="00F62C05">
      <w:pPr>
        <w:rPr>
          <w:rFonts w:asciiTheme="majorHAnsi" w:eastAsia="Calibri" w:hAnsiTheme="majorHAnsi" w:cstheme="majorHAnsi"/>
          <w:sz w:val="16"/>
        </w:rPr>
      </w:pPr>
      <w:r w:rsidRPr="00E542DA">
        <w:rPr>
          <w:rFonts w:asciiTheme="majorHAnsi" w:eastAsia="Calibri" w:hAnsiTheme="majorHAnsi" w:cstheme="majorHAnsi"/>
          <w:b/>
          <w:highlight w:val="green"/>
          <w:u w:val="single"/>
        </w:rPr>
        <w:t xml:space="preserve">Baudrillard thinks his account of the masses is confirmed by disinterest </w:t>
      </w:r>
      <w:r w:rsidRPr="00CE11B7">
        <w:rPr>
          <w:rFonts w:asciiTheme="majorHAnsi" w:eastAsia="Calibri" w:hAnsiTheme="majorHAnsi" w:cstheme="majorHAnsi"/>
          <w:b/>
          <w:u w:val="single"/>
        </w:rPr>
        <w:t>in politics</w:t>
      </w:r>
      <w:r w:rsidRPr="00CE11B7">
        <w:rPr>
          <w:rFonts w:asciiTheme="majorHAnsi" w:eastAsia="Calibri" w:hAnsiTheme="majorHAnsi" w:cstheme="majorHAnsi"/>
          <w:sz w:val="16"/>
        </w:rPr>
        <w:t xml:space="preserve"> and "public" debates (12-13), </w:t>
      </w:r>
      <w:r w:rsidRPr="00CE11B7">
        <w:rPr>
          <w:rFonts w:asciiTheme="majorHAnsi" w:eastAsia="Calibri" w:hAnsiTheme="majorHAnsi" w:cstheme="majorHAnsi"/>
          <w:b/>
          <w:u w:val="single"/>
        </w:rPr>
        <w:t>and that this is a resistance to political manipulation</w:t>
      </w:r>
      <w:r w:rsidRPr="00CE11B7">
        <w:rPr>
          <w:rFonts w:asciiTheme="majorHAnsi" w:eastAsia="Calibri" w:hAnsiTheme="majorHAnsi" w:cstheme="majorHAnsi"/>
          <w:sz w:val="16"/>
        </w:rPr>
        <w:t xml:space="preserve"> (SSM 39). He is wrong. This </w:t>
      </w:r>
      <w:r w:rsidRPr="00E542DA">
        <w:rPr>
          <w:rFonts w:asciiTheme="majorHAnsi" w:eastAsia="Calibri" w:hAnsiTheme="majorHAnsi" w:cstheme="majorHAnsi"/>
          <w:b/>
          <w:iCs/>
          <w:highlight w:val="green"/>
          <w:u w:val="single"/>
          <w:bdr w:val="single" w:sz="8" w:space="0" w:color="auto"/>
        </w:rPr>
        <w:t>disinterest is relative</w:t>
      </w:r>
      <w:r w:rsidRPr="00CE11B7">
        <w:rPr>
          <w:rFonts w:asciiTheme="majorHAnsi" w:eastAsia="Calibri" w:hAnsiTheme="majorHAnsi" w:cstheme="majorHAnsi"/>
          <w:sz w:val="16"/>
        </w:rPr>
        <w:t xml:space="preserve">: </w:t>
      </w:r>
      <w:r w:rsidRPr="00CE11B7">
        <w:rPr>
          <w:rFonts w:asciiTheme="majorHAnsi" w:eastAsia="Calibri" w:hAnsiTheme="majorHAnsi" w:cstheme="majorHAnsi"/>
          <w:b/>
          <w:u w:val="single"/>
        </w:rPr>
        <w:t>at the time of The Consumer Society, Baudrillard still recognised that this disinterest can be shattered by sudden uprisings.</w:t>
      </w:r>
      <w:r w:rsidRPr="00CE11B7">
        <w:rPr>
          <w:rFonts w:asciiTheme="majorHAnsi" w:eastAsia="Calibri" w:hAnsiTheme="majorHAnsi" w:cstheme="majorHAnsi"/>
          <w:sz w:val="16"/>
        </w:rPr>
        <w:t xml:space="preserve"> Further, it is quite possible to explain such disinterest without falling back on the crude kind of theories of mystification Baudrillard cites as the only alternative to his view (SSM 12-13). Brinton, and Albert and Hahnel, for instance, have analysed disinterest as an insulation built into authoritarian character-structures which enables people to cope with capitalism. Baudrillard's earlier work similarly involves a model of how the consumer society produces disinterest. Furthermore, </w:t>
      </w:r>
      <w:r w:rsidRPr="00CE11B7">
        <w:rPr>
          <w:rFonts w:asciiTheme="majorHAnsi" w:eastAsia="Calibri" w:hAnsiTheme="majorHAnsi" w:cstheme="majorHAnsi"/>
          <w:b/>
          <w:u w:val="single"/>
        </w:rPr>
        <w:t>political manipulation is,</w:t>
      </w:r>
      <w:r w:rsidRPr="00CE11B7">
        <w:rPr>
          <w:rFonts w:asciiTheme="majorHAnsi" w:eastAsia="Calibri" w:hAnsiTheme="majorHAnsi" w:cstheme="majorHAnsi"/>
          <w:sz w:val="16"/>
        </w:rPr>
        <w:t xml:space="preserve"> as Gramsci and others show, closely </w:t>
      </w:r>
      <w:r w:rsidRPr="00CE11B7">
        <w:rPr>
          <w:rFonts w:asciiTheme="majorHAnsi" w:eastAsia="Calibri" w:hAnsiTheme="majorHAnsi" w:cstheme="majorHAnsi"/>
          <w:b/>
          <w:u w:val="single"/>
        </w:rPr>
        <w:t>intertwined with the supposedly "meaningless", "apolitical" discourses of everyday life</w:t>
      </w:r>
      <w:r w:rsidRPr="00CE11B7">
        <w:rPr>
          <w:rFonts w:asciiTheme="majorHAnsi" w:eastAsia="Calibri" w:hAnsiTheme="majorHAnsi" w:cstheme="majorHAnsi"/>
          <w:sz w:val="16"/>
        </w:rPr>
        <w:t xml:space="preserve">. </w:t>
      </w:r>
      <w:r w:rsidRPr="00E542DA">
        <w:rPr>
          <w:rFonts w:asciiTheme="majorHAnsi" w:eastAsia="Calibri" w:hAnsiTheme="majorHAnsi" w:cstheme="majorHAnsi"/>
          <w:b/>
          <w:highlight w:val="green"/>
          <w:u w:val="single"/>
        </w:rPr>
        <w:t xml:space="preserve">It is simply </w:t>
      </w:r>
      <w:r w:rsidRPr="00E542DA">
        <w:rPr>
          <w:rFonts w:asciiTheme="majorHAnsi" w:eastAsia="Calibri" w:hAnsiTheme="majorHAnsi" w:cstheme="majorHAnsi"/>
          <w:b/>
          <w:iCs/>
          <w:highlight w:val="green"/>
          <w:u w:val="single"/>
          <w:bdr w:val="single" w:sz="8" w:space="0" w:color="auto"/>
        </w:rPr>
        <w:t>not possible to withdraw from politics</w:t>
      </w:r>
      <w:r w:rsidRPr="00E542DA">
        <w:rPr>
          <w:rFonts w:asciiTheme="majorHAnsi" w:eastAsia="Calibri" w:hAnsiTheme="majorHAnsi" w:cstheme="majorHAnsi"/>
          <w:b/>
          <w:highlight w:val="green"/>
          <w:u w:val="single"/>
        </w:rPr>
        <w:t>; one always participates in practices which influence social outcomes</w:t>
      </w:r>
      <w:r w:rsidRPr="00CE11B7">
        <w:rPr>
          <w:rFonts w:asciiTheme="majorHAnsi" w:eastAsia="Calibri" w:hAnsiTheme="majorHAnsi" w:cstheme="majorHAnsi"/>
          <w:sz w:val="16"/>
        </w:rPr>
        <w:t xml:space="preserve"> and others' actions, </w:t>
      </w:r>
      <w:r w:rsidRPr="00CE11B7">
        <w:rPr>
          <w:rFonts w:asciiTheme="majorHAnsi" w:eastAsia="Calibri" w:hAnsiTheme="majorHAnsi" w:cstheme="majorHAnsi"/>
          <w:b/>
          <w:u w:val="single"/>
        </w:rPr>
        <w:t>so that the illusion of withdrawal from politics is actually a naturalisation of a particular kind of political system</w:t>
      </w:r>
      <w:r w:rsidRPr="00CE11B7">
        <w:rPr>
          <w:rFonts w:asciiTheme="majorHAnsi" w:eastAsia="Calibri" w:hAnsiTheme="majorHAnsi" w:cstheme="majorHAnsi"/>
          <w:sz w:val="16"/>
        </w:rPr>
        <w:t xml:space="preserve">. Baudrillard's explicitly stated view that everyday practice is beyond representation and the politics (SSM 39) is therefore wholly mistaken and leads him to effectively endorse the </w:t>
      </w:r>
      <w:r w:rsidRPr="00CE11B7">
        <w:rPr>
          <w:rFonts w:asciiTheme="majorHAnsi" w:eastAsia="Calibri" w:hAnsiTheme="majorHAnsi" w:cstheme="majorHAnsi"/>
          <w:sz w:val="16"/>
        </w:rPr>
        <w:lastRenderedPageBreak/>
        <w:t>naturalisation of politics (even though he tries to avoid ENDORSING something he sees as meaningless and therefore not endorsable - 40-1. Actually he does endorse indirectly via loaded language). He also misses the dimension of political INTRUSION into everyday life - for instance, the aggressive police presence which blights so many inner-city communities, and the linked phenomenon of a politicised fear of "crime". At this point, in contradiction to Vaneigem, Reich and Foucault as well as his earlier work</w:t>
      </w:r>
      <w:r w:rsidRPr="00CE11B7">
        <w:rPr>
          <w:rFonts w:asciiTheme="majorHAnsi" w:eastAsia="Calibri" w:hAnsiTheme="majorHAnsi" w:cstheme="majorHAnsi"/>
          <w:b/>
          <w:u w:val="single"/>
        </w:rPr>
        <w:t xml:space="preserve">, </w:t>
      </w:r>
      <w:r w:rsidRPr="00E542DA">
        <w:rPr>
          <w:rFonts w:asciiTheme="majorHAnsi" w:eastAsia="Calibri" w:hAnsiTheme="majorHAnsi" w:cstheme="majorHAnsi"/>
          <w:b/>
          <w:highlight w:val="green"/>
          <w:u w:val="single"/>
        </w:rPr>
        <w:t>Baudrillard also wants to deny a liberatory potential to resistance in everyday life</w:t>
      </w:r>
      <w:r w:rsidRPr="00CE11B7">
        <w:rPr>
          <w:rFonts w:asciiTheme="majorHAnsi" w:eastAsia="Calibri" w:hAnsiTheme="majorHAnsi" w:cstheme="majorHAnsi"/>
          <w:sz w:val="16"/>
        </w:rPr>
        <w:t xml:space="preserve"> (SSM 40-1).</w:t>
      </w:r>
      <w:r w:rsidRPr="00CE11B7">
        <w:rPr>
          <w:rFonts w:asciiTheme="majorHAnsi" w:eastAsia="Calibri" w:hAnsiTheme="majorHAnsi" w:cstheme="majorHAnsi"/>
          <w:sz w:val="12"/>
        </w:rPr>
        <w:t>¶</w:t>
      </w:r>
      <w:r w:rsidRPr="00CE11B7">
        <w:rPr>
          <w:rFonts w:asciiTheme="majorHAnsi" w:eastAsia="Calibri" w:hAnsiTheme="majorHAnsi" w:cstheme="majorHAnsi"/>
          <w:sz w:val="16"/>
        </w:rPr>
        <w:t xml:space="preserve"> </w:t>
      </w:r>
      <w:r w:rsidRPr="00E542DA">
        <w:rPr>
          <w:rFonts w:asciiTheme="majorHAnsi" w:eastAsia="Calibri" w:hAnsiTheme="majorHAnsi" w:cstheme="majorHAnsi"/>
          <w:b/>
          <w:highlight w:val="green"/>
          <w:u w:val="single"/>
        </w:rPr>
        <w:t>Baudrillard</w:t>
      </w:r>
      <w:r w:rsidRPr="00CE11B7">
        <w:rPr>
          <w:rFonts w:asciiTheme="majorHAnsi" w:eastAsia="Calibri" w:hAnsiTheme="majorHAnsi" w:cstheme="majorHAnsi"/>
          <w:b/>
          <w:u w:val="single"/>
        </w:rPr>
        <w:t xml:space="preserve"> sometimes </w:t>
      </w:r>
      <w:r w:rsidRPr="00E542DA">
        <w:rPr>
          <w:rFonts w:asciiTheme="majorHAnsi" w:eastAsia="Calibri" w:hAnsiTheme="majorHAnsi" w:cstheme="majorHAnsi"/>
          <w:b/>
          <w:highlight w:val="green"/>
          <w:u w:val="single"/>
        </w:rPr>
        <w:t xml:space="preserve">substitutes his own views for evidence, </w:t>
      </w:r>
      <w:r w:rsidRPr="00CE11B7">
        <w:rPr>
          <w:rFonts w:asciiTheme="majorHAnsi" w:eastAsia="Calibri" w:hAnsiTheme="majorHAnsi" w:cstheme="majorHAnsi"/>
          <w:b/>
          <w:u w:val="single"/>
        </w:rPr>
        <w:t>as when he discusses what "we" the audience experience</w:t>
      </w:r>
      <w:r w:rsidRPr="00CE11B7">
        <w:rPr>
          <w:rFonts w:asciiTheme="majorHAnsi" w:eastAsia="Calibri" w:hAnsiTheme="majorHAnsi" w:cstheme="majorHAnsi"/>
          <w:sz w:val="16"/>
        </w:rPr>
        <w:t xml:space="preserve"> (GW 39). </w:t>
      </w:r>
      <w:r w:rsidRPr="00CE11B7">
        <w:rPr>
          <w:rFonts w:asciiTheme="majorHAnsi" w:eastAsia="Calibri" w:hAnsiTheme="majorHAnsi" w:cstheme="majorHAnsi"/>
          <w:sz w:val="12"/>
        </w:rPr>
        <w:t>¶</w:t>
      </w:r>
      <w:r w:rsidRPr="00CE11B7">
        <w:rPr>
          <w:rFonts w:asciiTheme="majorHAnsi" w:eastAsia="Calibri" w:hAnsiTheme="majorHAnsi" w:cstheme="majorHAnsi"/>
          <w:sz w:val="16"/>
        </w:rPr>
        <w:t xml:space="preserve"> Baudrillard's claim that the masses are "dumb", silent and conduct any and all beliefs (SSM 28) and "the reversion of any social" (SSM 49) is problematised by the persistence of subcultures and countercultures, while his claim that any remark could be attributed to the masses (SSM 29) hardly proves that it lacks its own demands or beliefs. </w:t>
      </w:r>
      <w:r w:rsidRPr="00E542DA">
        <w:rPr>
          <w:rFonts w:asciiTheme="majorHAnsi" w:eastAsia="Calibri" w:hAnsiTheme="majorHAnsi" w:cstheme="majorHAnsi"/>
          <w:b/>
          <w:highlight w:val="green"/>
          <w:u w:val="single"/>
        </w:rPr>
        <w:t>He is leaping far too quickly</w:t>
      </w:r>
      <w:r w:rsidRPr="00CE11B7">
        <w:rPr>
          <w:rFonts w:asciiTheme="majorHAnsi" w:eastAsia="Calibri" w:hAnsiTheme="majorHAnsi" w:cstheme="majorHAnsi"/>
          <w:b/>
          <w:u w:val="single"/>
        </w:rPr>
        <w:t xml:space="preserve"> from the confused and contradictory nature of mass </w:t>
      </w:r>
      <w:r w:rsidRPr="00E542DA">
        <w:rPr>
          <w:rFonts w:asciiTheme="majorHAnsi" w:eastAsia="Calibri" w:hAnsiTheme="majorHAnsi" w:cstheme="majorHAnsi"/>
          <w:b/>
          <w:highlight w:val="green"/>
          <w:u w:val="single"/>
        </w:rPr>
        <w:t>beliefs to the idea that the masses lack</w:t>
      </w:r>
      <w:r w:rsidRPr="00CE11B7">
        <w:rPr>
          <w:rFonts w:asciiTheme="majorHAnsi" w:eastAsia="Calibri" w:hAnsiTheme="majorHAnsi" w:cstheme="majorHAnsi"/>
          <w:b/>
          <w:u w:val="single"/>
        </w:rPr>
        <w:t xml:space="preserve"> - </w:t>
      </w:r>
      <w:r w:rsidRPr="00E542DA">
        <w:rPr>
          <w:rFonts w:asciiTheme="majorHAnsi" w:eastAsia="Calibri" w:hAnsiTheme="majorHAnsi" w:cstheme="majorHAnsi"/>
          <w:b/>
          <w:highlight w:val="green"/>
          <w:u w:val="single"/>
        </w:rPr>
        <w:t>or</w:t>
      </w:r>
      <w:r w:rsidRPr="00CE11B7">
        <w:rPr>
          <w:rFonts w:asciiTheme="majorHAnsi" w:eastAsia="Calibri" w:hAnsiTheme="majorHAnsi" w:cstheme="majorHAnsi"/>
          <w:b/>
          <w:u w:val="single"/>
        </w:rPr>
        <w:t xml:space="preserve"> even </w:t>
      </w:r>
      <w:r w:rsidRPr="00E542DA">
        <w:rPr>
          <w:rFonts w:asciiTheme="majorHAnsi" w:eastAsia="Calibri" w:hAnsiTheme="majorHAnsi" w:cstheme="majorHAnsi"/>
          <w:b/>
          <w:highlight w:val="green"/>
          <w:u w:val="single"/>
        </w:rPr>
        <w:t>reject</w:t>
      </w:r>
      <w:r w:rsidRPr="00CE11B7">
        <w:rPr>
          <w:rFonts w:asciiTheme="majorHAnsi" w:eastAsia="Calibri" w:hAnsiTheme="majorHAnsi" w:cstheme="majorHAnsi"/>
          <w:b/>
          <w:u w:val="single"/>
        </w:rPr>
        <w:t xml:space="preserve"> - </w:t>
      </w:r>
      <w:r w:rsidRPr="00E542DA">
        <w:rPr>
          <w:rFonts w:asciiTheme="majorHAnsi" w:eastAsia="Calibri" w:hAnsiTheme="majorHAnsi" w:cstheme="majorHAnsi"/>
          <w:b/>
          <w:highlight w:val="green"/>
          <w:u w:val="single"/>
        </w:rPr>
        <w:t>meaning</w:t>
      </w:r>
      <w:r w:rsidRPr="00CE11B7">
        <w:rPr>
          <w:rFonts w:asciiTheme="majorHAnsi" w:eastAsia="Calibri" w:hAnsiTheme="majorHAnsi" w:cstheme="majorHAnsi"/>
          <w:b/>
          <w:u w:val="single"/>
        </w:rPr>
        <w:t xml:space="preserve"> per se. He </w:t>
      </w:r>
      <w:r w:rsidRPr="00E542DA">
        <w:rPr>
          <w:rFonts w:asciiTheme="majorHAnsi" w:eastAsia="Calibri" w:hAnsiTheme="majorHAnsi" w:cstheme="majorHAnsi"/>
          <w:b/>
          <w:highlight w:val="green"/>
          <w:u w:val="single"/>
        </w:rPr>
        <w:t>wants to portray the masses as disinterested</w:t>
      </w:r>
      <w:r w:rsidRPr="00CE11B7">
        <w:rPr>
          <w:rFonts w:asciiTheme="majorHAnsi" w:eastAsia="Calibri" w:hAnsiTheme="majorHAnsi" w:cstheme="majorHAnsi"/>
          <w:b/>
          <w:u w:val="single"/>
        </w:rPr>
        <w:t xml:space="preserve"> in meaning, instinctual and "</w:t>
      </w:r>
      <w:r w:rsidRPr="00E542DA">
        <w:rPr>
          <w:rFonts w:asciiTheme="majorHAnsi" w:eastAsia="Calibri" w:hAnsiTheme="majorHAnsi" w:cstheme="majorHAnsi"/>
          <w:b/>
          <w:highlight w:val="green"/>
          <w:u w:val="single"/>
        </w:rPr>
        <w:t>above and beyond all meaning"</w:t>
      </w:r>
      <w:r w:rsidRPr="00E542DA">
        <w:rPr>
          <w:rFonts w:asciiTheme="majorHAnsi" w:eastAsia="Calibri" w:hAnsiTheme="majorHAnsi" w:cstheme="majorHAnsi"/>
          <w:sz w:val="16"/>
          <w:highlight w:val="green"/>
        </w:rPr>
        <w:t xml:space="preserve"> (</w:t>
      </w:r>
      <w:r w:rsidRPr="00CE11B7">
        <w:rPr>
          <w:rFonts w:asciiTheme="majorHAnsi" w:eastAsia="Calibri" w:hAnsiTheme="majorHAnsi" w:cstheme="majorHAnsi"/>
          <w:sz w:val="16"/>
        </w:rPr>
        <w:t xml:space="preserve">SSM 11), </w:t>
      </w:r>
      <w:r w:rsidRPr="00CE11B7">
        <w:rPr>
          <w:rFonts w:asciiTheme="majorHAnsi" w:eastAsia="Calibri" w:hAnsiTheme="majorHAnsi" w:cstheme="majorHAnsi"/>
          <w:b/>
          <w:u w:val="single"/>
        </w:rPr>
        <w:t>lacking even conformist beliefs</w:t>
      </w:r>
      <w:r w:rsidRPr="00CE11B7">
        <w:rPr>
          <w:rFonts w:asciiTheme="majorHAnsi" w:eastAsia="Calibri" w:hAnsiTheme="majorHAnsi" w:cstheme="majorHAnsi"/>
          <w:sz w:val="16"/>
        </w:rPr>
        <w:t xml:space="preserve"> (87-8) </w:t>
      </w:r>
      <w:r w:rsidRPr="00E542DA">
        <w:rPr>
          <w:rFonts w:asciiTheme="majorHAnsi" w:eastAsia="Calibri" w:hAnsiTheme="majorHAnsi" w:cstheme="majorHAnsi"/>
          <w:b/>
          <w:highlight w:val="green"/>
          <w:u w:val="single"/>
        </w:rPr>
        <w:t>and without a language of their own</w:t>
      </w:r>
      <w:r w:rsidRPr="00CE11B7">
        <w:rPr>
          <w:rFonts w:asciiTheme="majorHAnsi" w:eastAsia="Calibri" w:hAnsiTheme="majorHAnsi" w:cstheme="majorHAnsi"/>
          <w:sz w:val="16"/>
        </w:rPr>
        <w:t xml:space="preserve"> (22). </w:t>
      </w:r>
      <w:r w:rsidRPr="00E542DA">
        <w:rPr>
          <w:rFonts w:asciiTheme="majorHAnsi" w:eastAsia="Calibri" w:hAnsiTheme="majorHAnsi" w:cstheme="majorHAnsi"/>
          <w:b/>
          <w:highlight w:val="green"/>
          <w:u w:val="single"/>
        </w:rPr>
        <w:t>This is contradicted by</w:t>
      </w:r>
      <w:r w:rsidRPr="00CE11B7">
        <w:rPr>
          <w:rFonts w:asciiTheme="majorHAnsi" w:eastAsia="Calibri" w:hAnsiTheme="majorHAnsi" w:cstheme="majorHAnsi"/>
          <w:b/>
          <w:u w:val="single"/>
        </w:rPr>
        <w:t xml:space="preserve"> extensive </w:t>
      </w:r>
      <w:r w:rsidRPr="00E542DA">
        <w:rPr>
          <w:rFonts w:asciiTheme="majorHAnsi" w:eastAsia="Calibri" w:hAnsiTheme="majorHAnsi" w:cstheme="majorHAnsi"/>
          <w:b/>
          <w:highlight w:val="green"/>
          <w:u w:val="single"/>
        </w:rPr>
        <w:t>evidence on</w:t>
      </w:r>
      <w:r w:rsidRPr="00CE11B7">
        <w:rPr>
          <w:rFonts w:asciiTheme="majorHAnsi" w:eastAsia="Calibri" w:hAnsiTheme="majorHAnsi" w:cstheme="majorHAnsi"/>
          <w:b/>
          <w:u w:val="single"/>
        </w:rPr>
        <w:t xml:space="preserve"> the construction of meaning in everyday life</w:t>
      </w:r>
      <w:r w:rsidRPr="00CE11B7">
        <w:rPr>
          <w:rFonts w:asciiTheme="majorHAnsi" w:eastAsia="Calibri" w:hAnsiTheme="majorHAnsi" w:cstheme="majorHAnsi"/>
          <w:sz w:val="16"/>
        </w:rPr>
        <w:t xml:space="preserve">, from Hoggart </w:t>
      </w:r>
      <w:r w:rsidRPr="00CE11B7">
        <w:rPr>
          <w:rFonts w:asciiTheme="majorHAnsi" w:eastAsia="Calibri" w:hAnsiTheme="majorHAnsi" w:cstheme="majorHAnsi"/>
          <w:b/>
          <w:u w:val="single"/>
        </w:rPr>
        <w:t xml:space="preserve">on working </w:t>
      </w:r>
      <w:r w:rsidRPr="00E542DA">
        <w:rPr>
          <w:rFonts w:asciiTheme="majorHAnsi" w:eastAsia="Calibri" w:hAnsiTheme="majorHAnsi" w:cstheme="majorHAnsi"/>
          <w:b/>
          <w:iCs/>
          <w:highlight w:val="green"/>
          <w:u w:val="single"/>
          <w:bdr w:val="single" w:sz="8" w:space="0" w:color="auto"/>
        </w:rPr>
        <w:t>class culture</w:t>
      </w:r>
      <w:r w:rsidRPr="00CE11B7">
        <w:rPr>
          <w:rFonts w:asciiTheme="majorHAnsi" w:eastAsia="Calibri" w:hAnsiTheme="majorHAnsi" w:cstheme="majorHAnsi"/>
          <w:b/>
          <w:u w:val="single"/>
        </w:rPr>
        <w:t xml:space="preserve"> to </w:t>
      </w:r>
      <w:r w:rsidRPr="00CE11B7">
        <w:rPr>
          <w:rFonts w:asciiTheme="majorHAnsi" w:eastAsia="Calibri" w:hAnsiTheme="majorHAnsi" w:cstheme="majorHAnsi"/>
          <w:sz w:val="16"/>
        </w:rPr>
        <w:t xml:space="preserve">Becker, Lemert, Goffman </w:t>
      </w:r>
      <w:r w:rsidRPr="00E542DA">
        <w:rPr>
          <w:rFonts w:asciiTheme="majorHAnsi" w:eastAsia="Calibri" w:hAnsiTheme="majorHAnsi" w:cstheme="majorHAnsi"/>
          <w:b/>
          <w:highlight w:val="green"/>
          <w:u w:val="single"/>
        </w:rPr>
        <w:t>and</w:t>
      </w:r>
      <w:r w:rsidRPr="00CE11B7">
        <w:rPr>
          <w:rFonts w:asciiTheme="majorHAnsi" w:eastAsia="Calibri" w:hAnsiTheme="majorHAnsi" w:cstheme="majorHAnsi"/>
          <w:b/>
          <w:u w:val="single"/>
        </w:rPr>
        <w:t xml:space="preserve"> others on </w:t>
      </w:r>
      <w:r w:rsidRPr="00E542DA">
        <w:rPr>
          <w:rFonts w:asciiTheme="majorHAnsi" w:eastAsia="Calibri" w:hAnsiTheme="majorHAnsi" w:cstheme="majorHAnsi"/>
          <w:b/>
          <w:iCs/>
          <w:highlight w:val="green"/>
          <w:u w:val="single"/>
          <w:bdr w:val="single" w:sz="8" w:space="0" w:color="auto"/>
        </w:rPr>
        <w:t>deviance</w:t>
      </w:r>
      <w:r w:rsidRPr="00CE11B7">
        <w:rPr>
          <w:rFonts w:asciiTheme="majorHAnsi" w:eastAsia="Calibri" w:hAnsiTheme="majorHAnsi" w:cstheme="majorHAnsi"/>
          <w:b/>
          <w:u w:val="single"/>
        </w:rPr>
        <w:t xml:space="preserve">. </w:t>
      </w:r>
      <w:r w:rsidRPr="00CE11B7">
        <w:rPr>
          <w:rFonts w:asciiTheme="majorHAnsi" w:eastAsia="Calibri" w:hAnsiTheme="majorHAnsi" w:cstheme="majorHAnsi"/>
          <w:sz w:val="16"/>
        </w:rPr>
        <w:t xml:space="preserve">Even in </w:t>
      </w:r>
      <w:r w:rsidRPr="00E542DA">
        <w:rPr>
          <w:rFonts w:asciiTheme="majorHAnsi" w:eastAsia="Calibri" w:hAnsiTheme="majorHAnsi" w:cstheme="majorHAnsi"/>
          <w:b/>
          <w:highlight w:val="green"/>
          <w:u w:val="single"/>
        </w:rPr>
        <w:t xml:space="preserve">the sphere of </w:t>
      </w:r>
      <w:r w:rsidRPr="00E542DA">
        <w:rPr>
          <w:rFonts w:asciiTheme="majorHAnsi" w:eastAsia="Calibri" w:hAnsiTheme="majorHAnsi" w:cstheme="majorHAnsi"/>
          <w:b/>
          <w:iCs/>
          <w:highlight w:val="green"/>
          <w:u w:val="single"/>
          <w:bdr w:val="single" w:sz="8" w:space="0" w:color="auto"/>
        </w:rPr>
        <w:t>media effects</w:t>
      </w:r>
      <w:r w:rsidRPr="00CE11B7">
        <w:rPr>
          <w:rFonts w:asciiTheme="majorHAnsi" w:eastAsia="Calibri" w:hAnsiTheme="majorHAnsi" w:cstheme="majorHAnsi"/>
          <w:b/>
          <w:u w:val="single"/>
        </w:rPr>
        <w:t>, the evidence from research on audiences, such a</w:t>
      </w:r>
      <w:r w:rsidRPr="00CE11B7">
        <w:rPr>
          <w:rFonts w:asciiTheme="majorHAnsi" w:eastAsia="Calibri" w:hAnsiTheme="majorHAnsi" w:cstheme="majorHAnsi"/>
          <w:sz w:val="16"/>
        </w:rPr>
        <w:t xml:space="preserve">s Ang on Dallas viewers and Morley on the Nationwide audience, </w:t>
      </w:r>
      <w:r w:rsidRPr="00E542DA">
        <w:rPr>
          <w:rFonts w:asciiTheme="majorHAnsi" w:eastAsia="Calibri" w:hAnsiTheme="majorHAnsi" w:cstheme="majorHAnsi"/>
          <w:b/>
          <w:highlight w:val="green"/>
          <w:u w:val="single"/>
        </w:rPr>
        <w:t>suggests</w:t>
      </w:r>
      <w:r w:rsidRPr="00CE11B7">
        <w:rPr>
          <w:rFonts w:asciiTheme="majorHAnsi" w:eastAsia="Calibri" w:hAnsiTheme="majorHAnsi" w:cstheme="majorHAnsi"/>
          <w:b/>
          <w:u w:val="single"/>
        </w:rPr>
        <w:t xml:space="preserve"> an </w:t>
      </w:r>
      <w:r w:rsidRPr="00E542DA">
        <w:rPr>
          <w:rFonts w:asciiTheme="majorHAnsi" w:eastAsia="Calibri" w:hAnsiTheme="majorHAnsi" w:cstheme="majorHAnsi"/>
          <w:b/>
          <w:iCs/>
          <w:highlight w:val="green"/>
          <w:u w:val="single"/>
          <w:bdr w:val="single" w:sz="8" w:space="0" w:color="auto"/>
        </w:rPr>
        <w:t>active construction</w:t>
      </w:r>
      <w:r w:rsidRPr="00E542DA">
        <w:rPr>
          <w:rFonts w:asciiTheme="majorHAnsi" w:eastAsia="Calibri" w:hAnsiTheme="majorHAnsi" w:cstheme="majorHAnsi"/>
          <w:b/>
          <w:highlight w:val="green"/>
          <w:u w:val="single"/>
        </w:rPr>
        <w:t xml:space="preserve"> of meaning by members of the masses, negotiating</w:t>
      </w:r>
      <w:r w:rsidRPr="00CE11B7">
        <w:rPr>
          <w:rFonts w:asciiTheme="majorHAnsi" w:eastAsia="Calibri" w:hAnsiTheme="majorHAnsi" w:cstheme="majorHAnsi"/>
          <w:b/>
          <w:u w:val="single"/>
        </w:rPr>
        <w:t xml:space="preserve"> with or even opposing </w:t>
      </w:r>
      <w:r w:rsidRPr="00E542DA">
        <w:rPr>
          <w:rFonts w:asciiTheme="majorHAnsi" w:eastAsia="Calibri" w:hAnsiTheme="majorHAnsi" w:cstheme="majorHAnsi"/>
          <w:b/>
          <w:highlight w:val="green"/>
          <w:u w:val="single"/>
        </w:rPr>
        <w:t>dominant codes of meaning</w:t>
      </w:r>
      <w:r w:rsidRPr="00CE11B7">
        <w:rPr>
          <w:rFonts w:asciiTheme="majorHAnsi" w:eastAsia="Calibri" w:hAnsiTheme="majorHAnsi" w:cstheme="majorHAnsi"/>
          <w:sz w:val="16"/>
        </w:rPr>
        <w:t xml:space="preserve">. </w:t>
      </w:r>
      <w:r w:rsidRPr="00CE11B7">
        <w:rPr>
          <w:rFonts w:asciiTheme="majorHAnsi" w:eastAsia="Calibri" w:hAnsiTheme="majorHAnsi" w:cstheme="majorHAnsi"/>
          <w:b/>
          <w:u w:val="single"/>
        </w:rPr>
        <w:t>This may well show a decline of that kind of meaning promoted by the status quo</w:t>
      </w:r>
      <w:r w:rsidRPr="00CE11B7">
        <w:rPr>
          <w:rFonts w:asciiTheme="majorHAnsi" w:eastAsia="Calibri" w:hAnsiTheme="majorHAnsi" w:cstheme="majorHAnsi"/>
          <w:sz w:val="16"/>
        </w:rPr>
        <w:t xml:space="preserve"> - but it hardly shows a rejection of meaning per se. When the masses act stupid, it may well be due to what radical education theorists term "reactive stupidity" - an adaptive response to avoid being falsified and "beaten" by acting stupid. </w:t>
      </w:r>
      <w:r w:rsidRPr="00E542DA">
        <w:rPr>
          <w:rFonts w:asciiTheme="majorHAnsi" w:eastAsia="Calibri" w:hAnsiTheme="majorHAnsi" w:cstheme="majorHAnsi"/>
          <w:b/>
          <w:highlight w:val="green"/>
          <w:u w:val="single"/>
        </w:rPr>
        <w:t>Baudrillard again wrongly conflates the dominant system with meaning as such</w:t>
      </w:r>
      <w:r w:rsidRPr="00CE11B7">
        <w:rPr>
          <w:rFonts w:asciiTheme="majorHAnsi" w:eastAsia="Calibri" w:hAnsiTheme="majorHAnsi" w:cstheme="majorHAnsi"/>
          <w:sz w:val="16"/>
        </w:rPr>
        <w:t xml:space="preserve">. Indeed, </w:t>
      </w:r>
      <w:r w:rsidRPr="00CE11B7">
        <w:rPr>
          <w:rFonts w:asciiTheme="majorHAnsi" w:eastAsia="Calibri" w:hAnsiTheme="majorHAnsi" w:cstheme="majorHAnsi"/>
          <w:b/>
          <w:u w:val="single"/>
        </w:rPr>
        <w:t>Baudrillard seems to have changed his mind AGAIN by the time of the Gulf War essays, when he refers to the MEDIA, not the masses, as in contro</w:t>
      </w:r>
      <w:r w:rsidRPr="00CE11B7">
        <w:rPr>
          <w:rFonts w:asciiTheme="majorHAnsi" w:eastAsia="Calibri" w:hAnsiTheme="majorHAnsi" w:cstheme="majorHAnsi"/>
          <w:sz w:val="16"/>
        </w:rPr>
        <w:t>l (GW 75), and to stupidity as a result of "mental deterrence" (GW 67-8), which produces a "suffocating atmosphere of deception and stupidity" (GW 68) and a control through the violence of consensus (GW 84).</w:t>
      </w:r>
    </w:p>
    <w:p w14:paraId="3221BAD6" w14:textId="77777777" w:rsidR="00F62C05" w:rsidRPr="00CE11B7" w:rsidRDefault="00F62C05" w:rsidP="00F62C05">
      <w:pPr>
        <w:rPr>
          <w:rFonts w:asciiTheme="majorHAnsi" w:hAnsiTheme="majorHAnsi" w:cstheme="majorHAnsi"/>
        </w:rPr>
      </w:pPr>
    </w:p>
    <w:p w14:paraId="53096B99" w14:textId="77777777" w:rsidR="00F62C05" w:rsidRPr="00CE11B7" w:rsidRDefault="00F62C05" w:rsidP="00F62C05">
      <w:pPr>
        <w:keepNext/>
        <w:keepLines/>
        <w:spacing w:before="40"/>
        <w:outlineLvl w:val="3"/>
        <w:rPr>
          <w:rFonts w:asciiTheme="majorHAnsi" w:hAnsiTheme="majorHAnsi" w:cstheme="majorHAnsi"/>
          <w:b/>
          <w:iCs/>
          <w:sz w:val="26"/>
          <w:szCs w:val="26"/>
        </w:rPr>
      </w:pPr>
      <w:r w:rsidRPr="00CE11B7">
        <w:rPr>
          <w:rFonts w:asciiTheme="majorHAnsi" w:hAnsiTheme="majorHAnsi" w:cstheme="majorHAnsi"/>
          <w:b/>
          <w:iCs/>
          <w:sz w:val="26"/>
          <w:szCs w:val="26"/>
        </w:rPr>
        <w:t>Anti-war advocacy disproves their baseless assertions about communication</w:t>
      </w:r>
    </w:p>
    <w:p w14:paraId="2B71ADD7" w14:textId="77777777" w:rsidR="00F62C05" w:rsidRPr="00CE11B7" w:rsidRDefault="00F62C05" w:rsidP="00F62C05">
      <w:pPr>
        <w:rPr>
          <w:rFonts w:asciiTheme="majorHAnsi" w:eastAsia="Calibri" w:hAnsiTheme="majorHAnsi" w:cstheme="majorHAnsi"/>
        </w:rPr>
      </w:pPr>
      <w:r w:rsidRPr="00CE11B7">
        <w:rPr>
          <w:rFonts w:asciiTheme="majorHAnsi" w:eastAsia="Calibri" w:hAnsiTheme="majorHAnsi" w:cstheme="majorHAnsi"/>
          <w:b/>
          <w:bCs/>
          <w:u w:val="single"/>
        </w:rPr>
        <w:t xml:space="preserve">Berinsky 7. </w:t>
      </w:r>
      <w:r w:rsidRPr="00CE11B7">
        <w:rPr>
          <w:rFonts w:asciiTheme="majorHAnsi" w:eastAsia="Calibri" w:hAnsiTheme="majorHAnsi" w:cstheme="majorHAnsi"/>
        </w:rPr>
        <w:t>Adam J., professor of political science at the Massachusetts Institute of Technology, “Assuming the Costs of War: Events, Elites, and American Public Support for Military Conflict,” Journal of Politics, Volume 69, Issue 4, pages 975–997, November 2007</w:t>
      </w:r>
    </w:p>
    <w:p w14:paraId="4326E21A" w14:textId="77777777" w:rsidR="00F62C05" w:rsidRDefault="00F62C05" w:rsidP="00F62C05">
      <w:pPr>
        <w:rPr>
          <w:rFonts w:asciiTheme="majorHAnsi" w:eastAsia="Calibri" w:hAnsiTheme="majorHAnsi" w:cstheme="majorHAnsi"/>
          <w:sz w:val="14"/>
        </w:rPr>
      </w:pPr>
      <w:r w:rsidRPr="00CE11B7">
        <w:rPr>
          <w:rFonts w:asciiTheme="majorHAnsi" w:eastAsia="Calibri" w:hAnsiTheme="majorHAnsi" w:cstheme="majorHAnsi"/>
          <w:sz w:val="14"/>
        </w:rPr>
        <w:t xml:space="preserve">Many political scientists and policymakers argue that unmediated events—the successes and failures on the battlefield—determine whether the mass public will support military excursions. The public supports war, the story goes, if the benefits of action outweigh the costs of conflict. Other </w:t>
      </w:r>
      <w:r w:rsidRPr="00CE11B7">
        <w:rPr>
          <w:rFonts w:asciiTheme="majorHAnsi" w:eastAsia="Calibri" w:hAnsiTheme="majorHAnsi" w:cstheme="majorHAnsi"/>
          <w:b/>
          <w:u w:val="single"/>
        </w:rPr>
        <w:t xml:space="preserve">scholars contend that the balance of elite discourse influences public support for war. I draw upon survey evidence from </w:t>
      </w:r>
      <w:r w:rsidRPr="00E542DA">
        <w:rPr>
          <w:rFonts w:asciiTheme="majorHAnsi" w:eastAsia="Calibri" w:hAnsiTheme="majorHAnsi" w:cstheme="majorHAnsi"/>
          <w:b/>
          <w:highlight w:val="green"/>
          <w:u w:val="single"/>
        </w:rPr>
        <w:t>World War II and</w:t>
      </w:r>
      <w:r w:rsidRPr="00CE11B7">
        <w:rPr>
          <w:rFonts w:asciiTheme="majorHAnsi" w:eastAsia="Calibri" w:hAnsiTheme="majorHAnsi" w:cstheme="majorHAnsi"/>
          <w:b/>
          <w:u w:val="single"/>
        </w:rPr>
        <w:t xml:space="preserve"> the</w:t>
      </w:r>
      <w:r w:rsidRPr="00CE11B7">
        <w:rPr>
          <w:rFonts w:asciiTheme="majorHAnsi" w:eastAsia="Calibri" w:hAnsiTheme="majorHAnsi" w:cstheme="majorHAnsi"/>
          <w:sz w:val="14"/>
        </w:rPr>
        <w:t xml:space="preserve"> current </w:t>
      </w:r>
      <w:r w:rsidRPr="00CE11B7">
        <w:rPr>
          <w:rFonts w:asciiTheme="majorHAnsi" w:eastAsia="Calibri" w:hAnsiTheme="majorHAnsi" w:cstheme="majorHAnsi"/>
          <w:b/>
          <w:u w:val="single"/>
        </w:rPr>
        <w:t xml:space="preserve">war in </w:t>
      </w:r>
      <w:r w:rsidRPr="00E542DA">
        <w:rPr>
          <w:rFonts w:asciiTheme="majorHAnsi" w:eastAsia="Calibri" w:hAnsiTheme="majorHAnsi" w:cstheme="majorHAnsi"/>
          <w:b/>
          <w:highlight w:val="green"/>
          <w:u w:val="single"/>
        </w:rPr>
        <w:t>Iraq</w:t>
      </w:r>
      <w:r w:rsidRPr="00CE11B7">
        <w:rPr>
          <w:rFonts w:asciiTheme="majorHAnsi" w:eastAsia="Calibri" w:hAnsiTheme="majorHAnsi" w:cstheme="majorHAnsi"/>
          <w:b/>
          <w:u w:val="single"/>
        </w:rPr>
        <w:t xml:space="preserve"> to come to a common </w:t>
      </w:r>
      <w:r w:rsidRPr="00CE11B7">
        <w:rPr>
          <w:rFonts w:asciiTheme="majorHAnsi" w:eastAsia="Calibri" w:hAnsiTheme="majorHAnsi" w:cstheme="majorHAnsi"/>
          <w:b/>
          <w:iCs/>
          <w:u w:val="single"/>
          <w:bdr w:val="single" w:sz="8" w:space="0" w:color="auto"/>
        </w:rPr>
        <w:t>conclusion</w:t>
      </w:r>
      <w:r w:rsidRPr="00CE11B7">
        <w:rPr>
          <w:rFonts w:asciiTheme="majorHAnsi" w:eastAsia="Calibri" w:hAnsiTheme="majorHAnsi" w:cstheme="majorHAnsi"/>
          <w:b/>
          <w:u w:val="single"/>
        </w:rPr>
        <w:t xml:space="preserve"> regarding public support for international interventions</w:t>
      </w:r>
      <w:r w:rsidRPr="00CE11B7">
        <w:rPr>
          <w:rFonts w:asciiTheme="majorHAnsi" w:eastAsia="Calibri" w:hAnsiTheme="majorHAnsi" w:cstheme="majorHAnsi"/>
          <w:sz w:val="14"/>
        </w:rPr>
        <w:t xml:space="preserve">. I find little evidence that citizens make complex cost/benefit calculations when evaluating military action. Instead, </w:t>
      </w:r>
      <w:r w:rsidRPr="00CE11B7">
        <w:rPr>
          <w:rFonts w:asciiTheme="majorHAnsi" w:eastAsia="Calibri" w:hAnsiTheme="majorHAnsi" w:cstheme="majorHAnsi"/>
          <w:b/>
          <w:u w:val="single"/>
        </w:rPr>
        <w:t xml:space="preserve">I find that </w:t>
      </w:r>
      <w:r w:rsidRPr="00E542DA">
        <w:rPr>
          <w:rFonts w:asciiTheme="majorHAnsi" w:eastAsia="Calibri" w:hAnsiTheme="majorHAnsi" w:cstheme="majorHAnsi"/>
          <w:b/>
          <w:highlight w:val="green"/>
          <w:u w:val="single"/>
        </w:rPr>
        <w:t xml:space="preserve">patterns of elite conflict shape opinion </w:t>
      </w:r>
      <w:r w:rsidRPr="00CE11B7">
        <w:rPr>
          <w:rFonts w:asciiTheme="majorHAnsi" w:eastAsia="Calibri" w:hAnsiTheme="majorHAnsi" w:cstheme="majorHAnsi"/>
          <w:b/>
          <w:u w:val="single"/>
        </w:rPr>
        <w:t>concerning war</w:t>
      </w:r>
      <w:r w:rsidRPr="00E542DA">
        <w:rPr>
          <w:rFonts w:asciiTheme="majorHAnsi" w:eastAsia="Calibri" w:hAnsiTheme="majorHAnsi" w:cstheme="majorHAnsi"/>
          <w:b/>
          <w:highlight w:val="green"/>
          <w:u w:val="single"/>
        </w:rPr>
        <w:t xml:space="preserve">. When political elites </w:t>
      </w:r>
      <w:r w:rsidRPr="00E542DA">
        <w:rPr>
          <w:rFonts w:asciiTheme="majorHAnsi" w:eastAsia="Calibri" w:hAnsiTheme="majorHAnsi" w:cstheme="majorHAnsi"/>
          <w:b/>
          <w:iCs/>
          <w:highlight w:val="green"/>
          <w:u w:val="single"/>
          <w:bdr w:val="single" w:sz="8" w:space="0" w:color="auto"/>
        </w:rPr>
        <w:t xml:space="preserve">disagree </w:t>
      </w:r>
      <w:r w:rsidRPr="00CE11B7">
        <w:rPr>
          <w:rFonts w:asciiTheme="majorHAnsi" w:eastAsia="Calibri" w:hAnsiTheme="majorHAnsi" w:cstheme="majorHAnsi"/>
          <w:b/>
          <w:iCs/>
          <w:u w:val="single"/>
          <w:bdr w:val="single" w:sz="8" w:space="0" w:color="auto"/>
        </w:rPr>
        <w:t>as to the wisdom of intervention</w:t>
      </w:r>
      <w:r w:rsidRPr="00E542DA">
        <w:rPr>
          <w:rFonts w:asciiTheme="majorHAnsi" w:eastAsia="Calibri" w:hAnsiTheme="majorHAnsi" w:cstheme="majorHAnsi"/>
          <w:b/>
          <w:iCs/>
          <w:highlight w:val="green"/>
          <w:u w:val="single"/>
          <w:bdr w:val="single" w:sz="8" w:space="0" w:color="auto"/>
        </w:rPr>
        <w:t>, the public divides</w:t>
      </w:r>
      <w:r w:rsidRPr="00E542DA">
        <w:rPr>
          <w:rFonts w:asciiTheme="majorHAnsi" w:eastAsia="Calibri" w:hAnsiTheme="majorHAnsi" w:cstheme="majorHAnsi"/>
          <w:b/>
          <w:highlight w:val="green"/>
          <w:u w:val="single"/>
        </w:rPr>
        <w:t xml:space="preserve"> </w:t>
      </w:r>
      <w:r w:rsidRPr="00CE11B7">
        <w:rPr>
          <w:rFonts w:asciiTheme="majorHAnsi" w:eastAsia="Calibri" w:hAnsiTheme="majorHAnsi" w:cstheme="majorHAnsi"/>
          <w:b/>
          <w:u w:val="single"/>
        </w:rPr>
        <w:t>as well</w:t>
      </w:r>
      <w:r w:rsidRPr="00E542DA">
        <w:rPr>
          <w:rFonts w:asciiTheme="majorHAnsi" w:eastAsia="Calibri" w:hAnsiTheme="majorHAnsi" w:cstheme="majorHAnsi"/>
          <w:b/>
          <w:highlight w:val="green"/>
          <w:u w:val="single"/>
        </w:rPr>
        <w:t xml:space="preserve">. But when elites </w:t>
      </w:r>
      <w:r w:rsidRPr="00E542DA">
        <w:rPr>
          <w:rFonts w:asciiTheme="majorHAnsi" w:eastAsia="Calibri" w:hAnsiTheme="majorHAnsi" w:cstheme="majorHAnsi"/>
          <w:b/>
          <w:iCs/>
          <w:highlight w:val="green"/>
          <w:u w:val="single"/>
          <w:bdr w:val="single" w:sz="8" w:space="0" w:color="auto"/>
        </w:rPr>
        <w:t>come to a common interpretation of a political reality</w:t>
      </w:r>
      <w:r w:rsidRPr="00E542DA">
        <w:rPr>
          <w:rFonts w:asciiTheme="majorHAnsi" w:eastAsia="Calibri" w:hAnsiTheme="majorHAnsi" w:cstheme="majorHAnsi"/>
          <w:b/>
          <w:highlight w:val="green"/>
          <w:u w:val="single"/>
        </w:rPr>
        <w:t xml:space="preserve">, the public gives them </w:t>
      </w:r>
      <w:r w:rsidRPr="00E542DA">
        <w:rPr>
          <w:rFonts w:asciiTheme="majorHAnsi" w:eastAsia="Calibri" w:hAnsiTheme="majorHAnsi" w:cstheme="majorHAnsi"/>
          <w:b/>
          <w:iCs/>
          <w:highlight w:val="green"/>
          <w:u w:val="single"/>
          <w:bdr w:val="single" w:sz="8" w:space="0" w:color="auto"/>
        </w:rPr>
        <w:t>great latitude to wage war.</w:t>
      </w:r>
      <w:r w:rsidRPr="00E542DA">
        <w:rPr>
          <w:rFonts w:asciiTheme="majorHAnsi" w:eastAsia="Calibri" w:hAnsiTheme="majorHAnsi" w:cstheme="majorHAnsi"/>
          <w:sz w:val="12"/>
          <w:highlight w:val="green"/>
        </w:rPr>
        <w:t>¶</w:t>
      </w:r>
      <w:r w:rsidRPr="00CE11B7">
        <w:rPr>
          <w:rFonts w:asciiTheme="majorHAnsi" w:eastAsia="Calibri" w:hAnsiTheme="majorHAnsi" w:cstheme="majorHAnsi"/>
          <w:sz w:val="14"/>
        </w:rPr>
        <w:t xml:space="preserve"> In recent years, a charitable view of the mass public has emerged in the public opinion and foreign policy literature. Increasingly, scholars have attributed “rationality” to public opinion concerning war. Many political scientists and policymakers argue that unmediated events—the successes and failures on the battlefield—determine whether the mass public will support military excursions. The public supports war, the story goes, if the benefits of action outweigh the costs of conflict and should therefore have a place at the policymaking table.</w:t>
      </w:r>
      <w:r w:rsidRPr="00CE11B7">
        <w:rPr>
          <w:rFonts w:asciiTheme="majorHAnsi" w:eastAsia="Calibri" w:hAnsiTheme="majorHAnsi" w:cstheme="majorHAnsi"/>
          <w:sz w:val="12"/>
        </w:rPr>
        <w:t>¶</w:t>
      </w:r>
      <w:r w:rsidRPr="00CE11B7">
        <w:rPr>
          <w:rFonts w:asciiTheme="majorHAnsi" w:eastAsia="Calibri" w:hAnsiTheme="majorHAnsi" w:cstheme="majorHAnsi"/>
          <w:sz w:val="14"/>
        </w:rPr>
        <w:t xml:space="preserve"> In this paper, I argue that military events may shape public opinion, but not in the straightforward manner posited by most scholars of public opinion and war. I draw upon and expand the work of scholars who contend that the balance of elite discourse influences levels of public support for war.</w:t>
      </w:r>
      <w:r w:rsidRPr="00CE11B7">
        <w:rPr>
          <w:rFonts w:asciiTheme="majorHAnsi" w:eastAsia="Calibri" w:hAnsiTheme="majorHAnsi" w:cstheme="majorHAnsi"/>
          <w:b/>
          <w:u w:val="single"/>
        </w:rPr>
        <w:t xml:space="preserve"> </w:t>
      </w:r>
      <w:r w:rsidRPr="00E542DA">
        <w:rPr>
          <w:rFonts w:asciiTheme="majorHAnsi" w:eastAsia="Calibri" w:hAnsiTheme="majorHAnsi" w:cstheme="majorHAnsi"/>
          <w:b/>
          <w:highlight w:val="green"/>
          <w:u w:val="single"/>
        </w:rPr>
        <w:t xml:space="preserve">Integrating </w:t>
      </w:r>
      <w:r w:rsidRPr="00CE11B7">
        <w:rPr>
          <w:rFonts w:asciiTheme="majorHAnsi" w:eastAsia="Calibri" w:hAnsiTheme="majorHAnsi" w:cstheme="majorHAnsi"/>
          <w:b/>
          <w:iCs/>
          <w:u w:val="single"/>
          <w:bdr w:val="single" w:sz="8" w:space="0" w:color="auto"/>
        </w:rPr>
        <w:t>research on heuristics and shortcuts</w:t>
      </w:r>
      <w:r w:rsidRPr="00CE11B7">
        <w:rPr>
          <w:rFonts w:asciiTheme="majorHAnsi" w:eastAsia="Calibri" w:hAnsiTheme="majorHAnsi" w:cstheme="majorHAnsi"/>
          <w:b/>
          <w:u w:val="single"/>
        </w:rPr>
        <w:t xml:space="preserve"> with </w:t>
      </w:r>
      <w:r w:rsidRPr="00E542DA">
        <w:rPr>
          <w:rFonts w:asciiTheme="majorHAnsi" w:eastAsia="Calibri" w:hAnsiTheme="majorHAnsi" w:cstheme="majorHAnsi"/>
          <w:b/>
          <w:iCs/>
          <w:highlight w:val="green"/>
          <w:u w:val="single"/>
          <w:bdr w:val="single" w:sz="8" w:space="0" w:color="auto"/>
        </w:rPr>
        <w:t xml:space="preserve">information-based </w:t>
      </w:r>
      <w:r w:rsidRPr="00E542DA">
        <w:rPr>
          <w:rFonts w:asciiTheme="majorHAnsi" w:eastAsia="Calibri" w:hAnsiTheme="majorHAnsi" w:cstheme="majorHAnsi"/>
          <w:b/>
          <w:iCs/>
          <w:highlight w:val="green"/>
          <w:u w:val="single"/>
          <w:bdr w:val="single" w:sz="8" w:space="0" w:color="auto"/>
        </w:rPr>
        <w:lastRenderedPageBreak/>
        <w:t>theories of political choice</w:t>
      </w:r>
      <w:r w:rsidRPr="00E542DA">
        <w:rPr>
          <w:rFonts w:asciiTheme="majorHAnsi" w:eastAsia="Calibri" w:hAnsiTheme="majorHAnsi" w:cstheme="majorHAnsi"/>
          <w:b/>
          <w:highlight w:val="green"/>
          <w:u w:val="single"/>
        </w:rPr>
        <w:t xml:space="preserve">, </w:t>
      </w:r>
      <w:r w:rsidRPr="00CE11B7">
        <w:rPr>
          <w:rFonts w:asciiTheme="majorHAnsi" w:eastAsia="Calibri" w:hAnsiTheme="majorHAnsi" w:cstheme="majorHAnsi"/>
          <w:b/>
          <w:u w:val="single"/>
        </w:rPr>
        <w:t xml:space="preserve">I demonstrate that </w:t>
      </w:r>
      <w:r w:rsidRPr="00CE11B7">
        <w:rPr>
          <w:rFonts w:asciiTheme="majorHAnsi" w:eastAsia="Calibri" w:hAnsiTheme="majorHAnsi" w:cstheme="majorHAnsi"/>
          <w:sz w:val="14"/>
        </w:rPr>
        <w:t xml:space="preserve">patterns of conflict among partisan political actors shape mass opinion on war. It is not the direct influence of wartime events on individual citizens' decisions that determines public opinion, as “event response” theories of war support claim. Instead, consistent with the “elite cue” theory I advance in this paper, </w:t>
      </w:r>
      <w:r w:rsidRPr="00CE11B7">
        <w:rPr>
          <w:rFonts w:asciiTheme="majorHAnsi" w:eastAsia="Calibri" w:hAnsiTheme="majorHAnsi" w:cstheme="majorHAnsi"/>
          <w:b/>
          <w:u w:val="single"/>
        </w:rPr>
        <w:t xml:space="preserve">the nature of </w:t>
      </w:r>
      <w:r w:rsidRPr="00E542DA">
        <w:rPr>
          <w:rFonts w:asciiTheme="majorHAnsi" w:eastAsia="Calibri" w:hAnsiTheme="majorHAnsi" w:cstheme="majorHAnsi"/>
          <w:b/>
          <w:highlight w:val="green"/>
          <w:u w:val="single"/>
        </w:rPr>
        <w:t xml:space="preserve">conflict among political elites </w:t>
      </w:r>
      <w:r w:rsidRPr="00CE11B7">
        <w:rPr>
          <w:rFonts w:asciiTheme="majorHAnsi" w:eastAsia="Calibri" w:hAnsiTheme="majorHAnsi" w:cstheme="majorHAnsi"/>
          <w:b/>
          <w:u w:val="single"/>
        </w:rPr>
        <w:t xml:space="preserve">concerning the </w:t>
      </w:r>
      <w:r w:rsidRPr="00CE11B7">
        <w:rPr>
          <w:rFonts w:asciiTheme="majorHAnsi" w:eastAsia="Calibri" w:hAnsiTheme="majorHAnsi" w:cstheme="majorHAnsi"/>
          <w:b/>
          <w:iCs/>
          <w:u w:val="single"/>
          <w:bdr w:val="single" w:sz="8" w:space="0" w:color="auto"/>
        </w:rPr>
        <w:t>salience and meaning of</w:t>
      </w:r>
      <w:r w:rsidRPr="00CE11B7">
        <w:rPr>
          <w:rFonts w:asciiTheme="majorHAnsi" w:eastAsia="Calibri" w:hAnsiTheme="majorHAnsi" w:cstheme="majorHAnsi"/>
          <w:b/>
          <w:u w:val="single"/>
        </w:rPr>
        <w:t xml:space="preserve"> those </w:t>
      </w:r>
      <w:r w:rsidRPr="00CE11B7">
        <w:rPr>
          <w:rFonts w:asciiTheme="majorHAnsi" w:eastAsia="Calibri" w:hAnsiTheme="majorHAnsi" w:cstheme="majorHAnsi"/>
          <w:b/>
          <w:iCs/>
          <w:u w:val="single"/>
          <w:bdr w:val="single" w:sz="8" w:space="0" w:color="auto"/>
        </w:rPr>
        <w:t xml:space="preserve">events </w:t>
      </w:r>
      <w:r w:rsidRPr="00E542DA">
        <w:rPr>
          <w:rFonts w:asciiTheme="majorHAnsi" w:eastAsia="Calibri" w:hAnsiTheme="majorHAnsi" w:cstheme="majorHAnsi"/>
          <w:b/>
          <w:iCs/>
          <w:highlight w:val="green"/>
          <w:u w:val="single"/>
          <w:bdr w:val="single" w:sz="8" w:space="0" w:color="auto"/>
        </w:rPr>
        <w:t>determines if the public will rally to war.</w:t>
      </w:r>
      <w:r w:rsidRPr="00CE11B7">
        <w:rPr>
          <w:rFonts w:asciiTheme="majorHAnsi" w:eastAsia="Calibri" w:hAnsiTheme="majorHAnsi" w:cstheme="majorHAnsi"/>
          <w:sz w:val="14"/>
        </w:rPr>
        <w:t xml:space="preserve"> To a significant degree </w:t>
      </w:r>
      <w:r w:rsidRPr="00E542DA">
        <w:rPr>
          <w:rFonts w:asciiTheme="majorHAnsi" w:eastAsia="Calibri" w:hAnsiTheme="majorHAnsi" w:cstheme="majorHAnsi"/>
          <w:b/>
          <w:highlight w:val="green"/>
          <w:u w:val="single"/>
        </w:rPr>
        <w:t>citizens determine</w:t>
      </w:r>
      <w:r w:rsidRPr="00CE11B7">
        <w:rPr>
          <w:rFonts w:asciiTheme="majorHAnsi" w:eastAsia="Calibri" w:hAnsiTheme="majorHAnsi" w:cstheme="majorHAnsi"/>
          <w:b/>
          <w:u w:val="single"/>
        </w:rPr>
        <w:t xml:space="preserve"> their </w:t>
      </w:r>
      <w:r w:rsidRPr="00E542DA">
        <w:rPr>
          <w:rFonts w:asciiTheme="majorHAnsi" w:eastAsia="Calibri" w:hAnsiTheme="majorHAnsi" w:cstheme="majorHAnsi"/>
          <w:b/>
          <w:highlight w:val="green"/>
          <w:u w:val="single"/>
        </w:rPr>
        <w:t>positions</w:t>
      </w:r>
      <w:r w:rsidRPr="00CE11B7">
        <w:rPr>
          <w:rFonts w:asciiTheme="majorHAnsi" w:eastAsia="Calibri" w:hAnsiTheme="majorHAnsi" w:cstheme="majorHAnsi"/>
          <w:b/>
          <w:u w:val="single"/>
        </w:rPr>
        <w:t xml:space="preserve"> on war </w:t>
      </w:r>
      <w:r w:rsidRPr="00E542DA">
        <w:rPr>
          <w:rFonts w:asciiTheme="majorHAnsi" w:eastAsia="Calibri" w:hAnsiTheme="majorHAnsi" w:cstheme="majorHAnsi"/>
          <w:b/>
          <w:highlight w:val="green"/>
          <w:u w:val="single"/>
        </w:rPr>
        <w:t xml:space="preserve">by listening to </w:t>
      </w:r>
      <w:r w:rsidRPr="00E542DA">
        <w:rPr>
          <w:rFonts w:asciiTheme="majorHAnsi" w:eastAsia="Calibri" w:hAnsiTheme="majorHAnsi" w:cstheme="majorHAnsi"/>
          <w:b/>
          <w:iCs/>
          <w:highlight w:val="green"/>
          <w:u w:val="single"/>
          <w:bdr w:val="single" w:sz="8" w:space="0" w:color="auto"/>
        </w:rPr>
        <w:t>trusted sources</w:t>
      </w:r>
      <w:r w:rsidRPr="00CE11B7">
        <w:rPr>
          <w:rFonts w:asciiTheme="majorHAnsi" w:eastAsia="Calibri" w:hAnsiTheme="majorHAnsi" w:cstheme="majorHAnsi"/>
          <w:sz w:val="14"/>
        </w:rPr>
        <w:t>—</w:t>
      </w:r>
    </w:p>
    <w:p w14:paraId="45BCE6D9" w14:textId="77777777" w:rsidR="00F62C05" w:rsidRPr="00A60502" w:rsidRDefault="00F62C05" w:rsidP="00F62C05">
      <w:pPr>
        <w:pStyle w:val="Heading3"/>
      </w:pPr>
      <w:r>
        <w:lastRenderedPageBreak/>
        <w:t xml:space="preserve">Cap- we are </w:t>
      </w:r>
      <w:r w:rsidRPr="00A60502">
        <w:t xml:space="preserve">impact turning transition </w:t>
      </w:r>
    </w:p>
    <w:p w14:paraId="7AF0DFC8" w14:textId="77777777" w:rsidR="00F62C05" w:rsidRPr="00E158BD" w:rsidRDefault="00F62C05" w:rsidP="00F62C05">
      <w:pPr>
        <w:pStyle w:val="Heading4"/>
        <w:rPr>
          <w:u w:val="single"/>
        </w:rPr>
      </w:pPr>
      <w:r>
        <w:t xml:space="preserve">Empirics conclude revolution is </w:t>
      </w:r>
      <w:r w:rsidRPr="00E158BD">
        <w:rPr>
          <w:u w:val="single"/>
        </w:rPr>
        <w:t>structurally impossible</w:t>
      </w:r>
      <w:r>
        <w:t xml:space="preserve"> – </w:t>
      </w:r>
      <w:r w:rsidRPr="00E158BD">
        <w:rPr>
          <w:u w:val="single"/>
        </w:rPr>
        <w:t>no working class support</w:t>
      </w:r>
      <w:r>
        <w:t xml:space="preserve">, </w:t>
      </w:r>
      <w:r w:rsidRPr="00E158BD">
        <w:rPr>
          <w:u w:val="single"/>
        </w:rPr>
        <w:t>capitalist opposition</w:t>
      </w:r>
      <w:r w:rsidRPr="00E158BD">
        <w:t>,</w:t>
      </w:r>
      <w:r>
        <w:t xml:space="preserve"> and results in </w:t>
      </w:r>
      <w:r w:rsidRPr="00E158BD">
        <w:rPr>
          <w:u w:val="single"/>
        </w:rPr>
        <w:t>tyranny</w:t>
      </w:r>
      <w:r>
        <w:t xml:space="preserve"> or </w:t>
      </w:r>
      <w:r w:rsidRPr="00E158BD">
        <w:rPr>
          <w:u w:val="single"/>
        </w:rPr>
        <w:t>reversion to capitalism</w:t>
      </w:r>
    </w:p>
    <w:p w14:paraId="05C5EA67" w14:textId="77777777" w:rsidR="00F62C05" w:rsidRPr="00E158BD" w:rsidRDefault="00F62C05" w:rsidP="00F62C05">
      <w:r w:rsidRPr="00E158BD">
        <w:rPr>
          <w:rStyle w:val="Style13ptBold"/>
        </w:rPr>
        <w:t>Calnitsky 21</w:t>
      </w:r>
      <w:r>
        <w:t xml:space="preserve"> [</w:t>
      </w:r>
      <w:r w:rsidRPr="00E158BD">
        <w:t>Dr. David Calnitsky 21, Assistant Professor in the Department of Sociology at Western University, Sociology PhD from the University of Wisconsin-Madison, 8/8/2021, “The Policy Road to Socialism,” Critical Sociology, Sage Online</w:t>
      </w:r>
      <w:r>
        <w:t>] Recut Jet</w:t>
      </w:r>
    </w:p>
    <w:p w14:paraId="14BE36E1" w14:textId="77777777" w:rsidR="00F62C05" w:rsidRDefault="00F62C05" w:rsidP="00F62C05">
      <w:pPr>
        <w:pStyle w:val="ListParagraph"/>
        <w:numPr>
          <w:ilvl w:val="0"/>
          <w:numId w:val="13"/>
        </w:numPr>
        <w:rPr>
          <w:rFonts w:asciiTheme="majorHAnsi" w:hAnsiTheme="majorHAnsi" w:cstheme="majorHAnsi"/>
        </w:rPr>
      </w:pPr>
      <w:r>
        <w:rPr>
          <w:rFonts w:asciiTheme="majorHAnsi" w:hAnsiTheme="majorHAnsi" w:cstheme="majorHAnsi"/>
        </w:rPr>
        <w:t>Workers don’t want it</w:t>
      </w:r>
    </w:p>
    <w:p w14:paraId="604C17D3" w14:textId="77777777" w:rsidR="00F62C05" w:rsidRDefault="00F62C05" w:rsidP="00F62C05">
      <w:pPr>
        <w:pStyle w:val="ListParagraph"/>
        <w:numPr>
          <w:ilvl w:val="0"/>
          <w:numId w:val="13"/>
        </w:numPr>
        <w:rPr>
          <w:rFonts w:asciiTheme="majorHAnsi" w:hAnsiTheme="majorHAnsi" w:cstheme="majorHAnsi"/>
        </w:rPr>
      </w:pPr>
      <w:r>
        <w:rPr>
          <w:rFonts w:asciiTheme="majorHAnsi" w:hAnsiTheme="majorHAnsi" w:cstheme="majorHAnsi"/>
        </w:rPr>
        <w:t>Loss aversion phenomenon means workers err on capitalism</w:t>
      </w:r>
    </w:p>
    <w:p w14:paraId="623ADB6F" w14:textId="77777777" w:rsidR="00F62C05" w:rsidRDefault="00F62C05" w:rsidP="00F62C05">
      <w:pPr>
        <w:pStyle w:val="ListParagraph"/>
        <w:numPr>
          <w:ilvl w:val="0"/>
          <w:numId w:val="13"/>
        </w:numPr>
        <w:rPr>
          <w:rFonts w:asciiTheme="majorHAnsi" w:hAnsiTheme="majorHAnsi" w:cstheme="majorHAnsi"/>
        </w:rPr>
      </w:pPr>
      <w:r>
        <w:rPr>
          <w:rFonts w:asciiTheme="majorHAnsi" w:hAnsiTheme="majorHAnsi" w:cstheme="majorHAnsi"/>
        </w:rPr>
        <w:t>Capitalists hate socialism so they would fight against it</w:t>
      </w:r>
    </w:p>
    <w:p w14:paraId="07010CBE" w14:textId="77777777" w:rsidR="00F62C05" w:rsidRDefault="00F62C05" w:rsidP="00F62C05">
      <w:pPr>
        <w:pStyle w:val="ListParagraph"/>
        <w:numPr>
          <w:ilvl w:val="0"/>
          <w:numId w:val="13"/>
        </w:numPr>
        <w:rPr>
          <w:rFonts w:asciiTheme="majorHAnsi" w:hAnsiTheme="majorHAnsi" w:cstheme="majorHAnsi"/>
        </w:rPr>
      </w:pPr>
      <w:r>
        <w:rPr>
          <w:rFonts w:asciiTheme="majorHAnsi" w:hAnsiTheme="majorHAnsi" w:cstheme="majorHAnsi"/>
        </w:rPr>
        <w:t>Current government replaced by tyranny</w:t>
      </w:r>
    </w:p>
    <w:p w14:paraId="4E527937" w14:textId="77777777" w:rsidR="00F62C05" w:rsidRPr="00E158BD" w:rsidRDefault="00F62C05" w:rsidP="00F62C05">
      <w:pPr>
        <w:pStyle w:val="ListParagraph"/>
        <w:numPr>
          <w:ilvl w:val="0"/>
          <w:numId w:val="13"/>
        </w:numPr>
        <w:rPr>
          <w:rFonts w:asciiTheme="majorHAnsi" w:hAnsiTheme="majorHAnsi" w:cstheme="majorHAnsi"/>
        </w:rPr>
      </w:pPr>
      <w:r>
        <w:rPr>
          <w:rFonts w:asciiTheme="majorHAnsi" w:hAnsiTheme="majorHAnsi" w:cstheme="majorHAnsi"/>
        </w:rPr>
        <w:t>If its democratic, they vote back into capitalism</w:t>
      </w:r>
    </w:p>
    <w:p w14:paraId="4D01028E" w14:textId="77777777" w:rsidR="00F62C05" w:rsidRDefault="00F62C05" w:rsidP="00F62C05">
      <w:pPr>
        <w:rPr>
          <w:rFonts w:asciiTheme="majorHAnsi" w:hAnsiTheme="majorHAnsi" w:cstheme="majorHAnsi"/>
          <w:sz w:val="14"/>
        </w:rPr>
      </w:pPr>
      <w:r w:rsidRPr="001C34F2">
        <w:rPr>
          <w:rFonts w:asciiTheme="majorHAnsi" w:hAnsiTheme="majorHAnsi" w:cstheme="majorHAnsi"/>
          <w:sz w:val="14"/>
        </w:rPr>
        <w:t xml:space="preserve">I do not, however, think </w:t>
      </w:r>
      <w:r w:rsidRPr="00EA3521">
        <w:rPr>
          <w:rFonts w:asciiTheme="majorHAnsi" w:hAnsiTheme="majorHAnsi" w:cstheme="majorHAnsi"/>
          <w:sz w:val="14"/>
        </w:rPr>
        <w:t xml:space="preserve">that the </w:t>
      </w:r>
      <w:r w:rsidRPr="00EA3521">
        <w:rPr>
          <w:rFonts w:asciiTheme="majorHAnsi" w:hAnsiTheme="majorHAnsi" w:cstheme="majorHAnsi"/>
          <w:u w:val="single"/>
        </w:rPr>
        <w:t>revolution</w:t>
      </w:r>
      <w:r w:rsidRPr="00EA3521">
        <w:rPr>
          <w:rFonts w:asciiTheme="majorHAnsi" w:hAnsiTheme="majorHAnsi" w:cstheme="majorHAnsi"/>
          <w:sz w:val="14"/>
        </w:rPr>
        <w:t xml:space="preserve">ary road is implausible. Rather, it </w:t>
      </w:r>
      <w:r w:rsidRPr="00EA3521">
        <w:rPr>
          <w:rFonts w:asciiTheme="majorHAnsi" w:hAnsiTheme="majorHAnsi" w:cstheme="majorHAnsi"/>
          <w:u w:val="single"/>
        </w:rPr>
        <w:t xml:space="preserve">is </w:t>
      </w:r>
      <w:r w:rsidRPr="00EA3521">
        <w:rPr>
          <w:rFonts w:asciiTheme="majorHAnsi" w:hAnsiTheme="majorHAnsi" w:cstheme="majorHAnsi"/>
          <w:iCs/>
          <w:u w:val="single"/>
          <w:bdr w:val="single" w:sz="8" w:space="0" w:color="auto"/>
        </w:rPr>
        <w:t>impossible</w:t>
      </w:r>
      <w:r w:rsidRPr="00EA3521">
        <w:rPr>
          <w:rFonts w:asciiTheme="majorHAnsi" w:hAnsiTheme="majorHAnsi" w:cstheme="majorHAnsi"/>
          <w:sz w:val="14"/>
        </w:rPr>
        <w:t xml:space="preserve">, at least </w:t>
      </w:r>
      <w:r w:rsidRPr="00EA3521">
        <w:rPr>
          <w:rFonts w:asciiTheme="majorHAnsi" w:hAnsiTheme="majorHAnsi" w:cstheme="majorHAnsi"/>
          <w:u w:val="single"/>
        </w:rPr>
        <w:t>inside</w:t>
      </w:r>
      <w:r w:rsidRPr="00EA3521">
        <w:rPr>
          <w:rFonts w:asciiTheme="majorHAnsi" w:hAnsiTheme="majorHAnsi" w:cstheme="majorHAnsi"/>
          <w:sz w:val="14"/>
        </w:rPr>
        <w:t xml:space="preserve"> the </w:t>
      </w:r>
      <w:r w:rsidRPr="00EA3521">
        <w:rPr>
          <w:rFonts w:asciiTheme="majorHAnsi" w:hAnsiTheme="majorHAnsi" w:cstheme="majorHAnsi"/>
          <w:u w:val="single"/>
        </w:rPr>
        <w:t>rich capitalist democracies</w:t>
      </w:r>
      <w:r w:rsidRPr="00EA3521">
        <w:rPr>
          <w:rFonts w:asciiTheme="majorHAnsi" w:hAnsiTheme="majorHAnsi" w:cstheme="majorHAnsi"/>
          <w:sz w:val="14"/>
        </w:rPr>
        <w:t>. And between the implausible and the impossible the choice is clear.</w:t>
      </w:r>
      <w:r>
        <w:rPr>
          <w:rFonts w:asciiTheme="majorHAnsi" w:hAnsiTheme="majorHAnsi" w:cstheme="majorHAnsi"/>
          <w:sz w:val="14"/>
        </w:rPr>
        <w:t xml:space="preserve"> </w:t>
      </w:r>
      <w:r w:rsidRPr="001C34F2">
        <w:rPr>
          <w:rFonts w:asciiTheme="majorHAnsi" w:hAnsiTheme="majorHAnsi" w:cstheme="majorHAnsi"/>
          <w:sz w:val="14"/>
        </w:rPr>
        <w:t xml:space="preserve">Again, </w:t>
      </w:r>
      <w:r w:rsidRPr="001C34F2">
        <w:rPr>
          <w:rFonts w:asciiTheme="majorHAnsi" w:hAnsiTheme="majorHAnsi" w:cstheme="majorHAnsi"/>
          <w:u w:val="single"/>
        </w:rPr>
        <w:t>this</w:t>
      </w:r>
      <w:r w:rsidRPr="001C34F2">
        <w:rPr>
          <w:rFonts w:asciiTheme="majorHAnsi" w:hAnsiTheme="majorHAnsi" w:cstheme="majorHAnsi"/>
          <w:sz w:val="14"/>
        </w:rPr>
        <w:t xml:space="preserve"> can be framed as an </w:t>
      </w:r>
      <w:r w:rsidRPr="001C34F2">
        <w:rPr>
          <w:rFonts w:asciiTheme="majorHAnsi" w:hAnsiTheme="majorHAnsi" w:cstheme="majorHAnsi"/>
          <w:u w:val="single"/>
        </w:rPr>
        <w:t xml:space="preserve">empirical hypothesis: You do </w:t>
      </w:r>
      <w:r w:rsidRPr="001C34F2">
        <w:rPr>
          <w:rFonts w:asciiTheme="majorHAnsi" w:hAnsiTheme="majorHAnsi" w:cstheme="majorHAnsi"/>
          <w:iCs/>
          <w:u w:val="single"/>
          <w:bdr w:val="single" w:sz="8" w:space="0" w:color="auto"/>
        </w:rPr>
        <w:t>not see</w:t>
      </w:r>
      <w:r w:rsidRPr="001C34F2">
        <w:rPr>
          <w:rFonts w:asciiTheme="majorHAnsi" w:hAnsiTheme="majorHAnsi" w:cstheme="majorHAnsi"/>
          <w:u w:val="single"/>
        </w:rPr>
        <w:t xml:space="preserve"> revolutions in </w:t>
      </w:r>
      <w:r w:rsidRPr="001C34F2">
        <w:rPr>
          <w:rFonts w:asciiTheme="majorHAnsi" w:hAnsiTheme="majorHAnsi" w:cstheme="majorHAnsi"/>
          <w:iCs/>
          <w:u w:val="single"/>
          <w:bdr w:val="single" w:sz="8" w:space="0" w:color="auto"/>
        </w:rPr>
        <w:t>developed capitalist democracies</w:t>
      </w:r>
      <w:r w:rsidRPr="001C34F2">
        <w:rPr>
          <w:rFonts w:asciiTheme="majorHAnsi" w:hAnsiTheme="majorHAnsi" w:cstheme="majorHAnsi"/>
          <w:sz w:val="14"/>
        </w:rPr>
        <w:t xml:space="preserve">. As Przeworski and Limongi (1997) have written, </w:t>
      </w:r>
      <w:r w:rsidRPr="00F95B09">
        <w:rPr>
          <w:rFonts w:asciiTheme="majorHAnsi" w:hAnsiTheme="majorHAnsi" w:cstheme="majorHAnsi"/>
          <w:u w:val="single"/>
        </w:rPr>
        <w:t xml:space="preserve">there has </w:t>
      </w:r>
      <w:r w:rsidRPr="00F95B09">
        <w:rPr>
          <w:rFonts w:asciiTheme="majorHAnsi" w:hAnsiTheme="majorHAnsi" w:cstheme="majorHAnsi"/>
          <w:iCs/>
          <w:u w:val="single"/>
          <w:bdr w:val="single" w:sz="8" w:space="0" w:color="auto"/>
        </w:rPr>
        <w:t>never</w:t>
      </w:r>
      <w:r w:rsidRPr="00F95B09">
        <w:rPr>
          <w:rFonts w:asciiTheme="majorHAnsi" w:hAnsiTheme="majorHAnsi" w:cstheme="majorHAnsi"/>
          <w:u w:val="single"/>
        </w:rPr>
        <w:t xml:space="preserve"> been a revolution</w:t>
      </w:r>
      <w:r w:rsidRPr="001C34F2">
        <w:rPr>
          <w:rFonts w:asciiTheme="majorHAnsi" w:hAnsiTheme="majorHAnsi" w:cstheme="majorHAnsi"/>
          <w:u w:val="single"/>
        </w:rPr>
        <w:t xml:space="preserve"> in a </w:t>
      </w:r>
      <w:r w:rsidRPr="001C34F2">
        <w:rPr>
          <w:rFonts w:asciiTheme="majorHAnsi" w:hAnsiTheme="majorHAnsi" w:cstheme="majorHAnsi"/>
          <w:iCs/>
          <w:u w:val="single"/>
          <w:bdr w:val="single" w:sz="8" w:space="0" w:color="auto"/>
        </w:rPr>
        <w:t>moderately middle-class democracy</w:t>
      </w:r>
      <w:r w:rsidRPr="001C34F2">
        <w:rPr>
          <w:rFonts w:asciiTheme="majorHAnsi" w:hAnsiTheme="majorHAnsi" w:cstheme="majorHAnsi"/>
          <w:sz w:val="14"/>
        </w:rPr>
        <w:t xml:space="preserve"> (see also Przeworski, 2019). </w:t>
      </w:r>
      <w:r w:rsidRPr="00F95B09">
        <w:rPr>
          <w:rFonts w:asciiTheme="majorHAnsi" w:hAnsiTheme="majorHAnsi" w:cstheme="majorHAnsi"/>
          <w:highlight w:val="green"/>
          <w:u w:val="single"/>
        </w:rPr>
        <w:t xml:space="preserve">Drawing on a </w:t>
      </w:r>
      <w:r w:rsidRPr="00F95B09">
        <w:rPr>
          <w:rFonts w:asciiTheme="majorHAnsi" w:hAnsiTheme="majorHAnsi" w:cstheme="majorHAnsi"/>
          <w:iCs/>
          <w:highlight w:val="green"/>
          <w:u w:val="single"/>
          <w:bdr w:val="single" w:sz="8" w:space="0" w:color="auto"/>
        </w:rPr>
        <w:t>thousand years of data</w:t>
      </w:r>
      <w:r w:rsidRPr="001C34F2">
        <w:rPr>
          <w:rFonts w:asciiTheme="majorHAnsi" w:hAnsiTheme="majorHAnsi" w:cstheme="majorHAnsi"/>
          <w:sz w:val="14"/>
        </w:rPr>
        <w:t xml:space="preserve">, cumulatively collected </w:t>
      </w:r>
      <w:r w:rsidRPr="00F95B09">
        <w:rPr>
          <w:rFonts w:asciiTheme="majorHAnsi" w:hAnsiTheme="majorHAnsi" w:cstheme="majorHAnsi"/>
          <w:highlight w:val="green"/>
          <w:u w:val="single"/>
        </w:rPr>
        <w:t xml:space="preserve">across </w:t>
      </w:r>
      <w:r w:rsidRPr="00F95B09">
        <w:rPr>
          <w:rFonts w:asciiTheme="majorHAnsi" w:hAnsiTheme="majorHAnsi" w:cstheme="majorHAnsi"/>
          <w:iCs/>
          <w:highlight w:val="green"/>
          <w:u w:val="single"/>
          <w:bdr w:val="single" w:sz="8" w:space="0" w:color="auto"/>
        </w:rPr>
        <w:t>37</w:t>
      </w:r>
      <w:r w:rsidRPr="001C34F2">
        <w:rPr>
          <w:rFonts w:asciiTheme="majorHAnsi" w:hAnsiTheme="majorHAnsi" w:cstheme="majorHAnsi"/>
          <w:iCs/>
          <w:u w:val="single"/>
          <w:bdr w:val="single" w:sz="8" w:space="0" w:color="auto"/>
        </w:rPr>
        <w:t xml:space="preserve"> democratic </w:t>
      </w:r>
      <w:r w:rsidRPr="00F95B09">
        <w:rPr>
          <w:rFonts w:asciiTheme="majorHAnsi" w:hAnsiTheme="majorHAnsi" w:cstheme="majorHAnsi"/>
          <w:iCs/>
          <w:highlight w:val="green"/>
          <w:u w:val="single"/>
          <w:bdr w:val="single" w:sz="8" w:space="0" w:color="auto"/>
        </w:rPr>
        <w:t>countries</w:t>
      </w:r>
      <w:r w:rsidRPr="001C34F2">
        <w:rPr>
          <w:rFonts w:asciiTheme="majorHAnsi" w:hAnsiTheme="majorHAnsi" w:cstheme="majorHAnsi"/>
          <w:u w:val="single"/>
        </w:rPr>
        <w:t xml:space="preserve">, they show that </w:t>
      </w:r>
      <w:r w:rsidRPr="00F95B09">
        <w:rPr>
          <w:rFonts w:asciiTheme="majorHAnsi" w:hAnsiTheme="majorHAnsi" w:cstheme="majorHAnsi"/>
          <w:iCs/>
          <w:highlight w:val="green"/>
          <w:u w:val="single"/>
          <w:bdr w:val="single" w:sz="8" w:space="0" w:color="auto"/>
        </w:rPr>
        <w:t>not one</w:t>
      </w:r>
      <w:r w:rsidRPr="001C34F2">
        <w:rPr>
          <w:rFonts w:asciiTheme="majorHAnsi" w:hAnsiTheme="majorHAnsi" w:cstheme="majorHAnsi"/>
          <w:u w:val="single"/>
        </w:rPr>
        <w:t xml:space="preserve"> had </w:t>
      </w:r>
      <w:r w:rsidRPr="00F95B09">
        <w:rPr>
          <w:rFonts w:asciiTheme="majorHAnsi" w:hAnsiTheme="majorHAnsi" w:cstheme="majorHAnsi"/>
          <w:highlight w:val="green"/>
          <w:u w:val="single"/>
        </w:rPr>
        <w:t>collapsed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per-capita </w:t>
      </w:r>
      <w:r w:rsidRPr="00F95B09">
        <w:rPr>
          <w:rFonts w:asciiTheme="majorHAnsi" w:hAnsiTheme="majorHAnsi" w:cstheme="majorHAnsi"/>
          <w:iCs/>
          <w:highlight w:val="green"/>
          <w:u w:val="single"/>
          <w:bdr w:val="single" w:sz="8" w:space="0" w:color="auto"/>
        </w:rPr>
        <w:t>GDP</w:t>
      </w:r>
      <w:r w:rsidRPr="00F95B09">
        <w:rPr>
          <w:rFonts w:asciiTheme="majorHAnsi" w:hAnsiTheme="majorHAnsi" w:cstheme="majorHAnsi"/>
          <w:highlight w:val="green"/>
          <w:u w:val="single"/>
        </w:rPr>
        <w:t xml:space="preserve"> higher than</w:t>
      </w:r>
      <w:r w:rsidRPr="001C34F2">
        <w:rPr>
          <w:rFonts w:asciiTheme="majorHAnsi" w:hAnsiTheme="majorHAnsi" w:cstheme="majorHAnsi"/>
          <w:sz w:val="14"/>
        </w:rPr>
        <w:t xml:space="preserve"> that of </w:t>
      </w:r>
      <w:r w:rsidRPr="00F95B09">
        <w:rPr>
          <w:rFonts w:asciiTheme="majorHAnsi" w:hAnsiTheme="majorHAnsi" w:cstheme="majorHAnsi"/>
          <w:iCs/>
          <w:highlight w:val="green"/>
          <w:u w:val="single"/>
          <w:bdr w:val="single" w:sz="8" w:space="0" w:color="auto"/>
        </w:rPr>
        <w:t>Argentina</w:t>
      </w:r>
      <w:r w:rsidRPr="001C34F2">
        <w:rPr>
          <w:rFonts w:asciiTheme="majorHAnsi" w:hAnsiTheme="majorHAnsi" w:cstheme="majorHAnsi"/>
          <w:u w:val="single"/>
        </w:rPr>
        <w:t xml:space="preserve"> in 1976</w:t>
      </w:r>
      <w:r w:rsidRPr="001C34F2">
        <w:rPr>
          <w:rFonts w:asciiTheme="majorHAnsi" w:hAnsiTheme="majorHAnsi" w:cstheme="majorHAnsi"/>
          <w:sz w:val="14"/>
        </w:rPr>
        <w:t xml:space="preserve">. Among countries with half that figure, collapse was exceedingly rare. Even a modest GDP brings with it an enormous amount of regime stability. </w:t>
      </w:r>
      <w:r w:rsidRPr="001C34F2">
        <w:rPr>
          <w:rFonts w:asciiTheme="majorHAnsi" w:hAnsiTheme="majorHAnsi" w:cstheme="majorHAnsi"/>
          <w:u w:val="single"/>
        </w:rPr>
        <w:t>These data</w:t>
      </w:r>
      <w:r w:rsidRPr="001C34F2">
        <w:rPr>
          <w:rFonts w:asciiTheme="majorHAnsi" w:hAnsiTheme="majorHAnsi" w:cstheme="majorHAnsi"/>
          <w:sz w:val="14"/>
        </w:rPr>
        <w:t xml:space="preserve"> in fact </w:t>
      </w:r>
      <w:r w:rsidRPr="001C34F2">
        <w:rPr>
          <w:rFonts w:asciiTheme="majorHAnsi" w:hAnsiTheme="majorHAnsi" w:cstheme="majorHAnsi"/>
          <w:u w:val="single"/>
        </w:rPr>
        <w:t xml:space="preserve">include </w:t>
      </w:r>
      <w:r w:rsidRPr="001C34F2">
        <w:rPr>
          <w:rFonts w:asciiTheme="majorHAnsi" w:hAnsiTheme="majorHAnsi" w:cstheme="majorHAnsi"/>
          <w:iCs/>
          <w:u w:val="single"/>
          <w:bdr w:val="single" w:sz="8" w:space="0" w:color="auto"/>
        </w:rPr>
        <w:t>any kind of regime collapse</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narrowing</w:t>
      </w:r>
      <w:r w:rsidRPr="001C34F2">
        <w:rPr>
          <w:rFonts w:asciiTheme="majorHAnsi" w:hAnsiTheme="majorHAnsi" w:cstheme="majorHAnsi"/>
          <w:u w:val="single"/>
        </w:rPr>
        <w:t xml:space="preserve"> the data to </w:t>
      </w:r>
      <w:r w:rsidRPr="001C34F2">
        <w:rPr>
          <w:rFonts w:asciiTheme="majorHAnsi" w:hAnsiTheme="majorHAnsi" w:cstheme="majorHAnsi"/>
          <w:iCs/>
          <w:u w:val="single"/>
          <w:bdr w:val="single" w:sz="8" w:space="0" w:color="auto"/>
        </w:rPr>
        <w:t>socialist revolution</w:t>
      </w:r>
      <w:r w:rsidRPr="001C34F2">
        <w:rPr>
          <w:rFonts w:asciiTheme="majorHAnsi" w:hAnsiTheme="majorHAnsi" w:cstheme="majorHAnsi"/>
          <w:u w:val="single"/>
        </w:rPr>
        <w:t xml:space="preserve"> makes the </w:t>
      </w:r>
      <w:r w:rsidRPr="001C34F2">
        <w:rPr>
          <w:rFonts w:asciiTheme="majorHAnsi" w:hAnsiTheme="majorHAnsi" w:cstheme="majorHAnsi"/>
          <w:iCs/>
          <w:u w:val="single"/>
          <w:bdr w:val="single" w:sz="8" w:space="0" w:color="auto"/>
        </w:rPr>
        <w:t>empirical case</w:t>
      </w:r>
      <w:r w:rsidRPr="001C34F2">
        <w:rPr>
          <w:rFonts w:asciiTheme="majorHAnsi" w:hAnsiTheme="majorHAnsi" w:cstheme="majorHAnsi"/>
          <w:u w:val="single"/>
        </w:rPr>
        <w:t xml:space="preserve"> against it </w:t>
      </w:r>
      <w:r w:rsidRPr="001C34F2">
        <w:rPr>
          <w:rFonts w:asciiTheme="majorHAnsi" w:hAnsiTheme="majorHAnsi" w:cstheme="majorHAnsi"/>
          <w:iCs/>
          <w:u w:val="single"/>
          <w:bdr w:val="single" w:sz="8" w:space="0" w:color="auto"/>
        </w:rPr>
        <w:t>even more impressive</w:t>
      </w:r>
      <w:r w:rsidRPr="001C34F2">
        <w:rPr>
          <w:rFonts w:asciiTheme="majorHAnsi" w:hAnsiTheme="majorHAnsi" w:cstheme="majorHAnsi"/>
          <w:sz w:val="14"/>
        </w:rPr>
        <w:t>. Any case for revolution must begin by acknowledging rather than ignoring this evidence.</w:t>
      </w:r>
      <w:r>
        <w:rPr>
          <w:rFonts w:asciiTheme="majorHAnsi" w:hAnsiTheme="majorHAnsi" w:cstheme="majorHAnsi"/>
          <w:sz w:val="14"/>
        </w:rPr>
        <w:t xml:space="preserve"> </w:t>
      </w:r>
      <w:r w:rsidRPr="001C34F2">
        <w:rPr>
          <w:rFonts w:asciiTheme="majorHAnsi" w:hAnsiTheme="majorHAnsi" w:cstheme="majorHAnsi"/>
          <w:sz w:val="14"/>
        </w:rPr>
        <w:t>To look at this question in a different way, I draw on the Cross-National Time-Series Data Archive, which contains information on revolutions (rather than government collapse) for over 200 countries since 1919. Their definition of revolution is very broad (see footnote 7) and includes “attempts” to overthrow government as well as “unsuccessful” rebellions. The data were compiled from newspaper sources and warrants caution, but nonetheless constitutes the most systematic evidence available for these questions. In Figure 9, I present the GNP per capita distribution of revolutions, from 1919, where GNP is first available, to the present. By considering only those country-years with revolutions I reduce the observation count from 17,520 to 184. Unlike Przeworski, I do not further restrict the data to democracies. The graph displays an extreme skew: The vast, overwhelming majority of cases of revolutionary threat occur in countries with a per capita GNP below $5,000 USD. For reference, the figure for the US in the data is about $65,850 in 2019. The hypothesis above—that we do not see revolutions in developed democracies—seems borne out by the evidence.</w:t>
      </w:r>
      <w:r>
        <w:rPr>
          <w:rFonts w:asciiTheme="majorHAnsi" w:hAnsiTheme="majorHAnsi" w:cstheme="majorHAnsi"/>
          <w:sz w:val="14"/>
        </w:rPr>
        <w:t xml:space="preserve"> </w:t>
      </w:r>
      <w:r w:rsidRPr="001C34F2">
        <w:rPr>
          <w:rFonts w:asciiTheme="majorHAnsi" w:hAnsiTheme="majorHAnsi" w:cstheme="majorHAnsi"/>
          <w:sz w:val="14"/>
        </w:rPr>
        <w:t>figure</w:t>
      </w:r>
      <w:r>
        <w:rPr>
          <w:rFonts w:asciiTheme="majorHAnsi" w:hAnsiTheme="majorHAnsi" w:cstheme="majorHAnsi"/>
          <w:sz w:val="14"/>
        </w:rPr>
        <w:t xml:space="preserve"> </w:t>
      </w:r>
      <w:r w:rsidRPr="001C34F2">
        <w:rPr>
          <w:rFonts w:asciiTheme="majorHAnsi" w:hAnsiTheme="majorHAnsi" w:cstheme="majorHAnsi"/>
          <w:sz w:val="14"/>
        </w:rPr>
        <w:t>Figure 9. Histogram of country-years with revolutions.</w:t>
      </w:r>
      <w:r>
        <w:rPr>
          <w:rFonts w:asciiTheme="majorHAnsi" w:hAnsiTheme="majorHAnsi" w:cstheme="majorHAnsi"/>
          <w:sz w:val="14"/>
        </w:rPr>
        <w:t xml:space="preserve"> </w:t>
      </w:r>
      <w:r w:rsidRPr="001C34F2">
        <w:rPr>
          <w:rFonts w:asciiTheme="majorHAnsi" w:hAnsiTheme="majorHAnsi" w:cstheme="majorHAnsi"/>
          <w:sz w:val="14"/>
        </w:rPr>
        <w:t>Source: Cross-National Time</w:t>
      </w:r>
      <w:r w:rsidRPr="00EA3521">
        <w:rPr>
          <w:rFonts w:asciiTheme="majorHAnsi" w:hAnsiTheme="majorHAnsi" w:cstheme="majorHAnsi"/>
          <w:sz w:val="14"/>
        </w:rPr>
        <w:t>-Series Data Archive. Data drawn from 200 plus countries between 1919 and 2018 are then restricted to country-years (N = 184) in which there were “revolutions,” as well as a “major government crisis” and “anti-government protests.”</w:t>
      </w:r>
      <w:r>
        <w:rPr>
          <w:rFonts w:asciiTheme="majorHAnsi" w:hAnsiTheme="majorHAnsi" w:cstheme="majorHAnsi"/>
          <w:sz w:val="14"/>
        </w:rPr>
        <w:t xml:space="preserve"> </w:t>
      </w:r>
      <w:r w:rsidRPr="00EA3521">
        <w:rPr>
          <w:rFonts w:asciiTheme="majorHAnsi" w:hAnsiTheme="majorHAnsi" w:cstheme="majorHAnsi"/>
          <w:sz w:val="14"/>
        </w:rPr>
        <w:t xml:space="preserve">Why exactly is this true and what are the mechanisms to explain it? Why is the revolutionary strategy impossible for a country like the US? There are, at bottom, three reasons,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EA3521">
        <w:rPr>
          <w:rFonts w:asciiTheme="majorHAnsi" w:hAnsiTheme="majorHAnsi" w:cstheme="majorHAnsi"/>
          <w:u w:val="single"/>
        </w:rPr>
        <w:t xml:space="preserve">The </w:t>
      </w:r>
      <w:r w:rsidRPr="00EA3521">
        <w:rPr>
          <w:rFonts w:asciiTheme="majorHAnsi" w:hAnsiTheme="majorHAnsi" w:cstheme="majorHAnsi"/>
          <w:iCs/>
          <w:u w:val="single"/>
          <w:bdr w:val="single" w:sz="8" w:space="0" w:color="auto"/>
        </w:rPr>
        <w:t>revolutionary road is closed</w:t>
      </w:r>
      <w:r w:rsidRPr="00EA3521">
        <w:rPr>
          <w:rFonts w:asciiTheme="majorHAnsi" w:hAnsiTheme="majorHAnsi" w:cstheme="majorHAnsi"/>
          <w:u w:val="single"/>
        </w:rPr>
        <w:t xml:space="preserve"> on the following grounds:</w:t>
      </w:r>
      <w:r>
        <w:rPr>
          <w:rFonts w:asciiTheme="majorHAnsi" w:hAnsiTheme="majorHAnsi" w:cstheme="majorHAnsi"/>
          <w:u w:val="single"/>
        </w:rPr>
        <w:t xml:space="preserve"> </w:t>
      </w:r>
      <w:r w:rsidRPr="00EA3521">
        <w:rPr>
          <w:rFonts w:asciiTheme="majorHAnsi" w:hAnsiTheme="majorHAnsi" w:cstheme="majorHAnsi"/>
          <w:sz w:val="14"/>
        </w:rPr>
        <w:t>(1) </w:t>
      </w:r>
      <w:r w:rsidRPr="00EA3521">
        <w:rPr>
          <w:rFonts w:asciiTheme="majorHAnsi" w:hAnsiTheme="majorHAnsi" w:cstheme="majorHAnsi"/>
          <w:iCs/>
          <w:u w:val="single"/>
          <w:bdr w:val="single" w:sz="8" w:space="0" w:color="auto"/>
        </w:rPr>
        <w:t>Workers do not want it</w:t>
      </w:r>
      <w:r>
        <w:rPr>
          <w:rFonts w:asciiTheme="majorHAnsi" w:hAnsiTheme="majorHAnsi" w:cstheme="majorHAnsi"/>
          <w:u w:val="single"/>
        </w:rPr>
        <w:t xml:space="preserve"> </w:t>
      </w:r>
      <w:r w:rsidRPr="00EA3521">
        <w:rPr>
          <w:rFonts w:asciiTheme="majorHAnsi" w:hAnsiTheme="majorHAnsi" w:cstheme="majorHAnsi"/>
          <w:sz w:val="14"/>
        </w:rPr>
        <w:t>(2) </w:t>
      </w:r>
      <w:r w:rsidRPr="00EA3521">
        <w:rPr>
          <w:rFonts w:asciiTheme="majorHAnsi" w:hAnsiTheme="majorHAnsi" w:cstheme="majorHAnsi"/>
          <w:u w:val="single"/>
        </w:rPr>
        <w:t xml:space="preserve">Capitalists would </w:t>
      </w:r>
      <w:r w:rsidRPr="00EA3521">
        <w:rPr>
          <w:rFonts w:asciiTheme="majorHAnsi" w:hAnsiTheme="majorHAnsi" w:cstheme="majorHAnsi"/>
          <w:iCs/>
          <w:u w:val="single"/>
          <w:bdr w:val="single" w:sz="8" w:space="0" w:color="auto"/>
        </w:rPr>
        <w:t>sooner grant reforms</w:t>
      </w:r>
      <w:r>
        <w:rPr>
          <w:rFonts w:asciiTheme="majorHAnsi" w:hAnsiTheme="majorHAnsi" w:cstheme="majorHAnsi"/>
          <w:u w:val="single"/>
        </w:rPr>
        <w:t xml:space="preserve"> </w:t>
      </w:r>
      <w:r w:rsidRPr="00EA3521">
        <w:rPr>
          <w:rFonts w:asciiTheme="majorHAnsi" w:hAnsiTheme="majorHAnsi" w:cstheme="majorHAnsi"/>
          <w:sz w:val="14"/>
        </w:rPr>
        <w:t>(3) </w:t>
      </w:r>
      <w:r w:rsidRPr="00EA3521">
        <w:rPr>
          <w:rFonts w:asciiTheme="majorHAnsi" w:hAnsiTheme="majorHAnsi" w:cstheme="majorHAnsi"/>
          <w:u w:val="single"/>
        </w:rPr>
        <w:t xml:space="preserve">A </w:t>
      </w:r>
      <w:r w:rsidRPr="00E158BD">
        <w:rPr>
          <w:rFonts w:asciiTheme="majorHAnsi" w:hAnsiTheme="majorHAnsi" w:cstheme="majorHAnsi"/>
          <w:highlight w:val="green"/>
          <w:u w:val="single"/>
        </w:rPr>
        <w:t xml:space="preserve">smashed state is </w:t>
      </w:r>
      <w:r w:rsidRPr="00E158BD">
        <w:rPr>
          <w:rFonts w:asciiTheme="majorHAnsi" w:hAnsiTheme="majorHAnsi" w:cstheme="majorHAnsi"/>
          <w:iCs/>
          <w:u w:val="single"/>
          <w:bdr w:val="single" w:sz="8" w:space="0" w:color="auto"/>
        </w:rPr>
        <w:t xml:space="preserve">more </w:t>
      </w:r>
      <w:r w:rsidRPr="00E158BD">
        <w:rPr>
          <w:rFonts w:asciiTheme="majorHAnsi" w:hAnsiTheme="majorHAnsi" w:cstheme="majorHAnsi"/>
          <w:iCs/>
          <w:highlight w:val="green"/>
          <w:u w:val="single"/>
          <w:bdr w:val="single" w:sz="8" w:space="0" w:color="auto"/>
        </w:rPr>
        <w:t>likely</w:t>
      </w:r>
      <w:r w:rsidRPr="00E158BD">
        <w:rPr>
          <w:rFonts w:asciiTheme="majorHAnsi" w:hAnsiTheme="majorHAnsi" w:cstheme="majorHAnsi"/>
          <w:highlight w:val="green"/>
          <w:u w:val="single"/>
        </w:rPr>
        <w:t xml:space="preserve"> to result in </w:t>
      </w:r>
      <w:r w:rsidRPr="00E158BD">
        <w:rPr>
          <w:rFonts w:asciiTheme="majorHAnsi" w:hAnsiTheme="majorHAnsi" w:cstheme="majorHAnsi"/>
          <w:iCs/>
          <w:highlight w:val="green"/>
          <w:u w:val="single"/>
          <w:bdr w:val="single" w:sz="8" w:space="0" w:color="auto"/>
        </w:rPr>
        <w:t>tyranny</w:t>
      </w:r>
      <w:r w:rsidRPr="00EA3521">
        <w:rPr>
          <w:rFonts w:asciiTheme="majorHAnsi" w:hAnsiTheme="majorHAnsi" w:cstheme="majorHAnsi"/>
          <w:u w:val="single"/>
        </w:rPr>
        <w:t xml:space="preserve"> than </w:t>
      </w:r>
      <w:r w:rsidRPr="00EA3521">
        <w:rPr>
          <w:rFonts w:asciiTheme="majorHAnsi" w:hAnsiTheme="majorHAnsi" w:cstheme="majorHAnsi"/>
          <w:iCs/>
          <w:u w:val="single"/>
          <w:bdr w:val="single" w:sz="8" w:space="0" w:color="auto"/>
        </w:rPr>
        <w:t>deep democracy</w:t>
      </w:r>
      <w:r>
        <w:rPr>
          <w:rFonts w:asciiTheme="majorHAnsi" w:hAnsiTheme="majorHAnsi" w:cstheme="majorHAnsi"/>
          <w:sz w:val="14"/>
        </w:rPr>
        <w:t xml:space="preserve"> </w:t>
      </w:r>
      <w:r w:rsidRPr="00EA3521">
        <w:rPr>
          <w:rFonts w:asciiTheme="majorHAnsi" w:hAnsiTheme="majorHAnsi" w:cstheme="majorHAnsi"/>
          <w:u w:val="single"/>
        </w:rPr>
        <w:t xml:space="preserve">Not only has there </w:t>
      </w:r>
      <w:r w:rsidRPr="00EA3521">
        <w:rPr>
          <w:rFonts w:asciiTheme="majorHAnsi" w:hAnsiTheme="majorHAnsi" w:cstheme="majorHAnsi"/>
          <w:iCs/>
          <w:u w:val="single"/>
          <w:bdr w:val="single" w:sz="8" w:space="0" w:color="auto"/>
        </w:rPr>
        <w:t>never been a successful revolution</w:t>
      </w:r>
      <w:r w:rsidRPr="00EA3521">
        <w:rPr>
          <w:rFonts w:asciiTheme="majorHAnsi" w:hAnsiTheme="majorHAnsi" w:cstheme="majorHAnsi"/>
          <w:u w:val="single"/>
        </w:rPr>
        <w:t xml:space="preserve"> in a developed democracy, there has </w:t>
      </w:r>
      <w:r w:rsidRPr="00EA3521">
        <w:rPr>
          <w:rFonts w:asciiTheme="majorHAnsi" w:hAnsiTheme="majorHAnsi" w:cstheme="majorHAnsi"/>
          <w:iCs/>
          <w:u w:val="single"/>
          <w:bdr w:val="single" w:sz="8" w:space="0" w:color="auto"/>
        </w:rPr>
        <w:t>never been a working class that has wanted one</w:t>
      </w:r>
      <w:r w:rsidRPr="00EA3521">
        <w:rPr>
          <w:rFonts w:asciiTheme="majorHAnsi" w:hAnsiTheme="majorHAnsi" w:cstheme="majorHAnsi"/>
          <w:sz w:val="14"/>
        </w:rPr>
        <w:t xml:space="preserve"> (e.g. Erikson and Tedin, 2015; Sassoon, 1996).24 There are no clear cases where the dominant inclination of the working class in a developed democracy was revolutionary. Recall that the above graph also includes attempts and unsuccessful cases. It is self-evident that workers have not joined revolutionary groups en masse at any point in the context of a rich democracy. Nor were their aspirations to join such groups thwarted by violence or ideology. When gains inside a capitalist</w:t>
      </w:r>
      <w:r w:rsidRPr="001C34F2">
        <w:rPr>
          <w:rFonts w:asciiTheme="majorHAnsi" w:hAnsiTheme="majorHAnsi" w:cstheme="majorHAnsi"/>
          <w:sz w:val="14"/>
        </w:rPr>
        <w:t xml:space="preserve"> democracy are available—either individual or collective ones, and this has been true even through the neoliberal period, where median living standards have continued to (slowly) go up and not down—it is not worth risking everything for an uncertain future (Thewissen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r>
        <w:rPr>
          <w:rFonts w:asciiTheme="majorHAnsi" w:hAnsiTheme="majorHAnsi" w:cstheme="majorHAnsi"/>
          <w:sz w:val="14"/>
        </w:rPr>
        <w:t xml:space="preserve"> </w:t>
      </w:r>
      <w:r w:rsidRPr="001C34F2">
        <w:rPr>
          <w:rFonts w:asciiTheme="majorHAnsi" w:hAnsiTheme="majorHAnsi" w:cstheme="majorHAnsi"/>
          <w:sz w:val="14"/>
        </w:rPr>
        <w:t xml:space="preserve">Therefore, the reasons workers are not revolutionary are materialist in character. Explaining their reformist politics does not require appeal to venal trade union leaders or false consciousness. </w:t>
      </w:r>
      <w:r w:rsidRPr="001C34F2">
        <w:rPr>
          <w:rFonts w:asciiTheme="majorHAnsi" w:hAnsiTheme="majorHAnsi" w:cstheme="majorHAnsi"/>
          <w:u w:val="single"/>
        </w:rPr>
        <w:t xml:space="preserve">Most people </w:t>
      </w:r>
      <w:r w:rsidRPr="001C34F2">
        <w:rPr>
          <w:rFonts w:asciiTheme="majorHAnsi" w:hAnsiTheme="majorHAnsi" w:cstheme="majorHAnsi"/>
          <w:iCs/>
          <w:u w:val="single"/>
          <w:bdr w:val="single" w:sz="8" w:space="0" w:color="auto"/>
        </w:rPr>
        <w:t>wish to minimize risk</w:t>
      </w:r>
      <w:r w:rsidRPr="001C34F2">
        <w:rPr>
          <w:rFonts w:asciiTheme="majorHAnsi" w:hAnsiTheme="majorHAnsi" w:cstheme="majorHAnsi"/>
          <w:u w:val="single"/>
        </w:rPr>
        <w:t xml:space="preserve"> in their lives, and </w:t>
      </w:r>
      <w:r w:rsidRPr="00EA3521">
        <w:rPr>
          <w:rFonts w:asciiTheme="majorHAnsi" w:hAnsiTheme="majorHAnsi" w:cstheme="majorHAnsi"/>
          <w:u w:val="single"/>
        </w:rPr>
        <w:t>revolution involves</w:t>
      </w:r>
      <w:r w:rsidRPr="001C34F2">
        <w:rPr>
          <w:rFonts w:asciiTheme="majorHAnsi" w:hAnsiTheme="majorHAnsi" w:cstheme="majorHAnsi"/>
          <w:u w:val="single"/>
        </w:rPr>
        <w:t xml:space="preserve"> taking on </w:t>
      </w:r>
      <w:r w:rsidRPr="00EA3521">
        <w:rPr>
          <w:rFonts w:asciiTheme="majorHAnsi" w:hAnsiTheme="majorHAnsi" w:cstheme="majorHAnsi"/>
          <w:iCs/>
          <w:u w:val="single"/>
          <w:bdr w:val="single" w:sz="8" w:space="0" w:color="auto"/>
        </w:rPr>
        <w:t>colossal risks</w:t>
      </w:r>
      <w:r w:rsidRPr="001C34F2">
        <w:rPr>
          <w:rFonts w:asciiTheme="majorHAnsi" w:hAnsiTheme="majorHAnsi" w:cstheme="majorHAnsi"/>
          <w:sz w:val="14"/>
        </w:rPr>
        <w:t xml:space="preserve">. </w:t>
      </w:r>
      <w:r w:rsidRPr="001C34F2">
        <w:rPr>
          <w:rFonts w:asciiTheme="majorHAnsi" w:hAnsiTheme="majorHAnsi" w:cstheme="majorHAnsi"/>
          <w:sz w:val="14"/>
        </w:rPr>
        <w:lastRenderedPageBreak/>
        <w:t xml:space="preserve">For example, </w:t>
      </w:r>
      <w:r w:rsidRPr="001C34F2">
        <w:rPr>
          <w:rFonts w:asciiTheme="majorHAnsi" w:hAnsiTheme="majorHAnsi" w:cstheme="majorHAnsi"/>
          <w:iCs/>
          <w:u w:val="single"/>
          <w:bdr w:val="single" w:sz="8" w:space="0" w:color="auto"/>
        </w:rPr>
        <w:t>home-ownership</w:t>
      </w:r>
      <w:r w:rsidRPr="001C34F2">
        <w:rPr>
          <w:rFonts w:asciiTheme="majorHAnsi" w:hAnsiTheme="majorHAnsi" w:cstheme="majorHAnsi"/>
          <w:u w:val="single"/>
        </w:rPr>
        <w:t xml:space="preserve"> in the developed world hovers around 70%; this means that a lot of </w:t>
      </w:r>
      <w:r w:rsidRPr="00EA3521">
        <w:rPr>
          <w:rFonts w:asciiTheme="majorHAnsi" w:hAnsiTheme="majorHAnsi" w:cstheme="majorHAnsi"/>
          <w:u w:val="single"/>
        </w:rPr>
        <w:t xml:space="preserve">people </w:t>
      </w:r>
      <w:r w:rsidRPr="00EA3521">
        <w:rPr>
          <w:rFonts w:asciiTheme="majorHAnsi" w:hAnsiTheme="majorHAnsi" w:cstheme="majorHAnsi"/>
          <w:iCs/>
          <w:u w:val="single"/>
          <w:bdr w:val="single" w:sz="8" w:space="0" w:color="auto"/>
        </w:rPr>
        <w:t>have a lot to lose</w:t>
      </w:r>
      <w:r w:rsidRPr="00EA3521">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By contrast, the materialist case for revolution proposes that people favor it when their expected post-revolutionary standards of living are greater than their current standard (Roemer, 1985). But when we add moderate risk- and loss-aversion the calculation changes (Kahneman and Tversky, 1991). Say you have a low income, but own a few assets, maybe a house, a car, and perhaps you also have a child; what risk profile would you require to gamble your modest holdings for an uncertain future which might be better but might be worse? </w:t>
      </w:r>
      <w:r w:rsidRPr="001C34F2">
        <w:rPr>
          <w:rFonts w:asciiTheme="majorHAnsi" w:hAnsiTheme="majorHAnsi" w:cstheme="majorHAnsi"/>
          <w:iCs/>
          <w:u w:val="single"/>
          <w:bdr w:val="single" w:sz="8" w:space="0" w:color="auto"/>
        </w:rPr>
        <w:t>Even if</w:t>
      </w:r>
      <w:r w:rsidRPr="001C34F2">
        <w:rPr>
          <w:rFonts w:asciiTheme="majorHAnsi" w:hAnsiTheme="majorHAnsi" w:cstheme="majorHAnsi"/>
          <w:u w:val="single"/>
        </w:rPr>
        <w:t xml:space="preserve"> you are certain</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probability of better</w:t>
      </w:r>
      <w:r w:rsidRPr="001C34F2">
        <w:rPr>
          <w:rFonts w:asciiTheme="majorHAnsi" w:hAnsiTheme="majorHAnsi" w:cstheme="majorHAnsi"/>
          <w:u w:val="single"/>
        </w:rPr>
        <w:t xml:space="preserve"> is greater than the </w:t>
      </w:r>
      <w:r w:rsidRPr="001C34F2">
        <w:rPr>
          <w:rFonts w:asciiTheme="majorHAnsi" w:hAnsiTheme="majorHAnsi" w:cstheme="majorHAnsi"/>
          <w:iCs/>
          <w:u w:val="single"/>
          <w:bdr w:val="single" w:sz="8" w:space="0" w:color="auto"/>
        </w:rPr>
        <w:t>probability of worse</w:t>
      </w:r>
      <w:r w:rsidRPr="001C34F2">
        <w:rPr>
          <w:rFonts w:asciiTheme="majorHAnsi" w:hAnsiTheme="majorHAnsi" w:cstheme="majorHAnsi"/>
          <w:u w:val="single"/>
        </w:rPr>
        <w:t xml:space="preserve">, you have to </w:t>
      </w:r>
      <w:r w:rsidRPr="00EA3521">
        <w:rPr>
          <w:rFonts w:asciiTheme="majorHAnsi" w:hAnsiTheme="majorHAnsi" w:cstheme="majorHAnsi"/>
          <w:highlight w:val="green"/>
          <w:u w:val="single"/>
        </w:rPr>
        <w:t>envision workers as</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class of </w:t>
      </w:r>
      <w:r w:rsidRPr="00EA3521">
        <w:rPr>
          <w:rFonts w:asciiTheme="majorHAnsi" w:hAnsiTheme="majorHAnsi" w:cstheme="majorHAnsi"/>
          <w:iCs/>
          <w:highlight w:val="green"/>
          <w:u w:val="single"/>
          <w:bdr w:val="single" w:sz="8" w:space="0" w:color="auto"/>
        </w:rPr>
        <w:t>inveterate gamblers</w:t>
      </w:r>
      <w:r w:rsidRPr="001C34F2">
        <w:rPr>
          <w:rFonts w:asciiTheme="majorHAnsi" w:hAnsiTheme="majorHAnsi" w:cstheme="majorHAnsi"/>
          <w:u w:val="single"/>
        </w:rPr>
        <w:t xml:space="preserve"> to take the bet. </w:t>
      </w:r>
      <w:r w:rsidRPr="00EA3521">
        <w:rPr>
          <w:rFonts w:asciiTheme="majorHAnsi" w:hAnsiTheme="majorHAnsi" w:cstheme="majorHAnsi"/>
          <w:iCs/>
          <w:highlight w:val="green"/>
          <w:u w:val="single"/>
          <w:bdr w:val="single" w:sz="8" w:space="0" w:color="auto"/>
        </w:rPr>
        <w:t>Moderately cautious people</w:t>
      </w:r>
      <w:r w:rsidRPr="001C34F2">
        <w:rPr>
          <w:rFonts w:asciiTheme="majorHAnsi" w:hAnsiTheme="majorHAnsi" w:cstheme="majorHAnsi"/>
          <w:sz w:val="14"/>
        </w:rPr>
        <w:t xml:space="preserve"> who prefer a bird in the hand </w:t>
      </w:r>
      <w:r w:rsidRPr="00EA3521">
        <w:rPr>
          <w:rFonts w:asciiTheme="majorHAnsi" w:hAnsiTheme="majorHAnsi" w:cstheme="majorHAnsi"/>
          <w:highlight w:val="green"/>
          <w:u w:val="single"/>
        </w:rPr>
        <w:t>will</w:t>
      </w:r>
      <w:r w:rsidRPr="001C34F2">
        <w:rPr>
          <w:rFonts w:asciiTheme="majorHAnsi" w:hAnsiTheme="majorHAnsi" w:cstheme="majorHAnsi"/>
          <w:u w:val="single"/>
        </w:rPr>
        <w:t xml:space="preserve"> still </w:t>
      </w:r>
      <w:r w:rsidRPr="00EA3521">
        <w:rPr>
          <w:rFonts w:asciiTheme="majorHAnsi" w:hAnsiTheme="majorHAnsi" w:cstheme="majorHAnsi"/>
          <w:highlight w:val="green"/>
          <w:u w:val="single"/>
        </w:rPr>
        <w:t>view</w:t>
      </w:r>
      <w:r w:rsidRPr="001C34F2">
        <w:rPr>
          <w:rFonts w:asciiTheme="majorHAnsi" w:hAnsiTheme="majorHAnsi" w:cstheme="majorHAnsi"/>
          <w:u w:val="single"/>
        </w:rPr>
        <w:t xml:space="preserve"> the </w:t>
      </w:r>
      <w:r w:rsidRPr="00EA3521">
        <w:rPr>
          <w:rFonts w:asciiTheme="majorHAnsi" w:hAnsiTheme="majorHAnsi" w:cstheme="majorHAnsi"/>
          <w:iCs/>
          <w:highlight w:val="green"/>
          <w:u w:val="single"/>
          <w:bdr w:val="single" w:sz="8" w:space="0" w:color="auto"/>
        </w:rPr>
        <w:t>downside risk</w:t>
      </w:r>
      <w:r w:rsidRPr="00EA3521">
        <w:rPr>
          <w:rFonts w:asciiTheme="majorHAnsi" w:hAnsiTheme="majorHAnsi" w:cstheme="majorHAnsi"/>
          <w:highlight w:val="green"/>
          <w:u w:val="single"/>
        </w:rPr>
        <w:t xml:space="preserve"> as </w:t>
      </w:r>
      <w:r w:rsidRPr="00EA3521">
        <w:rPr>
          <w:rFonts w:asciiTheme="majorHAnsi" w:hAnsiTheme="majorHAnsi" w:cstheme="majorHAnsi"/>
          <w:iCs/>
          <w:highlight w:val="green"/>
          <w:u w:val="single"/>
          <w:bdr w:val="single" w:sz="8" w:space="0" w:color="auto"/>
        </w:rPr>
        <w:t>too great</w:t>
      </w:r>
      <w:r w:rsidRPr="00EA3521">
        <w:rPr>
          <w:rFonts w:asciiTheme="majorHAnsi" w:hAnsiTheme="majorHAnsi" w:cstheme="majorHAnsi"/>
          <w:highlight w:val="green"/>
          <w:u w:val="single"/>
        </w:rPr>
        <w:t xml:space="preserve">. </w:t>
      </w:r>
      <w:r w:rsidRPr="00EA3521">
        <w:rPr>
          <w:rFonts w:asciiTheme="majorHAnsi" w:hAnsiTheme="majorHAnsi" w:cstheme="majorHAnsi"/>
          <w:u w:val="single"/>
        </w:rPr>
        <w:t>Equal gains</w:t>
      </w:r>
      <w:r w:rsidRPr="001C34F2">
        <w:rPr>
          <w:rFonts w:asciiTheme="majorHAnsi" w:hAnsiTheme="majorHAnsi" w:cstheme="majorHAnsi"/>
          <w:u w:val="single"/>
        </w:rPr>
        <w:t xml:space="preserve"> and losses are </w:t>
      </w:r>
      <w:r w:rsidRPr="001C34F2">
        <w:rPr>
          <w:rFonts w:asciiTheme="majorHAnsi" w:hAnsiTheme="majorHAnsi" w:cstheme="majorHAnsi"/>
          <w:iCs/>
          <w:u w:val="single"/>
          <w:bdr w:val="single" w:sz="8" w:space="0" w:color="auto"/>
        </w:rPr>
        <w:t>not experienced equally</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This is the </w:t>
      </w:r>
      <w:r w:rsidRPr="00EA3521">
        <w:rPr>
          <w:rFonts w:asciiTheme="majorHAnsi" w:hAnsiTheme="majorHAnsi" w:cstheme="majorHAnsi"/>
          <w:iCs/>
          <w:highlight w:val="green"/>
          <w:u w:val="single"/>
          <w:bdr w:val="single" w:sz="8" w:space="0" w:color="auto"/>
        </w:rPr>
        <w:t>loss aversion phenomenon</w:t>
      </w:r>
      <w:r w:rsidRPr="001C34F2">
        <w:rPr>
          <w:rFonts w:asciiTheme="majorHAnsi" w:hAnsiTheme="majorHAnsi" w:cstheme="majorHAnsi"/>
          <w:sz w:val="14"/>
        </w:rPr>
        <w:t xml:space="preserve">. But the assumption of a population confident about improved standards of living—and a willingness to take risky strategies to achieve them—is itself unwarranted. This is the risk aversion phenomenon. The modal worker is of course correct to suspect that her </w:t>
      </w:r>
      <w:r w:rsidRPr="001C34F2">
        <w:rPr>
          <w:rFonts w:asciiTheme="majorHAnsi" w:hAnsiTheme="majorHAnsi" w:cstheme="majorHAnsi"/>
          <w:iCs/>
          <w:u w:val="single"/>
          <w:bdr w:val="single" w:sz="8" w:space="0" w:color="auto"/>
        </w:rPr>
        <w:t>post-revolutionary welfare</w:t>
      </w:r>
      <w:r w:rsidRPr="001C34F2">
        <w:rPr>
          <w:rFonts w:asciiTheme="majorHAnsi" w:hAnsiTheme="majorHAnsi" w:cstheme="majorHAnsi"/>
          <w:u w:val="single"/>
        </w:rPr>
        <w:t xml:space="preserve"> is </w:t>
      </w:r>
      <w:r w:rsidRPr="001C34F2">
        <w:rPr>
          <w:rFonts w:asciiTheme="majorHAnsi" w:hAnsiTheme="majorHAnsi" w:cstheme="majorHAnsi"/>
          <w:iCs/>
          <w:u w:val="single"/>
          <w:bdr w:val="single" w:sz="8" w:space="0" w:color="auto"/>
        </w:rPr>
        <w:t>uncertain</w:t>
      </w:r>
      <w:r w:rsidRPr="001C34F2">
        <w:rPr>
          <w:rFonts w:asciiTheme="majorHAnsi" w:hAnsiTheme="majorHAnsi" w:cstheme="majorHAnsi"/>
          <w:u w:val="single"/>
        </w:rPr>
        <w:t>; socialists</w:t>
      </w:r>
      <w:r w:rsidRPr="001C34F2">
        <w:rPr>
          <w:rFonts w:asciiTheme="majorHAnsi" w:hAnsiTheme="majorHAnsi" w:cstheme="majorHAnsi"/>
          <w:sz w:val="14"/>
        </w:rPr>
        <w:t xml:space="preserve"> after all </w:t>
      </w:r>
      <w:r w:rsidRPr="001C34F2">
        <w:rPr>
          <w:rFonts w:asciiTheme="majorHAnsi" w:hAnsiTheme="majorHAnsi" w:cstheme="majorHAnsi"/>
          <w:u w:val="single"/>
        </w:rPr>
        <w:t xml:space="preserve">do not have satisfactory answers to the problems of </w:t>
      </w:r>
      <w:r w:rsidRPr="001C34F2">
        <w:rPr>
          <w:rFonts w:asciiTheme="majorHAnsi" w:hAnsiTheme="majorHAnsi" w:cstheme="majorHAnsi"/>
          <w:iCs/>
          <w:u w:val="single"/>
          <w:bdr w:val="single" w:sz="8" w:space="0" w:color="auto"/>
        </w:rPr>
        <w:t>coordination</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motivation</w:t>
      </w:r>
      <w:r w:rsidRPr="001C34F2">
        <w:rPr>
          <w:rFonts w:asciiTheme="majorHAnsi" w:hAnsiTheme="majorHAnsi" w:cstheme="majorHAnsi"/>
          <w:u w:val="single"/>
        </w:rPr>
        <w:t xml:space="preserve">, and </w:t>
      </w:r>
      <w:r w:rsidRPr="001C34F2">
        <w:rPr>
          <w:rFonts w:asciiTheme="majorHAnsi" w:hAnsiTheme="majorHAnsi" w:cstheme="majorHAnsi"/>
          <w:iCs/>
          <w:u w:val="single"/>
          <w:bdr w:val="single" w:sz="8" w:space="0" w:color="auto"/>
        </w:rPr>
        <w:t>innovation</w:t>
      </w:r>
      <w:r w:rsidRPr="001C34F2">
        <w:rPr>
          <w:rFonts w:asciiTheme="majorHAnsi" w:hAnsiTheme="majorHAnsi" w:cstheme="majorHAnsi"/>
          <w:u w:val="single"/>
        </w:rPr>
        <w:t xml:space="preserve"> under socialism</w:t>
      </w:r>
      <w:r w:rsidRPr="001C34F2">
        <w:rPr>
          <w:rFonts w:asciiTheme="majorHAnsi" w:hAnsiTheme="majorHAnsi" w:cstheme="majorHAnsi"/>
          <w:sz w:val="14"/>
        </w:rPr>
        <w:t xml:space="preserve"> (for attempted answers that are provocative and oftentimes brilliant, see Albert, 2004; Cottrell and Cockshott, 1992; Corneo, 2017; Roemer, 1994; and Wright and Hahnel, 2016). </w:t>
      </w:r>
      <w:r w:rsidRPr="001C34F2">
        <w:rPr>
          <w:rFonts w:asciiTheme="majorHAnsi" w:hAnsiTheme="majorHAnsi" w:cstheme="majorHAnsi"/>
          <w:u w:val="single"/>
        </w:rPr>
        <w:t xml:space="preserve">When one compares the status quo to a future where both </w:t>
      </w:r>
      <w:r w:rsidRPr="001C34F2">
        <w:rPr>
          <w:rFonts w:asciiTheme="majorHAnsi" w:hAnsiTheme="majorHAnsi" w:cstheme="majorHAnsi"/>
          <w:iCs/>
          <w:u w:val="single"/>
          <w:bdr w:val="single" w:sz="8" w:space="0" w:color="auto"/>
        </w:rPr>
        <w:t>heaven and hell</w:t>
      </w:r>
      <w:r w:rsidRPr="001C34F2">
        <w:rPr>
          <w:rFonts w:asciiTheme="majorHAnsi" w:hAnsiTheme="majorHAnsi" w:cstheme="majorHAnsi"/>
          <w:u w:val="single"/>
        </w:rPr>
        <w:t xml:space="preserve"> are</w:t>
      </w:r>
      <w:r w:rsidRPr="001C34F2">
        <w:rPr>
          <w:rFonts w:asciiTheme="majorHAnsi" w:hAnsiTheme="majorHAnsi" w:cstheme="majorHAnsi"/>
          <w:sz w:val="14"/>
        </w:rPr>
        <w:t xml:space="preserve"> seemingly </w:t>
      </w:r>
      <w:r w:rsidRPr="001C34F2">
        <w:rPr>
          <w:rFonts w:asciiTheme="majorHAnsi" w:hAnsiTheme="majorHAnsi" w:cstheme="majorHAnsi"/>
          <w:u w:val="single"/>
        </w:rPr>
        <w:t>plausible, it is</w:t>
      </w:r>
      <w:r w:rsidRPr="001C34F2">
        <w:rPr>
          <w:rFonts w:asciiTheme="majorHAnsi" w:hAnsiTheme="majorHAnsi" w:cstheme="majorHAnsi"/>
          <w:sz w:val="14"/>
        </w:rPr>
        <w:t xml:space="preserve"> perfectly </w:t>
      </w:r>
      <w:r w:rsidRPr="001C34F2">
        <w:rPr>
          <w:rFonts w:asciiTheme="majorHAnsi" w:hAnsiTheme="majorHAnsi" w:cstheme="majorHAnsi"/>
          <w:u w:val="single"/>
        </w:rPr>
        <w:t>rational</w:t>
      </w:r>
      <w:r w:rsidRPr="001C34F2">
        <w:rPr>
          <w:rFonts w:asciiTheme="majorHAnsi" w:hAnsiTheme="majorHAnsi" w:cstheme="majorHAnsi"/>
          <w:sz w:val="14"/>
        </w:rPr>
        <w:t xml:space="preserve"> that </w:t>
      </w:r>
      <w:r w:rsidRPr="001C34F2">
        <w:rPr>
          <w:rFonts w:asciiTheme="majorHAnsi" w:hAnsiTheme="majorHAnsi" w:cstheme="majorHAnsi"/>
          <w:u w:val="single"/>
        </w:rPr>
        <w:t xml:space="preserve">people everywhere would </w:t>
      </w:r>
      <w:r w:rsidRPr="001C34F2">
        <w:rPr>
          <w:rFonts w:asciiTheme="majorHAnsi" w:hAnsiTheme="majorHAnsi" w:cstheme="majorHAnsi"/>
          <w:iCs/>
          <w:u w:val="single"/>
          <w:bdr w:val="single" w:sz="8" w:space="0" w:color="auto"/>
        </w:rPr>
        <w:t>abandon the barricades</w:t>
      </w:r>
      <w:r w:rsidRPr="001C34F2">
        <w:rPr>
          <w:rFonts w:asciiTheme="majorHAnsi" w:hAnsiTheme="majorHAnsi" w:cstheme="majorHAnsi"/>
          <w:sz w:val="14"/>
        </w:rPr>
        <w:t>. And abandon them they did.</w:t>
      </w:r>
      <w:r>
        <w:rPr>
          <w:rFonts w:asciiTheme="majorHAnsi" w:hAnsiTheme="majorHAnsi" w:cstheme="majorHAnsi"/>
          <w:sz w:val="14"/>
        </w:rPr>
        <w:t xml:space="preserve"> </w:t>
      </w:r>
      <w:r w:rsidRPr="001C34F2">
        <w:rPr>
          <w:rFonts w:asciiTheme="majorHAnsi" w:hAnsiTheme="majorHAnsi" w:cstheme="majorHAnsi"/>
          <w:sz w:val="14"/>
        </w:rPr>
        <w:t xml:space="preserve">Now perhaps the revolutionaries have persuaded us that negative outcomes are far-fetched, that we are very confident that revolution will usher in, eventually, the land of milk and honey. It is still the case that in this model the promised land will only be reached after a social breakdown of unknown duration: A complete overhaul in the organization of production will lead to some middle period of deteriorating material welfare as capitalists rapidly exit the economy. This means chaos and uncertainty, but it could also mean war. The interregnum could last a year, but it might last two decades, and however optimistic we are about the end point, we cannot in advance know how long this interim phase will persist. In the meantime, revolutionary enthusiasm will wane, erstwhile supporters will </w:t>
      </w:r>
      <w:r w:rsidRPr="00EA3521">
        <w:rPr>
          <w:rFonts w:asciiTheme="majorHAnsi" w:hAnsiTheme="majorHAnsi" w:cstheme="majorHAnsi"/>
          <w:sz w:val="14"/>
        </w:rPr>
        <w:t>decamp, a “stay-the-course” electoral strategy will be outflanked by competitor parties promising a return to normalcy, and the desire to consolidate gains will make the authoritarian impulse greater. From a materialist perspective, the uncertain passage through what Przeworski (1986) calls the “transition trough” makes the journey less appealing.26</w:t>
      </w:r>
      <w:r>
        <w:rPr>
          <w:rFonts w:asciiTheme="majorHAnsi" w:hAnsiTheme="majorHAnsi" w:cstheme="majorHAnsi"/>
          <w:sz w:val="14"/>
        </w:rPr>
        <w:t xml:space="preserve"> </w:t>
      </w:r>
      <w:r w:rsidRPr="00EA3521">
        <w:rPr>
          <w:rFonts w:asciiTheme="majorHAnsi" w:hAnsiTheme="majorHAnsi" w:cstheme="majorHAnsi"/>
          <w:sz w:val="14"/>
        </w:rPr>
        <w:t xml:space="preserve">To my mind, these factors explain why </w:t>
      </w:r>
      <w:r w:rsidRPr="00EA3521">
        <w:rPr>
          <w:rFonts w:asciiTheme="majorHAnsi" w:hAnsiTheme="majorHAnsi" w:cstheme="majorHAnsi"/>
          <w:iCs/>
          <w:u w:val="single"/>
          <w:bdr w:val="single" w:sz="8" w:space="0" w:color="auto"/>
        </w:rPr>
        <w:t>all working classes</w:t>
      </w:r>
      <w:r w:rsidRPr="00EA3521">
        <w:rPr>
          <w:rFonts w:asciiTheme="majorHAnsi" w:hAnsiTheme="majorHAnsi" w:cstheme="majorHAnsi"/>
          <w:u w:val="single"/>
        </w:rPr>
        <w:t xml:space="preserve"> in </w:t>
      </w:r>
      <w:r w:rsidRPr="00EA3521">
        <w:rPr>
          <w:rFonts w:asciiTheme="majorHAnsi" w:hAnsiTheme="majorHAnsi" w:cstheme="majorHAnsi"/>
          <w:iCs/>
          <w:u w:val="single"/>
          <w:bdr w:val="single" w:sz="8" w:space="0" w:color="auto"/>
        </w:rPr>
        <w:t>all developed democracies</w:t>
      </w:r>
      <w:r w:rsidRPr="00EA3521">
        <w:rPr>
          <w:rFonts w:asciiTheme="majorHAnsi" w:hAnsiTheme="majorHAnsi" w:cstheme="majorHAnsi"/>
          <w:u w:val="single"/>
        </w:rPr>
        <w:t xml:space="preserve"> have been </w:t>
      </w:r>
      <w:r w:rsidRPr="00EA3521">
        <w:rPr>
          <w:rFonts w:asciiTheme="majorHAnsi" w:hAnsiTheme="majorHAnsi" w:cstheme="majorHAnsi"/>
          <w:iCs/>
          <w:u w:val="single"/>
          <w:bdr w:val="single" w:sz="8" w:space="0" w:color="auto"/>
        </w:rPr>
        <w:t>decidedly reformist</w:t>
      </w:r>
      <w:r w:rsidRPr="00EA3521">
        <w:rPr>
          <w:rFonts w:asciiTheme="majorHAnsi" w:hAnsiTheme="majorHAnsi" w:cstheme="majorHAnsi"/>
          <w:sz w:val="14"/>
        </w:rPr>
        <w:t xml:space="preserve"> in orientation. </w:t>
      </w:r>
      <w:r w:rsidRPr="00EA3521">
        <w:rPr>
          <w:rFonts w:asciiTheme="majorHAnsi" w:hAnsiTheme="majorHAnsi" w:cstheme="majorHAnsi"/>
          <w:u w:val="single"/>
        </w:rPr>
        <w:t>The reason why revolutionary socialism has always been marginal in rich capitalist economies</w:t>
      </w:r>
      <w:r w:rsidRPr="00EA3521">
        <w:rPr>
          <w:rFonts w:asciiTheme="majorHAnsi" w:hAnsiTheme="majorHAnsi" w:cstheme="majorHAnsi"/>
          <w:sz w:val="14"/>
        </w:rPr>
        <w:t>—and will always be outflanked by reform-oriented socialism—</w:t>
      </w:r>
      <w:r w:rsidRPr="00EA3521">
        <w:rPr>
          <w:rFonts w:asciiTheme="majorHAnsi" w:hAnsiTheme="majorHAnsi" w:cstheme="majorHAnsi"/>
          <w:u w:val="single"/>
        </w:rPr>
        <w:t xml:space="preserve">is that only the latter consistently deliver </w:t>
      </w:r>
      <w:r w:rsidRPr="00EA3521">
        <w:rPr>
          <w:rFonts w:asciiTheme="majorHAnsi" w:hAnsiTheme="majorHAnsi" w:cstheme="majorHAnsi"/>
          <w:iCs/>
          <w:u w:val="single"/>
          <w:bdr w:val="single" w:sz="8" w:space="0" w:color="auto"/>
        </w:rPr>
        <w:t>high</w:t>
      </w:r>
      <w:r w:rsidRPr="00EA3521">
        <w:rPr>
          <w:rFonts w:asciiTheme="majorHAnsi" w:hAnsiTheme="majorHAnsi" w:cstheme="majorHAnsi"/>
          <w:sz w:val="14"/>
        </w:rPr>
        <w:t xml:space="preserve"> (and usually increasing) </w:t>
      </w:r>
      <w:r w:rsidRPr="00EA3521">
        <w:rPr>
          <w:rFonts w:asciiTheme="majorHAnsi" w:hAnsiTheme="majorHAnsi" w:cstheme="majorHAnsi"/>
          <w:iCs/>
          <w:u w:val="single"/>
          <w:bdr w:val="single" w:sz="8" w:space="0" w:color="auto"/>
        </w:rPr>
        <w:t>standards of living</w:t>
      </w:r>
      <w:r w:rsidRPr="00EA3521">
        <w:rPr>
          <w:rFonts w:asciiTheme="majorHAnsi" w:hAnsiTheme="majorHAnsi" w:cstheme="majorHAnsi"/>
          <w:u w:val="single"/>
        </w:rPr>
        <w:t xml:space="preserve"> and low</w:t>
      </w:r>
      <w:r w:rsidRPr="00EA3521">
        <w:rPr>
          <w:rFonts w:asciiTheme="majorHAnsi" w:hAnsiTheme="majorHAnsi" w:cstheme="majorHAnsi"/>
          <w:sz w:val="14"/>
        </w:rPr>
        <w:t xml:space="preserve"> (and usually decreasing) </w:t>
      </w:r>
      <w:r w:rsidRPr="00EA3521">
        <w:rPr>
          <w:rFonts w:asciiTheme="majorHAnsi" w:hAnsiTheme="majorHAnsi" w:cstheme="majorHAnsi"/>
          <w:u w:val="single"/>
        </w:rPr>
        <w:t xml:space="preserve">levels of risk. As long as the </w:t>
      </w:r>
      <w:r w:rsidRPr="00EA3521">
        <w:rPr>
          <w:rFonts w:asciiTheme="majorHAnsi" w:hAnsiTheme="majorHAnsi" w:cstheme="majorHAnsi"/>
          <w:iCs/>
          <w:u w:val="single"/>
          <w:bdr w:val="single" w:sz="8" w:space="0" w:color="auto"/>
        </w:rPr>
        <w:t>Mad Max world</w:t>
      </w:r>
      <w:r w:rsidRPr="00EA3521">
        <w:rPr>
          <w:rFonts w:asciiTheme="majorHAnsi" w:hAnsiTheme="majorHAnsi" w:cstheme="majorHAnsi"/>
          <w:u w:val="single"/>
        </w:rPr>
        <w:t xml:space="preserve"> of </w:t>
      </w:r>
      <w:r w:rsidRPr="00EA3521">
        <w:rPr>
          <w:rFonts w:asciiTheme="majorHAnsi" w:hAnsiTheme="majorHAnsi" w:cstheme="majorHAnsi"/>
          <w:iCs/>
          <w:u w:val="single"/>
          <w:bdr w:val="single" w:sz="8" w:space="0" w:color="auto"/>
        </w:rPr>
        <w:t>catastro</w:t>
      </w:r>
      <w:r w:rsidRPr="001C34F2">
        <w:rPr>
          <w:rFonts w:asciiTheme="majorHAnsi" w:hAnsiTheme="majorHAnsi" w:cstheme="majorHAnsi"/>
          <w:iCs/>
          <w:u w:val="single"/>
          <w:bdr w:val="single" w:sz="8" w:space="0" w:color="auto"/>
        </w:rPr>
        <w:t>phic collapse</w:t>
      </w:r>
      <w:r w:rsidRPr="001C34F2">
        <w:rPr>
          <w:rFonts w:asciiTheme="majorHAnsi" w:hAnsiTheme="majorHAnsi" w:cstheme="majorHAnsi"/>
          <w:u w:val="single"/>
        </w:rPr>
        <w:t xml:space="preserve"> can be avoided, reform</w:t>
      </w:r>
      <w:r w:rsidRPr="001C34F2">
        <w:rPr>
          <w:rFonts w:asciiTheme="majorHAnsi" w:hAnsiTheme="majorHAnsi" w:cstheme="majorHAnsi"/>
          <w:sz w:val="14"/>
        </w:rPr>
        <w:t xml:space="preserve">-oriented parties </w:t>
      </w:r>
      <w:r w:rsidRPr="001C34F2">
        <w:rPr>
          <w:rFonts w:asciiTheme="majorHAnsi" w:hAnsiTheme="majorHAnsi" w:cstheme="majorHAnsi"/>
          <w:u w:val="single"/>
        </w:rPr>
        <w:t xml:space="preserve">will always </w:t>
      </w:r>
      <w:r w:rsidRPr="001C34F2">
        <w:rPr>
          <w:rFonts w:asciiTheme="majorHAnsi" w:hAnsiTheme="majorHAnsi" w:cstheme="majorHAnsi"/>
          <w:iCs/>
          <w:u w:val="single"/>
          <w:bdr w:val="single" w:sz="8" w:space="0" w:color="auto"/>
        </w:rPr>
        <w:t>better capture the enthusiasm</w:t>
      </w:r>
      <w:r w:rsidRPr="001C34F2">
        <w:rPr>
          <w:rFonts w:asciiTheme="majorHAnsi" w:hAnsiTheme="majorHAnsi" w:cstheme="majorHAnsi"/>
          <w:u w:val="single"/>
        </w:rPr>
        <w:t xml:space="preserve"> of</w:t>
      </w:r>
      <w:r w:rsidRPr="001C34F2">
        <w:rPr>
          <w:rFonts w:asciiTheme="majorHAnsi" w:hAnsiTheme="majorHAnsi" w:cstheme="majorHAnsi"/>
          <w:sz w:val="14"/>
        </w:rPr>
        <w:t xml:space="preserve"> poor and </w:t>
      </w:r>
      <w:r w:rsidRPr="001C34F2">
        <w:rPr>
          <w:rFonts w:asciiTheme="majorHAnsi" w:hAnsiTheme="majorHAnsi" w:cstheme="majorHAnsi"/>
          <w:u w:val="single"/>
        </w:rPr>
        <w:t>working people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Thus, when we try to explain the non-revolutionary attitudes of our working-class friends and family, we do not need to lean on the false consciousness account, for there is a more parsimonious materialist explanation. As such, any case for revolution must be non-materialist in character: You can be a materialist or a revolutionary, but not both.</w:t>
      </w:r>
      <w:r>
        <w:rPr>
          <w:rFonts w:asciiTheme="majorHAnsi" w:hAnsiTheme="majorHAnsi" w:cstheme="majorHAnsi"/>
          <w:sz w:val="14"/>
        </w:rPr>
        <w:t xml:space="preserve"> </w:t>
      </w:r>
      <w:r w:rsidRPr="001C34F2">
        <w:rPr>
          <w:rFonts w:asciiTheme="majorHAnsi" w:hAnsiTheme="majorHAnsi" w:cstheme="majorHAnsi"/>
          <w:sz w:val="14"/>
        </w:rPr>
        <w:t xml:space="preserve">This is the dilemma the revolutionaries must consider: </w:t>
      </w:r>
      <w:r w:rsidRPr="001C34F2">
        <w:rPr>
          <w:rFonts w:asciiTheme="majorHAnsi" w:hAnsiTheme="majorHAnsi" w:cstheme="majorHAnsi"/>
          <w:u w:val="single"/>
        </w:rPr>
        <w:t xml:space="preserve">Revolution is </w:t>
      </w:r>
      <w:r w:rsidRPr="001C34F2">
        <w:rPr>
          <w:rFonts w:asciiTheme="majorHAnsi" w:hAnsiTheme="majorHAnsi" w:cstheme="majorHAnsi"/>
          <w:iCs/>
          <w:u w:val="single"/>
          <w:bdr w:val="single" w:sz="8" w:space="0" w:color="auto"/>
        </w:rPr>
        <w:t>only possible</w:t>
      </w:r>
      <w:r w:rsidRPr="001C34F2">
        <w:rPr>
          <w:rFonts w:asciiTheme="majorHAnsi" w:hAnsiTheme="majorHAnsi" w:cstheme="majorHAnsi"/>
          <w:u w:val="single"/>
        </w:rPr>
        <w:t xml:space="preserve"> when the </w:t>
      </w:r>
      <w:r w:rsidRPr="001C34F2">
        <w:rPr>
          <w:rFonts w:asciiTheme="majorHAnsi" w:hAnsiTheme="majorHAnsi" w:cstheme="majorHAnsi"/>
          <w:iCs/>
          <w:u w:val="single"/>
          <w:bdr w:val="single" w:sz="8" w:space="0" w:color="auto"/>
        </w:rPr>
        <w:t>forces of production are underdeveloped</w:t>
      </w:r>
      <w:r w:rsidRPr="001C34F2">
        <w:rPr>
          <w:rFonts w:asciiTheme="majorHAnsi" w:hAnsiTheme="majorHAnsi" w:cstheme="majorHAnsi"/>
          <w:u w:val="single"/>
        </w:rPr>
        <w:t xml:space="preserve">, but it can only be successful when they are </w:t>
      </w:r>
      <w:r w:rsidRPr="001C34F2">
        <w:rPr>
          <w:rFonts w:asciiTheme="majorHAnsi" w:hAnsiTheme="majorHAnsi" w:cstheme="majorHAnsi"/>
          <w:iCs/>
          <w:u w:val="single"/>
          <w:bdr w:val="single" w:sz="8" w:space="0" w:color="auto"/>
        </w:rPr>
        <w:t>sufficiently developed</w:t>
      </w:r>
      <w:r w:rsidRPr="001C34F2">
        <w:rPr>
          <w:rFonts w:asciiTheme="majorHAnsi" w:hAnsiTheme="majorHAnsi" w:cstheme="majorHAnsi"/>
          <w:u w:val="single"/>
        </w:rPr>
        <w:t xml:space="preserve"> to make socialism</w:t>
      </w:r>
      <w:r w:rsidRPr="001C34F2">
        <w:rPr>
          <w:rFonts w:asciiTheme="majorHAnsi" w:hAnsiTheme="majorHAnsi" w:cstheme="majorHAnsi"/>
          <w:sz w:val="14"/>
        </w:rPr>
        <w:t xml:space="preserve"> (or communism) objectively </w:t>
      </w:r>
      <w:r w:rsidRPr="001C34F2">
        <w:rPr>
          <w:rFonts w:asciiTheme="majorHAnsi" w:hAnsiTheme="majorHAnsi" w:cstheme="majorHAnsi"/>
          <w:u w:val="single"/>
        </w:rPr>
        <w:t>viable</w:t>
      </w:r>
      <w:r w:rsidRPr="001C34F2">
        <w:rPr>
          <w:rFonts w:asciiTheme="majorHAnsi" w:hAnsiTheme="majorHAnsi" w:cstheme="majorHAnsi"/>
          <w:sz w:val="14"/>
        </w:rPr>
        <w:t>.27 As Elster (1986) has argued, the circumstances under which revolutions spark and succeed never coincide.</w:t>
      </w:r>
      <w:r>
        <w:rPr>
          <w:rFonts w:asciiTheme="majorHAnsi" w:hAnsiTheme="majorHAnsi" w:cstheme="majorHAnsi"/>
          <w:sz w:val="14"/>
        </w:rPr>
        <w:t xml:space="preserve"> </w:t>
      </w:r>
      <w:r w:rsidRPr="001C34F2">
        <w:rPr>
          <w:rFonts w:asciiTheme="majorHAnsi" w:hAnsiTheme="majorHAnsi" w:cstheme="majorHAnsi"/>
          <w:sz w:val="14"/>
        </w:rPr>
        <w:t xml:space="preserve">What about the </w:t>
      </w:r>
      <w:r w:rsidRPr="00EA3521">
        <w:rPr>
          <w:rFonts w:asciiTheme="majorHAnsi" w:hAnsiTheme="majorHAnsi" w:cstheme="majorHAnsi"/>
          <w:highlight w:val="green"/>
          <w:u w:val="single"/>
        </w:rPr>
        <w:t>capitalists</w:t>
      </w:r>
      <w:r w:rsidRPr="001C34F2">
        <w:rPr>
          <w:rFonts w:asciiTheme="majorHAnsi" w:hAnsiTheme="majorHAnsi" w:cstheme="majorHAnsi"/>
          <w:sz w:val="14"/>
        </w:rPr>
        <w:t xml:space="preserve">? Under these circumstances, it is reasonable to expect that they will </w:t>
      </w:r>
      <w:r w:rsidRPr="00EA3521">
        <w:rPr>
          <w:rFonts w:asciiTheme="majorHAnsi" w:hAnsiTheme="majorHAnsi" w:cstheme="majorHAnsi"/>
          <w:iCs/>
          <w:highlight w:val="green"/>
          <w:u w:val="single"/>
          <w:bdr w:val="single" w:sz="8" w:space="0" w:color="auto"/>
        </w:rPr>
        <w:t>fight far harder</w:t>
      </w:r>
      <w:r w:rsidRPr="00EA3521">
        <w:rPr>
          <w:rFonts w:asciiTheme="majorHAnsi" w:hAnsiTheme="majorHAnsi" w:cstheme="majorHAnsi"/>
          <w:highlight w:val="green"/>
          <w:u w:val="single"/>
        </w:rPr>
        <w:t xml:space="preserve"> against a revolution</w:t>
      </w:r>
      <w:r w:rsidRPr="00EA3521">
        <w:rPr>
          <w:rFonts w:asciiTheme="majorHAnsi" w:hAnsiTheme="majorHAnsi" w:cstheme="majorHAnsi"/>
          <w:u w:val="single"/>
        </w:rPr>
        <w:t xml:space="preserve"> than they would against reformist drives</w:t>
      </w:r>
      <w:r w:rsidRPr="00EA3521">
        <w:rPr>
          <w:rFonts w:asciiTheme="majorHAnsi" w:hAnsiTheme="majorHAnsi" w:cstheme="majorHAnsi"/>
          <w:sz w:val="14"/>
        </w:rPr>
        <w:t>. Indeed, ignoring the response from capitalists violates Elster’s first law of political rationality: Never assume your opponent is less rational than you</w:t>
      </w:r>
      <w:r w:rsidRPr="00EA3521">
        <w:rPr>
          <w:rFonts w:asciiTheme="majorHAnsi" w:hAnsiTheme="majorHAnsi" w:cstheme="majorHAnsi"/>
          <w:sz w:val="14"/>
          <w:highlight w:val="green"/>
        </w:rPr>
        <w:t xml:space="preserve">. </w:t>
      </w:r>
      <w:r w:rsidRPr="00EA3521">
        <w:rPr>
          <w:rFonts w:asciiTheme="majorHAnsi" w:hAnsiTheme="majorHAnsi" w:cstheme="majorHAnsi"/>
          <w:highlight w:val="green"/>
          <w:u w:val="single"/>
        </w:rPr>
        <w:t>If revolution</w:t>
      </w:r>
      <w:r w:rsidRPr="00EA3521">
        <w:rPr>
          <w:rFonts w:asciiTheme="majorHAnsi" w:hAnsiTheme="majorHAnsi" w:cstheme="majorHAnsi"/>
          <w:u w:val="single"/>
        </w:rPr>
        <w:t xml:space="preserve"> were the alternative</w:t>
      </w:r>
      <w:r w:rsidRPr="001C34F2">
        <w:rPr>
          <w:rFonts w:asciiTheme="majorHAnsi" w:hAnsiTheme="majorHAnsi" w:cstheme="majorHAnsi"/>
          <w:u w:val="single"/>
        </w:rPr>
        <w:t xml:space="preserve">, </w:t>
      </w:r>
      <w:r w:rsidRPr="00EA3521">
        <w:rPr>
          <w:rFonts w:asciiTheme="majorHAnsi" w:hAnsiTheme="majorHAnsi" w:cstheme="majorHAnsi"/>
          <w:highlight w:val="green"/>
          <w:u w:val="single"/>
        </w:rPr>
        <w:t xml:space="preserve">employers would grant </w:t>
      </w:r>
      <w:r w:rsidRPr="00EA3521">
        <w:rPr>
          <w:rFonts w:asciiTheme="majorHAnsi" w:hAnsiTheme="majorHAnsi" w:cstheme="majorHAnsi"/>
          <w:iCs/>
          <w:highlight w:val="green"/>
          <w:u w:val="single"/>
          <w:bdr w:val="single" w:sz="8" w:space="0" w:color="auto"/>
        </w:rPr>
        <w:t>every</w:t>
      </w:r>
      <w:r w:rsidRPr="001C34F2">
        <w:rPr>
          <w:rFonts w:asciiTheme="majorHAnsi" w:hAnsiTheme="majorHAnsi" w:cstheme="majorHAnsi"/>
          <w:iCs/>
          <w:u w:val="single"/>
          <w:bdr w:val="single" w:sz="8" w:space="0" w:color="auto"/>
        </w:rPr>
        <w:t xml:space="preserve"> imaginable </w:t>
      </w:r>
      <w:r w:rsidRPr="00EA3521">
        <w:rPr>
          <w:rFonts w:asciiTheme="majorHAnsi" w:hAnsiTheme="majorHAnsi" w:cstheme="majorHAnsi"/>
          <w:iCs/>
          <w:highlight w:val="green"/>
          <w:u w:val="single"/>
          <w:bdr w:val="single" w:sz="8" w:space="0" w:color="auto"/>
        </w:rPr>
        <w:t>reform</w:t>
      </w:r>
      <w:r w:rsidRPr="001C34F2">
        <w:rPr>
          <w:rFonts w:asciiTheme="majorHAnsi" w:hAnsiTheme="majorHAnsi" w:cstheme="majorHAnsi"/>
          <w:sz w:val="14"/>
        </w:rPr>
        <w:t xml:space="preserve">, from far higher taxes to the rejiggering of power relations in the workplace. </w:t>
      </w:r>
      <w:r w:rsidRPr="001C34F2">
        <w:rPr>
          <w:rFonts w:asciiTheme="majorHAnsi" w:hAnsiTheme="majorHAnsi" w:cstheme="majorHAnsi"/>
          <w:u w:val="single"/>
        </w:rPr>
        <w:t xml:space="preserve">In a </w:t>
      </w:r>
      <w:r w:rsidRPr="001C34F2">
        <w:rPr>
          <w:rFonts w:asciiTheme="majorHAnsi" w:hAnsiTheme="majorHAnsi" w:cstheme="majorHAnsi"/>
          <w:iCs/>
          <w:u w:val="single"/>
          <w:bdr w:val="single" w:sz="8" w:space="0" w:color="auto"/>
        </w:rPr>
        <w:t>mugging</w:t>
      </w:r>
      <w:r w:rsidRPr="001C34F2">
        <w:rPr>
          <w:rFonts w:asciiTheme="majorHAnsi" w:hAnsiTheme="majorHAnsi" w:cstheme="majorHAnsi"/>
          <w:u w:val="single"/>
        </w:rPr>
        <w:t xml:space="preserve">, most people will </w:t>
      </w:r>
      <w:r w:rsidRPr="001C34F2">
        <w:rPr>
          <w:rFonts w:asciiTheme="majorHAnsi" w:hAnsiTheme="majorHAnsi" w:cstheme="majorHAnsi"/>
          <w:iCs/>
          <w:u w:val="single"/>
          <w:bdr w:val="single" w:sz="8" w:space="0" w:color="auto"/>
        </w:rPr>
        <w:t>surrender their wallet before their life</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Actors in </w:t>
      </w:r>
      <w:r w:rsidRPr="001C34F2">
        <w:rPr>
          <w:rFonts w:asciiTheme="majorHAnsi" w:hAnsiTheme="majorHAnsi" w:cstheme="majorHAnsi"/>
          <w:u w:val="single"/>
        </w:rPr>
        <w:t xml:space="preserve">the </w:t>
      </w:r>
      <w:r w:rsidRPr="00EA3521">
        <w:rPr>
          <w:rFonts w:asciiTheme="majorHAnsi" w:hAnsiTheme="majorHAnsi" w:cstheme="majorHAnsi"/>
          <w:highlight w:val="green"/>
          <w:u w:val="single"/>
        </w:rPr>
        <w:t>state</w:t>
      </w:r>
      <w:r w:rsidRPr="001C34F2">
        <w:rPr>
          <w:rFonts w:asciiTheme="majorHAnsi" w:hAnsiTheme="majorHAnsi" w:cstheme="majorHAnsi"/>
          <w:sz w:val="14"/>
        </w:rPr>
        <w:t xml:space="preserve"> ought to respond in more or less the same way—that is, as long as you admit your adversary the competence to read the situation as well as you. If our theory of the state suggests that it </w:t>
      </w:r>
      <w:r w:rsidRPr="00EA3521">
        <w:rPr>
          <w:rFonts w:asciiTheme="majorHAnsi" w:hAnsiTheme="majorHAnsi" w:cstheme="majorHAnsi"/>
          <w:highlight w:val="green"/>
          <w:u w:val="single"/>
        </w:rPr>
        <w:t>acts on behalf of the capitalist class</w:t>
      </w:r>
      <w:r w:rsidRPr="001C34F2">
        <w:rPr>
          <w:rFonts w:asciiTheme="majorHAnsi" w:hAnsiTheme="majorHAnsi" w:cstheme="majorHAnsi"/>
          <w:u w:val="single"/>
        </w:rPr>
        <w:t xml:space="preserve">, its apparatchiks </w:t>
      </w:r>
      <w:r w:rsidRPr="00EA3521">
        <w:rPr>
          <w:rFonts w:asciiTheme="majorHAnsi" w:hAnsiTheme="majorHAnsi" w:cstheme="majorHAnsi"/>
          <w:highlight w:val="green"/>
          <w:u w:val="single"/>
        </w:rPr>
        <w:t>would</w:t>
      </w:r>
      <w:r w:rsidRPr="001C34F2">
        <w:rPr>
          <w:rFonts w:asciiTheme="majorHAnsi" w:hAnsiTheme="majorHAnsi" w:cstheme="majorHAnsi"/>
          <w:u w:val="single"/>
        </w:rPr>
        <w:t xml:space="preserve"> </w:t>
      </w:r>
      <w:r w:rsidRPr="001C34F2">
        <w:rPr>
          <w:rFonts w:asciiTheme="majorHAnsi" w:hAnsiTheme="majorHAnsi" w:cstheme="majorHAnsi"/>
          <w:iCs/>
          <w:u w:val="single"/>
          <w:bdr w:val="single" w:sz="8" w:space="0" w:color="auto"/>
        </w:rPr>
        <w:t>anticipate</w:t>
      </w:r>
      <w:r w:rsidRPr="001C34F2">
        <w:rPr>
          <w:rFonts w:asciiTheme="majorHAnsi" w:hAnsiTheme="majorHAnsi" w:cstheme="majorHAnsi"/>
          <w:u w:val="single"/>
        </w:rPr>
        <w:t xml:space="preserve"> and </w:t>
      </w:r>
      <w:r w:rsidRPr="00EA3521">
        <w:rPr>
          <w:rFonts w:asciiTheme="majorHAnsi" w:hAnsiTheme="majorHAnsi" w:cstheme="majorHAnsi"/>
          <w:iCs/>
          <w:highlight w:val="green"/>
          <w:u w:val="single"/>
          <w:bdr w:val="single" w:sz="8" w:space="0" w:color="auto"/>
        </w:rPr>
        <w:t>preempt</w:t>
      </w:r>
      <w:r w:rsidRPr="00EA3521">
        <w:rPr>
          <w:rFonts w:asciiTheme="majorHAnsi" w:hAnsiTheme="majorHAnsi" w:cstheme="majorHAnsi"/>
          <w:highlight w:val="green"/>
          <w:u w:val="single"/>
        </w:rPr>
        <w:t xml:space="preserve"> any</w:t>
      </w:r>
      <w:r w:rsidRPr="001C34F2">
        <w:rPr>
          <w:rFonts w:asciiTheme="majorHAnsi" w:hAnsiTheme="majorHAnsi" w:cstheme="majorHAnsi"/>
          <w:u w:val="single"/>
        </w:rPr>
        <w:t xml:space="preserve"> revolutionary </w:t>
      </w:r>
      <w:r w:rsidRPr="00EA3521">
        <w:rPr>
          <w:rFonts w:asciiTheme="majorHAnsi" w:hAnsiTheme="majorHAnsi" w:cstheme="majorHAnsi"/>
          <w:highlight w:val="green"/>
          <w:u w:val="single"/>
        </w:rPr>
        <w:t>crusade with</w:t>
      </w:r>
      <w:r w:rsidRPr="001C34F2">
        <w:rPr>
          <w:rFonts w:asciiTheme="majorHAnsi" w:hAnsiTheme="majorHAnsi" w:cstheme="majorHAnsi"/>
          <w:u w:val="single"/>
        </w:rPr>
        <w:t xml:space="preserve"> a </w:t>
      </w:r>
      <w:r w:rsidRPr="001C34F2">
        <w:rPr>
          <w:rFonts w:asciiTheme="majorHAnsi" w:hAnsiTheme="majorHAnsi" w:cstheme="majorHAnsi"/>
          <w:iCs/>
          <w:u w:val="single"/>
          <w:bdr w:val="single" w:sz="8" w:space="0" w:color="auto"/>
        </w:rPr>
        <w:t xml:space="preserve">cocktail of </w:t>
      </w:r>
      <w:r w:rsidRPr="00EA3521">
        <w:rPr>
          <w:rFonts w:asciiTheme="majorHAnsi" w:hAnsiTheme="majorHAnsi" w:cstheme="majorHAnsi"/>
          <w:iCs/>
          <w:highlight w:val="green"/>
          <w:u w:val="single"/>
          <w:bdr w:val="single" w:sz="8" w:space="0" w:color="auto"/>
        </w:rPr>
        <w:t>concession and</w:t>
      </w:r>
      <w:r w:rsidRPr="001C34F2">
        <w:rPr>
          <w:rFonts w:asciiTheme="majorHAnsi" w:hAnsiTheme="majorHAnsi" w:cstheme="majorHAnsi"/>
          <w:iCs/>
          <w:u w:val="single"/>
          <w:bdr w:val="single" w:sz="8" w:space="0" w:color="auto"/>
        </w:rPr>
        <w:t xml:space="preserve"> </w:t>
      </w:r>
      <w:r w:rsidRPr="00EA3521">
        <w:rPr>
          <w:rFonts w:asciiTheme="majorHAnsi" w:hAnsiTheme="majorHAnsi" w:cstheme="majorHAnsi"/>
          <w:iCs/>
          <w:highlight w:val="green"/>
          <w:u w:val="single"/>
          <w:bdr w:val="single" w:sz="8" w:space="0" w:color="auto"/>
        </w:rPr>
        <w:t>repression</w:t>
      </w:r>
      <w:r w:rsidRPr="001C34F2">
        <w:rPr>
          <w:rFonts w:asciiTheme="majorHAnsi" w:hAnsiTheme="majorHAnsi" w:cstheme="majorHAnsi"/>
          <w:sz w:val="14"/>
        </w:rPr>
        <w:t xml:space="preserve">. And while it will certainly contest reforms, </w:t>
      </w:r>
      <w:r w:rsidRPr="001C34F2">
        <w:rPr>
          <w:rFonts w:asciiTheme="majorHAnsi" w:hAnsiTheme="majorHAnsi" w:cstheme="majorHAnsi"/>
          <w:u w:val="single"/>
        </w:rPr>
        <w:t xml:space="preserve">it will devote </w:t>
      </w:r>
      <w:r w:rsidRPr="001C34F2">
        <w:rPr>
          <w:rFonts w:asciiTheme="majorHAnsi" w:hAnsiTheme="majorHAnsi" w:cstheme="majorHAnsi"/>
          <w:iCs/>
          <w:u w:val="single"/>
          <w:bdr w:val="single" w:sz="8" w:space="0" w:color="auto"/>
        </w:rPr>
        <w:t>all of its resources</w:t>
      </w:r>
      <w:r w:rsidRPr="001C34F2">
        <w:rPr>
          <w:rFonts w:asciiTheme="majorHAnsi" w:hAnsiTheme="majorHAnsi" w:cstheme="majorHAnsi"/>
          <w:u w:val="single"/>
        </w:rPr>
        <w:t xml:space="preserve"> to break the revolution</w:t>
      </w:r>
      <w:r w:rsidRPr="001C34F2">
        <w:rPr>
          <w:rFonts w:asciiTheme="majorHAnsi" w:hAnsiTheme="majorHAnsi" w:cstheme="majorHAnsi"/>
          <w:sz w:val="14"/>
        </w:rPr>
        <w:t>. Nonetheless, this means that revolutionaries can play a crucial role, even if it is not to foment revolution. Militancy is a powerful strategy to foment reform (for an argument about the history of social democracy along these lines, see Piketty, 2014).</w:t>
      </w:r>
      <w:r>
        <w:rPr>
          <w:rFonts w:asciiTheme="majorHAnsi" w:hAnsiTheme="majorHAnsi" w:cstheme="majorHAnsi"/>
          <w:sz w:val="14"/>
        </w:rPr>
        <w:t xml:space="preserve"> </w:t>
      </w:r>
      <w:r w:rsidRPr="001C34F2">
        <w:rPr>
          <w:rFonts w:asciiTheme="majorHAnsi" w:hAnsiTheme="majorHAnsi" w:cstheme="majorHAnsi"/>
          <w:sz w:val="14"/>
        </w:rPr>
        <w:t>Thus far, the main reason revolution is off the table is because no one wants it—not workers, nor employers, nor the state.</w:t>
      </w:r>
      <w:r>
        <w:rPr>
          <w:rFonts w:asciiTheme="majorHAnsi" w:hAnsiTheme="majorHAnsi" w:cstheme="majorHAnsi"/>
          <w:sz w:val="14"/>
        </w:rPr>
        <w:t xml:space="preserve"> </w:t>
      </w:r>
      <w:r w:rsidRPr="001C34F2">
        <w:rPr>
          <w:rFonts w:asciiTheme="majorHAnsi" w:hAnsiTheme="majorHAnsi" w:cstheme="majorHAnsi"/>
          <w:sz w:val="14"/>
        </w:rPr>
        <w:t xml:space="preserve">The third point above asks us to imagine the </w:t>
      </w:r>
      <w:r w:rsidRPr="001C34F2">
        <w:rPr>
          <w:rFonts w:asciiTheme="majorHAnsi" w:hAnsiTheme="majorHAnsi" w:cstheme="majorHAnsi"/>
          <w:sz w:val="14"/>
        </w:rPr>
        <w:lastRenderedPageBreak/>
        <w:t xml:space="preserve">prospects for revolutionary success even if we ignore the wrinkle that workers have neither an interest nor capacity to make it. But let us pretend they did: </w:t>
      </w:r>
      <w:r w:rsidRPr="001C34F2">
        <w:rPr>
          <w:rFonts w:asciiTheme="majorHAnsi" w:hAnsiTheme="majorHAnsi" w:cstheme="majorHAnsi"/>
          <w:iCs/>
          <w:u w:val="single"/>
          <w:bdr w:val="single" w:sz="8" w:space="0" w:color="auto"/>
        </w:rPr>
        <w:t>Why</w:t>
      </w:r>
      <w:r w:rsidRPr="001C34F2">
        <w:rPr>
          <w:rFonts w:asciiTheme="majorHAnsi" w:hAnsiTheme="majorHAnsi" w:cstheme="majorHAnsi"/>
          <w:sz w:val="14"/>
        </w:rPr>
        <w:t xml:space="preserve"> then would </w:t>
      </w:r>
      <w:r w:rsidRPr="001C34F2">
        <w:rPr>
          <w:rFonts w:asciiTheme="majorHAnsi" w:hAnsiTheme="majorHAnsi" w:cstheme="majorHAnsi"/>
          <w:u w:val="single"/>
        </w:rPr>
        <w:t xml:space="preserve">we imagine that total social breakdown would prompt a </w:t>
      </w:r>
      <w:r w:rsidRPr="001C34F2">
        <w:rPr>
          <w:rFonts w:asciiTheme="majorHAnsi" w:hAnsiTheme="majorHAnsi" w:cstheme="majorHAnsi"/>
          <w:iCs/>
          <w:u w:val="single"/>
          <w:bdr w:val="single" w:sz="8" w:space="0" w:color="auto"/>
        </w:rPr>
        <w:t xml:space="preserve">deepening of </w:t>
      </w:r>
      <w:r w:rsidRPr="00EA3521">
        <w:rPr>
          <w:rFonts w:asciiTheme="majorHAnsi" w:hAnsiTheme="majorHAnsi" w:cstheme="majorHAnsi"/>
          <w:iCs/>
          <w:highlight w:val="green"/>
          <w:u w:val="single"/>
          <w:bdr w:val="single" w:sz="8" w:space="0" w:color="auto"/>
        </w:rPr>
        <w:t>democracy</w:t>
      </w:r>
      <w:r w:rsidRPr="001C34F2">
        <w:rPr>
          <w:rFonts w:asciiTheme="majorHAnsi" w:hAnsiTheme="majorHAnsi" w:cstheme="majorHAnsi"/>
          <w:u w:val="single"/>
        </w:rPr>
        <w:t xml:space="preserve"> rather than </w:t>
      </w:r>
      <w:r w:rsidRPr="001C34F2">
        <w:rPr>
          <w:rFonts w:asciiTheme="majorHAnsi" w:hAnsiTheme="majorHAnsi" w:cstheme="majorHAnsi"/>
          <w:iCs/>
          <w:u w:val="single"/>
          <w:bdr w:val="single" w:sz="8" w:space="0" w:color="auto"/>
        </w:rPr>
        <w:t>authoritarian entrenchment</w:t>
      </w:r>
      <w:r w:rsidRPr="001C34F2">
        <w:rPr>
          <w:rFonts w:asciiTheme="majorHAnsi" w:hAnsiTheme="majorHAnsi" w:cstheme="majorHAnsi"/>
          <w:u w:val="single"/>
        </w:rPr>
        <w:t xml:space="preserve">? This happy outcome </w:t>
      </w:r>
      <w:r w:rsidRPr="00EA3521">
        <w:rPr>
          <w:rFonts w:asciiTheme="majorHAnsi" w:hAnsiTheme="majorHAnsi" w:cstheme="majorHAnsi"/>
          <w:highlight w:val="green"/>
          <w:u w:val="single"/>
        </w:rPr>
        <w:t xml:space="preserve">has </w:t>
      </w:r>
      <w:r w:rsidRPr="00EA3521">
        <w:rPr>
          <w:rFonts w:asciiTheme="majorHAnsi" w:hAnsiTheme="majorHAnsi" w:cstheme="majorHAnsi"/>
          <w:iCs/>
          <w:highlight w:val="green"/>
          <w:u w:val="single"/>
          <w:bdr w:val="single" w:sz="8" w:space="0" w:color="auto"/>
        </w:rPr>
        <w:t>never</w:t>
      </w:r>
      <w:r w:rsidRPr="001C34F2">
        <w:rPr>
          <w:rFonts w:asciiTheme="majorHAnsi" w:hAnsiTheme="majorHAnsi" w:cstheme="majorHAnsi"/>
          <w:iCs/>
          <w:u w:val="single"/>
          <w:bdr w:val="single" w:sz="8" w:space="0" w:color="auto"/>
        </w:rPr>
        <w:t xml:space="preserve"> before </w:t>
      </w:r>
      <w:r w:rsidRPr="00E158BD">
        <w:rPr>
          <w:rFonts w:asciiTheme="majorHAnsi" w:hAnsiTheme="majorHAnsi" w:cstheme="majorHAnsi"/>
          <w:iCs/>
          <w:highlight w:val="green"/>
          <w:u w:val="single"/>
          <w:bdr w:val="single" w:sz="8" w:space="0" w:color="auto"/>
        </w:rPr>
        <w:t>emerged</w:t>
      </w:r>
      <w:r w:rsidRPr="00E158BD">
        <w:rPr>
          <w:rFonts w:asciiTheme="majorHAnsi" w:hAnsiTheme="majorHAnsi" w:cstheme="majorHAnsi"/>
          <w:highlight w:val="green"/>
          <w:u w:val="single"/>
        </w:rPr>
        <w:t xml:space="preserve"> in </w:t>
      </w:r>
      <w:r w:rsidRPr="00EA3521">
        <w:rPr>
          <w:rFonts w:asciiTheme="majorHAnsi" w:hAnsiTheme="majorHAnsi" w:cstheme="majorHAnsi"/>
          <w:u w:val="single"/>
        </w:rPr>
        <w:t xml:space="preserve">the wake of </w:t>
      </w:r>
      <w:r w:rsidRPr="00EA3521">
        <w:rPr>
          <w:rFonts w:asciiTheme="majorHAnsi" w:hAnsiTheme="majorHAnsi" w:cstheme="majorHAnsi"/>
          <w:iCs/>
          <w:highlight w:val="green"/>
          <w:u w:val="single"/>
          <w:bdr w:val="single" w:sz="8" w:space="0" w:color="auto"/>
        </w:rPr>
        <w:t>social collapse</w:t>
      </w:r>
      <w:r w:rsidRPr="001C34F2">
        <w:rPr>
          <w:rFonts w:asciiTheme="majorHAnsi" w:hAnsiTheme="majorHAnsi" w:cstheme="majorHAnsi"/>
          <w:u w:val="single"/>
        </w:rPr>
        <w:t>, and there is little reason</w:t>
      </w:r>
      <w:r w:rsidRPr="001C34F2">
        <w:rPr>
          <w:rFonts w:asciiTheme="majorHAnsi" w:hAnsiTheme="majorHAnsi" w:cstheme="majorHAnsi"/>
          <w:sz w:val="14"/>
        </w:rPr>
        <w:t xml:space="preserve"> why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final showdown</w:t>
      </w:r>
      <w:r w:rsidRPr="001C34F2">
        <w:rPr>
          <w:rFonts w:asciiTheme="majorHAnsi" w:hAnsiTheme="majorHAnsi" w:cstheme="majorHAnsi"/>
          <w:u w:val="single"/>
        </w:rPr>
        <w:t xml:space="preserve"> with the </w:t>
      </w:r>
      <w:r w:rsidRPr="001C34F2">
        <w:rPr>
          <w:rFonts w:asciiTheme="majorHAnsi" w:hAnsiTheme="majorHAnsi" w:cstheme="majorHAnsi"/>
          <w:iCs/>
          <w:u w:val="single"/>
          <w:bdr w:val="single" w:sz="8" w:space="0" w:color="auto"/>
        </w:rPr>
        <w:t>American military</w:t>
      </w:r>
      <w:r w:rsidRPr="001C34F2">
        <w:rPr>
          <w:rFonts w:asciiTheme="majorHAnsi" w:hAnsiTheme="majorHAnsi" w:cstheme="majorHAnsi"/>
          <w:u w:val="single"/>
        </w:rPr>
        <w:t xml:space="preserve"> ought to produce fertile ground for deepening democracy</w:t>
      </w:r>
      <w:r w:rsidRPr="001C34F2">
        <w:rPr>
          <w:rFonts w:asciiTheme="majorHAnsi" w:hAnsiTheme="majorHAnsi" w:cstheme="majorHAnsi"/>
          <w:sz w:val="14"/>
        </w:rPr>
        <w:t xml:space="preserve"> in all spheres of life. In fact, evidence from the General Social Survey suggests that in response to recession and economic downturn people tend to become less altruistic and less concerned with questions of fairness.28 After situations of economic crisis, voters tend to shift to the right (Lindvall, 2014). The old union song cries out that “we can bring to birth a new world from the ashes of the old,” but life is not birthed on ash. None of the historical case studies track this narrative, and indeed everything we know about human psychology suggests that social devastation makes people more, not less, prone to demagoguery. This means that </w:t>
      </w:r>
      <w:r w:rsidRPr="00E158BD">
        <w:rPr>
          <w:rFonts w:asciiTheme="majorHAnsi" w:hAnsiTheme="majorHAnsi" w:cstheme="majorHAnsi"/>
          <w:iCs/>
          <w:u w:val="single"/>
          <w:bdr w:val="single" w:sz="8" w:space="0" w:color="auto"/>
        </w:rPr>
        <w:t>even if</w:t>
      </w:r>
      <w:r w:rsidRPr="00E158BD">
        <w:rPr>
          <w:rFonts w:asciiTheme="majorHAnsi" w:hAnsiTheme="majorHAnsi" w:cstheme="majorHAnsi"/>
          <w:u w:val="single"/>
        </w:rPr>
        <w:t xml:space="preserve"> a revolution were </w:t>
      </w:r>
      <w:r w:rsidRPr="00E158BD">
        <w:rPr>
          <w:rFonts w:asciiTheme="majorHAnsi" w:hAnsiTheme="majorHAnsi" w:cstheme="majorHAnsi"/>
          <w:iCs/>
          <w:u w:val="single"/>
          <w:bdr w:val="single" w:sz="8" w:space="0" w:color="auto"/>
        </w:rPr>
        <w:t>achievable</w:t>
      </w:r>
      <w:r w:rsidRPr="00E158BD">
        <w:rPr>
          <w:rFonts w:asciiTheme="majorHAnsi" w:hAnsiTheme="majorHAnsi" w:cstheme="majorHAnsi"/>
          <w:u w:val="single"/>
        </w:rPr>
        <w:t xml:space="preserve">, it is probably </w:t>
      </w:r>
      <w:r w:rsidRPr="00E158BD">
        <w:rPr>
          <w:rFonts w:asciiTheme="majorHAnsi" w:hAnsiTheme="majorHAnsi" w:cstheme="majorHAnsi"/>
          <w:iCs/>
          <w:u w:val="single"/>
          <w:bdr w:val="single" w:sz="8" w:space="0" w:color="auto"/>
        </w:rPr>
        <w:t>undesirable</w:t>
      </w:r>
      <w:r w:rsidRPr="00E158BD">
        <w:rPr>
          <w:rFonts w:asciiTheme="majorHAnsi" w:hAnsiTheme="majorHAnsi" w:cstheme="majorHAnsi"/>
          <w:sz w:val="14"/>
        </w:rPr>
        <w:t>. The argument I have thus far laid out against revolution contends only that it is off the table in middle-class democracies. I have in mind social dynamics within</w:t>
      </w:r>
      <w:r w:rsidRPr="001C34F2">
        <w:rPr>
          <w:rFonts w:asciiTheme="majorHAnsi" w:hAnsiTheme="majorHAnsi" w:cstheme="majorHAnsi"/>
          <w:sz w:val="14"/>
        </w:rPr>
        <w:t xml:space="preserve"> developed capitalist democracies, countries “like the US,” but the premise no longer holds true if we imagine a society that has already suffered some sort of catastrophic societal disintegration—at that point all bets are off. We are of course now talking about a world we are not living in, but it is worth considering the thought experiment nonetheless.</w:t>
      </w:r>
      <w:r>
        <w:rPr>
          <w:rFonts w:asciiTheme="majorHAnsi" w:hAnsiTheme="majorHAnsi" w:cstheme="majorHAnsi"/>
          <w:sz w:val="14"/>
        </w:rPr>
        <w:t xml:space="preserve"> </w:t>
      </w:r>
      <w:r w:rsidRPr="001C34F2">
        <w:rPr>
          <w:rFonts w:asciiTheme="majorHAnsi" w:hAnsiTheme="majorHAnsi" w:cstheme="majorHAnsi"/>
          <w:sz w:val="14"/>
        </w:rPr>
        <w:t xml:space="preserve">It is possible that America, after some world-historic environmental or economic collapse, begins to look something more like Russian feudalism than contemporary developed capitalism. Revolution then might again be on the table, but the context of desperation and scarcity in this scenario gives little reason to expect it would incubate an egalitarian democratic society. </w:t>
      </w:r>
      <w:r w:rsidRPr="001C34F2">
        <w:rPr>
          <w:rFonts w:asciiTheme="majorHAnsi" w:hAnsiTheme="majorHAnsi" w:cstheme="majorHAnsi"/>
          <w:u w:val="single"/>
        </w:rPr>
        <w:t xml:space="preserve">The </w:t>
      </w:r>
      <w:r w:rsidRPr="001C34F2">
        <w:rPr>
          <w:rFonts w:asciiTheme="majorHAnsi" w:hAnsiTheme="majorHAnsi" w:cstheme="majorHAnsi"/>
          <w:iCs/>
          <w:u w:val="single"/>
          <w:bdr w:val="single" w:sz="8" w:space="0" w:color="auto"/>
        </w:rPr>
        <w:t>historical evidence is unambiguous</w:t>
      </w:r>
      <w:r w:rsidRPr="001C34F2">
        <w:rPr>
          <w:rFonts w:asciiTheme="majorHAnsi" w:hAnsiTheme="majorHAnsi" w:cstheme="majorHAnsi"/>
          <w:u w:val="single"/>
        </w:rPr>
        <w:t>: None of the communist revolutions of the 20th century ushered in deeply democratic egalitarian social structures</w:t>
      </w:r>
      <w:r w:rsidRPr="001C34F2">
        <w:rPr>
          <w:rFonts w:asciiTheme="majorHAnsi" w:hAnsiTheme="majorHAnsi" w:cstheme="majorHAnsi"/>
          <w:sz w:val="14"/>
        </w:rPr>
        <w:t xml:space="preserve">. Not only are </w:t>
      </w:r>
      <w:r w:rsidRPr="001C34F2">
        <w:rPr>
          <w:rFonts w:asciiTheme="majorHAnsi" w:hAnsiTheme="majorHAnsi" w:cstheme="majorHAnsi"/>
          <w:u w:val="single"/>
        </w:rPr>
        <w:t xml:space="preserve">there </w:t>
      </w:r>
      <w:r w:rsidRPr="001C34F2">
        <w:rPr>
          <w:rFonts w:asciiTheme="majorHAnsi" w:hAnsiTheme="majorHAnsi" w:cstheme="majorHAnsi"/>
          <w:iCs/>
          <w:u w:val="single"/>
          <w:bdr w:val="single" w:sz="8" w:space="0" w:color="auto"/>
        </w:rPr>
        <w:t>no examples</w:t>
      </w:r>
      <w:r w:rsidRPr="001C34F2">
        <w:rPr>
          <w:rFonts w:asciiTheme="majorHAnsi" w:hAnsiTheme="majorHAnsi" w:cstheme="majorHAnsi"/>
          <w:sz w:val="14"/>
        </w:rPr>
        <w:t xml:space="preserve">, but </w:t>
      </w:r>
      <w:r w:rsidRPr="001C34F2">
        <w:rPr>
          <w:rFonts w:asciiTheme="majorHAnsi" w:hAnsiTheme="majorHAnsi" w:cstheme="majorHAnsi"/>
          <w:u w:val="single"/>
        </w:rPr>
        <w:t>there are</w:t>
      </w:r>
      <w:r w:rsidRPr="001C34F2">
        <w:rPr>
          <w:rFonts w:asciiTheme="majorHAnsi" w:hAnsiTheme="majorHAnsi" w:cstheme="majorHAnsi"/>
          <w:sz w:val="14"/>
        </w:rPr>
        <w:t xml:space="preserve"> also </w:t>
      </w:r>
      <w:r w:rsidRPr="001C34F2">
        <w:rPr>
          <w:rFonts w:asciiTheme="majorHAnsi" w:hAnsiTheme="majorHAnsi" w:cstheme="majorHAnsi"/>
          <w:iCs/>
          <w:u w:val="single"/>
          <w:bdr w:val="single" w:sz="8" w:space="0" w:color="auto"/>
        </w:rPr>
        <w:t>no clear mechanisms</w:t>
      </w:r>
      <w:r w:rsidRPr="001C34F2">
        <w:rPr>
          <w:rFonts w:asciiTheme="majorHAnsi" w:hAnsiTheme="majorHAnsi" w:cstheme="majorHAnsi"/>
          <w:u w:val="single"/>
        </w:rPr>
        <w:t xml:space="preserve"> on offer</w:t>
      </w:r>
      <w:r w:rsidRPr="001C34F2">
        <w:rPr>
          <w:rFonts w:asciiTheme="majorHAnsi" w:hAnsiTheme="majorHAnsi" w:cstheme="majorHAnsi"/>
          <w:sz w:val="14"/>
        </w:rPr>
        <w:t>.</w:t>
      </w:r>
      <w:r>
        <w:rPr>
          <w:rFonts w:asciiTheme="majorHAnsi" w:hAnsiTheme="majorHAnsi" w:cstheme="majorHAnsi"/>
          <w:sz w:val="14"/>
        </w:rPr>
        <w:t xml:space="preserve"> </w:t>
      </w:r>
      <w:r w:rsidRPr="001C34F2">
        <w:rPr>
          <w:rFonts w:asciiTheme="majorHAnsi" w:hAnsiTheme="majorHAnsi" w:cstheme="majorHAnsi"/>
          <w:sz w:val="14"/>
        </w:rPr>
        <w:t xml:space="preserve">The fact that this scenario generates an interest in bringing about an egalitarian society by means of revolution does not mean there will be a capacity to do so. The </w:t>
      </w:r>
      <w:r w:rsidRPr="00EA3521">
        <w:rPr>
          <w:rFonts w:asciiTheme="majorHAnsi" w:hAnsiTheme="majorHAnsi" w:cstheme="majorHAnsi"/>
          <w:sz w:val="14"/>
        </w:rPr>
        <w:t>theory is little more than “where there is a will there is a way.” But, as Elster (1980: 124) argues, the general interests of society do not secrete the conditions for their fulfillment. Interests and capacities need not overlap.</w:t>
      </w:r>
      <w:r>
        <w:rPr>
          <w:rFonts w:asciiTheme="majorHAnsi" w:hAnsiTheme="majorHAnsi" w:cstheme="majorHAnsi"/>
          <w:sz w:val="14"/>
        </w:rPr>
        <w:t xml:space="preserve"> </w:t>
      </w:r>
      <w:r w:rsidRPr="00EA3521">
        <w:rPr>
          <w:rFonts w:asciiTheme="majorHAnsi" w:hAnsiTheme="majorHAnsi" w:cstheme="majorHAnsi"/>
          <w:sz w:val="14"/>
        </w:rPr>
        <w:t xml:space="preserve">There is a final reason to be skeptical of non-evolutionary strategies: The highly dubious premise that the system we erect the morning after will actually work. </w:t>
      </w:r>
      <w:r w:rsidRPr="00EA3521">
        <w:rPr>
          <w:rFonts w:asciiTheme="majorHAnsi" w:hAnsiTheme="majorHAnsi" w:cstheme="majorHAnsi"/>
          <w:u w:val="single"/>
        </w:rPr>
        <w:t>A socialist economy</w:t>
      </w:r>
      <w:r w:rsidRPr="00EA3521">
        <w:rPr>
          <w:rFonts w:asciiTheme="majorHAnsi" w:hAnsiTheme="majorHAnsi" w:cstheme="majorHAnsi"/>
          <w:sz w:val="14"/>
        </w:rPr>
        <w:t xml:space="preserve">, if plopped down tomorrow, </w:t>
      </w:r>
      <w:r w:rsidRPr="00EA3521">
        <w:rPr>
          <w:rFonts w:asciiTheme="majorHAnsi" w:hAnsiTheme="majorHAnsi" w:cstheme="majorHAnsi"/>
          <w:u w:val="single"/>
        </w:rPr>
        <w:t xml:space="preserve">would be </w:t>
      </w:r>
      <w:r w:rsidRPr="00EA3521">
        <w:rPr>
          <w:rFonts w:asciiTheme="majorHAnsi" w:hAnsiTheme="majorHAnsi" w:cstheme="majorHAnsi"/>
          <w:iCs/>
          <w:u w:val="single"/>
          <w:bdr w:val="single" w:sz="8" w:space="0" w:color="auto"/>
        </w:rPr>
        <w:t>so rife</w:t>
      </w:r>
      <w:r w:rsidRPr="00EA3521">
        <w:rPr>
          <w:rFonts w:asciiTheme="majorHAnsi" w:hAnsiTheme="majorHAnsi" w:cstheme="majorHAnsi"/>
          <w:u w:val="single"/>
        </w:rPr>
        <w:t xml:space="preserve"> with </w:t>
      </w:r>
      <w:r w:rsidRPr="00EA3521">
        <w:rPr>
          <w:rFonts w:asciiTheme="majorHAnsi" w:hAnsiTheme="majorHAnsi" w:cstheme="majorHAnsi"/>
          <w:iCs/>
          <w:u w:val="single"/>
          <w:bdr w:val="single" w:sz="8" w:space="0" w:color="auto"/>
        </w:rPr>
        <w:t>unintended consequences</w:t>
      </w:r>
      <w:r w:rsidRPr="001C34F2">
        <w:rPr>
          <w:rFonts w:asciiTheme="majorHAnsi" w:hAnsiTheme="majorHAnsi" w:cstheme="majorHAnsi"/>
          <w:sz w:val="14"/>
        </w:rPr>
        <w:t xml:space="preserve"> and pathologies </w:t>
      </w:r>
      <w:r w:rsidRPr="001C34F2">
        <w:rPr>
          <w:rFonts w:asciiTheme="majorHAnsi" w:hAnsiTheme="majorHAnsi" w:cstheme="majorHAnsi"/>
          <w:u w:val="single"/>
        </w:rPr>
        <w:t xml:space="preserve">that it is </w:t>
      </w:r>
      <w:r w:rsidRPr="00EA3521">
        <w:rPr>
          <w:rFonts w:asciiTheme="majorHAnsi" w:hAnsiTheme="majorHAnsi" w:cstheme="majorHAnsi"/>
          <w:highlight w:val="green"/>
          <w:u w:val="single"/>
        </w:rPr>
        <w:t>easy to imagine</w:t>
      </w:r>
      <w:r w:rsidRPr="001C34F2">
        <w:rPr>
          <w:rFonts w:asciiTheme="majorHAnsi" w:hAnsiTheme="majorHAnsi" w:cstheme="majorHAnsi"/>
          <w:u w:val="single"/>
        </w:rPr>
        <w:t xml:space="preserve"> a </w:t>
      </w:r>
      <w:r w:rsidRPr="00EA3521">
        <w:rPr>
          <w:rFonts w:asciiTheme="majorHAnsi" w:hAnsiTheme="majorHAnsi" w:cstheme="majorHAnsi"/>
          <w:highlight w:val="green"/>
          <w:u w:val="single"/>
        </w:rPr>
        <w:t xml:space="preserve">democracy </w:t>
      </w:r>
      <w:r w:rsidRPr="00EA3521">
        <w:rPr>
          <w:rFonts w:asciiTheme="majorHAnsi" w:hAnsiTheme="majorHAnsi" w:cstheme="majorHAnsi"/>
          <w:iCs/>
          <w:sz w:val="24"/>
          <w:highlight w:val="green"/>
          <w:u w:val="single"/>
          <w:bdr w:val="single" w:sz="8" w:space="0" w:color="auto"/>
        </w:rPr>
        <w:t>voting</w:t>
      </w:r>
      <w:r w:rsidRPr="001C34F2">
        <w:rPr>
          <w:rFonts w:asciiTheme="majorHAnsi" w:hAnsiTheme="majorHAnsi" w:cstheme="majorHAnsi"/>
          <w:iCs/>
          <w:sz w:val="24"/>
          <w:u w:val="single"/>
          <w:bdr w:val="single" w:sz="8" w:space="0" w:color="auto"/>
        </w:rPr>
        <w:t xml:space="preserve"> its way </w:t>
      </w:r>
      <w:r w:rsidRPr="00EA3521">
        <w:rPr>
          <w:rFonts w:asciiTheme="majorHAnsi" w:hAnsiTheme="majorHAnsi" w:cstheme="majorHAnsi"/>
          <w:iCs/>
          <w:sz w:val="24"/>
          <w:highlight w:val="green"/>
          <w:u w:val="single"/>
          <w:bdr w:val="single" w:sz="8" w:space="0" w:color="auto"/>
        </w:rPr>
        <w:t>back</w:t>
      </w:r>
      <w:r w:rsidRPr="001C34F2">
        <w:rPr>
          <w:rFonts w:asciiTheme="majorHAnsi" w:hAnsiTheme="majorHAnsi" w:cstheme="majorHAnsi"/>
          <w:iCs/>
          <w:sz w:val="24"/>
          <w:u w:val="single"/>
          <w:bdr w:val="single" w:sz="8" w:space="0" w:color="auto"/>
        </w:rPr>
        <w:t xml:space="preserve"> in</w:t>
      </w:r>
      <w:r w:rsidRPr="00EA3521">
        <w:rPr>
          <w:rFonts w:asciiTheme="majorHAnsi" w:hAnsiTheme="majorHAnsi" w:cstheme="majorHAnsi"/>
          <w:iCs/>
          <w:sz w:val="24"/>
          <w:highlight w:val="green"/>
          <w:u w:val="single"/>
          <w:bdr w:val="single" w:sz="8" w:space="0" w:color="auto"/>
        </w:rPr>
        <w:t>to capitalism</w:t>
      </w:r>
      <w:r w:rsidRPr="001C34F2">
        <w:rPr>
          <w:rFonts w:asciiTheme="majorHAnsi" w:hAnsiTheme="majorHAnsi" w:cstheme="majorHAnsi"/>
          <w:sz w:val="14"/>
        </w:rPr>
        <w:t xml:space="preserve">. This is true even if we believe (mistakenly, in my view) that the socialist calculation debate is solvable in the age of big data (Morozov, 2019). Interlocutors in the calculation debate have had very little to say about the politics of transition. Indeed, </w:t>
      </w:r>
      <w:r w:rsidRPr="001C34F2">
        <w:rPr>
          <w:rFonts w:asciiTheme="majorHAnsi" w:hAnsiTheme="majorHAnsi" w:cstheme="majorHAnsi"/>
          <w:u w:val="single"/>
        </w:rPr>
        <w:t>it is hard to imagine success</w:t>
      </w:r>
      <w:r w:rsidRPr="001C34F2">
        <w:rPr>
          <w:rFonts w:asciiTheme="majorHAnsi" w:hAnsiTheme="majorHAnsi" w:cstheme="majorHAnsi"/>
          <w:sz w:val="14"/>
        </w:rPr>
        <w:t xml:space="preserve"> of any kind </w:t>
      </w:r>
      <w:r w:rsidRPr="001C34F2">
        <w:rPr>
          <w:rFonts w:asciiTheme="majorHAnsi" w:hAnsiTheme="majorHAnsi" w:cstheme="majorHAnsi"/>
          <w:u w:val="single"/>
        </w:rPr>
        <w:t xml:space="preserve">without a </w:t>
      </w:r>
      <w:r w:rsidRPr="001C34F2">
        <w:rPr>
          <w:rFonts w:asciiTheme="majorHAnsi" w:hAnsiTheme="majorHAnsi" w:cstheme="majorHAnsi"/>
          <w:iCs/>
          <w:u w:val="single"/>
          <w:bdr w:val="single" w:sz="8" w:space="0" w:color="auto"/>
        </w:rPr>
        <w:t xml:space="preserve">slow and incremental </w:t>
      </w:r>
      <w:r w:rsidRPr="00EA3521">
        <w:rPr>
          <w:rFonts w:asciiTheme="majorHAnsi" w:hAnsiTheme="majorHAnsi" w:cstheme="majorHAnsi"/>
          <w:iCs/>
          <w:u w:val="single"/>
          <w:bdr w:val="single" w:sz="8" w:space="0" w:color="auto"/>
        </w:rPr>
        <w:t>transformation</w:t>
      </w:r>
      <w:r w:rsidRPr="00EA3521">
        <w:rPr>
          <w:rFonts w:asciiTheme="majorHAnsi" w:hAnsiTheme="majorHAnsi" w:cstheme="majorHAnsi"/>
          <w:u w:val="single"/>
        </w:rPr>
        <w:t>, experimenting with bits and pieces along the way</w:t>
      </w:r>
      <w:r w:rsidRPr="00EA3521">
        <w:rPr>
          <w:rFonts w:asciiTheme="majorHAnsi" w:hAnsiTheme="majorHAnsi" w:cstheme="majorHAnsi"/>
          <w:sz w:val="14"/>
        </w:rPr>
        <w:t xml:space="preserve">—as we have been doing for the past century. </w:t>
      </w:r>
      <w:r w:rsidRPr="00EA3521">
        <w:rPr>
          <w:rFonts w:asciiTheme="majorHAnsi" w:hAnsiTheme="majorHAnsi" w:cstheme="majorHAnsi"/>
          <w:u w:val="single"/>
        </w:rPr>
        <w:t xml:space="preserve">An experimental approach is likely the </w:t>
      </w:r>
      <w:r w:rsidRPr="00EA3521">
        <w:rPr>
          <w:rFonts w:asciiTheme="majorHAnsi" w:hAnsiTheme="majorHAnsi" w:cstheme="majorHAnsi"/>
          <w:iCs/>
          <w:u w:val="single"/>
          <w:bdr w:val="single" w:sz="8" w:space="0" w:color="auto"/>
        </w:rPr>
        <w:t>only way</w:t>
      </w:r>
      <w:r w:rsidRPr="00EA3521">
        <w:rPr>
          <w:rFonts w:asciiTheme="majorHAnsi" w:hAnsiTheme="majorHAnsi" w:cstheme="majorHAnsi"/>
          <w:u w:val="single"/>
        </w:rPr>
        <w:t xml:space="preserve"> to avoid </w:t>
      </w:r>
      <w:r w:rsidRPr="00EA3521">
        <w:rPr>
          <w:rFonts w:asciiTheme="majorHAnsi" w:hAnsiTheme="majorHAnsi" w:cstheme="majorHAnsi"/>
          <w:iCs/>
          <w:u w:val="single"/>
          <w:bdr w:val="single" w:sz="8" w:space="0" w:color="auto"/>
        </w:rPr>
        <w:t>devastating blunders</w:t>
      </w:r>
      <w:r w:rsidRPr="00EA3521">
        <w:rPr>
          <w:rFonts w:asciiTheme="majorHAnsi" w:hAnsiTheme="majorHAnsi" w:cstheme="majorHAnsi"/>
          <w:u w:val="single"/>
        </w:rPr>
        <w:t xml:space="preserve"> that </w:t>
      </w:r>
      <w:r w:rsidRPr="00EA3521">
        <w:rPr>
          <w:rFonts w:asciiTheme="majorHAnsi" w:hAnsiTheme="majorHAnsi" w:cstheme="majorHAnsi"/>
          <w:iCs/>
          <w:u w:val="single"/>
          <w:bdr w:val="single" w:sz="8" w:space="0" w:color="auto"/>
        </w:rPr>
        <w:t>undermine the whole project</w:t>
      </w:r>
      <w:r w:rsidRPr="00EA3521">
        <w:rPr>
          <w:rFonts w:asciiTheme="majorHAnsi" w:hAnsiTheme="majorHAnsi" w:cstheme="majorHAnsi"/>
          <w:sz w:val="14"/>
        </w:rPr>
        <w:t>. Moments of institutional</w:t>
      </w:r>
      <w:r w:rsidRPr="001C34F2">
        <w:rPr>
          <w:rFonts w:asciiTheme="majorHAnsi" w:hAnsiTheme="majorHAnsi" w:cstheme="majorHAnsi"/>
          <w:sz w:val="14"/>
        </w:rPr>
        <w:t xml:space="preserve"> upheaval and big change may at times be necessary, but to be successful they will have to rest on a foundation of smaller changes that have been tested.</w:t>
      </w:r>
    </w:p>
    <w:p w14:paraId="3ACBD7AE" w14:textId="77777777" w:rsidR="00F62C05" w:rsidRPr="001C34F2" w:rsidRDefault="00F62C05" w:rsidP="00F62C05">
      <w:pPr>
        <w:pStyle w:val="Heading4"/>
        <w:rPr>
          <w:rFonts w:asciiTheme="majorHAnsi" w:hAnsiTheme="majorHAnsi" w:cstheme="majorHAnsi"/>
        </w:rPr>
      </w:pPr>
      <w:r w:rsidRPr="001C34F2">
        <w:rPr>
          <w:rFonts w:asciiTheme="majorHAnsi" w:hAnsiTheme="majorHAnsi" w:cstheme="majorHAnsi"/>
        </w:rPr>
        <w:t xml:space="preserve">Capitalism causes </w:t>
      </w:r>
      <w:r w:rsidRPr="001C34F2">
        <w:rPr>
          <w:rFonts w:asciiTheme="majorHAnsi" w:hAnsiTheme="majorHAnsi" w:cstheme="majorHAnsi"/>
          <w:u w:val="single"/>
        </w:rPr>
        <w:t>dematerialization</w:t>
      </w:r>
      <w:r w:rsidRPr="001C34F2">
        <w:rPr>
          <w:rFonts w:asciiTheme="majorHAnsi" w:hAnsiTheme="majorHAnsi" w:cstheme="majorHAnsi"/>
        </w:rPr>
        <w:t xml:space="preserve"> which solves sustainability questions</w:t>
      </w:r>
    </w:p>
    <w:p w14:paraId="391DFCBD" w14:textId="77777777" w:rsidR="00F62C05" w:rsidRPr="001C34F2" w:rsidRDefault="00F62C05" w:rsidP="00F62C05">
      <w:pPr>
        <w:rPr>
          <w:rFonts w:asciiTheme="majorHAnsi" w:hAnsiTheme="majorHAnsi" w:cstheme="majorHAnsi"/>
        </w:rPr>
      </w:pPr>
      <w:r w:rsidRPr="001C34F2">
        <w:rPr>
          <w:rStyle w:val="Style13ptBold"/>
          <w:rFonts w:asciiTheme="majorHAnsi" w:hAnsiTheme="majorHAnsi" w:cstheme="majorHAnsi"/>
        </w:rPr>
        <w:t>Zitelmann 21</w:t>
      </w:r>
      <w:r w:rsidRPr="001C34F2">
        <w:rPr>
          <w:rFonts w:asciiTheme="majorHAnsi" w:hAnsiTheme="majorHAnsi" w:cstheme="majorHAnsi"/>
        </w:rPr>
        <w:t xml:space="preserve"> – studied history and political sciences, graduating with a doctorate “summa cum laude” in 1986. His dissertation was published in both German and English: Hitler. The Policies of Seduction. Rainer Zitelmann began his career lecturing history at the Freie Universität Berlin from 1987 to 1992. He then became chief editor at one of the leading and most prestigious publishing houses in Germany, Ullstein-Propyläen. He followed this with the role of section editor at the major German daily newspaper “Die Welt”, which he held until 2000. (Rainer, "Consumption Presumption: Are Human Beings Destroying the World?," National Interest, 2-12-2021, https://nationalinterest.org/feature/consumption-presumption-are-human-beings-destroying-world-178114, Accessed 3-8-2021, LASA-SC)</w:t>
      </w:r>
      <w:r>
        <w:rPr>
          <w:rFonts w:asciiTheme="majorHAnsi" w:hAnsiTheme="majorHAnsi" w:cstheme="majorHAnsi"/>
        </w:rPr>
        <w:t xml:space="preserve"> Recut Jet</w:t>
      </w:r>
    </w:p>
    <w:p w14:paraId="4E759FEC" w14:textId="77777777" w:rsidR="00F62C05" w:rsidRDefault="00F62C05" w:rsidP="00F62C05">
      <w:pPr>
        <w:rPr>
          <w:rFonts w:asciiTheme="majorHAnsi" w:hAnsiTheme="majorHAnsi" w:cstheme="majorHAnsi"/>
          <w:sz w:val="16"/>
        </w:rPr>
      </w:pPr>
      <w:r w:rsidRPr="001C34F2">
        <w:rPr>
          <w:rStyle w:val="StyleUnderline"/>
          <w:rFonts w:asciiTheme="majorHAnsi" w:hAnsiTheme="majorHAnsi" w:cstheme="majorHAnsi"/>
        </w:rPr>
        <w:t>Some people claim</w:t>
      </w:r>
      <w:r w:rsidRPr="001C34F2">
        <w:rPr>
          <w:rFonts w:asciiTheme="majorHAnsi" w:hAnsiTheme="majorHAnsi" w:cstheme="majorHAnsi"/>
          <w:sz w:val="16"/>
        </w:rPr>
        <w:t xml:space="preserve"> that </w:t>
      </w:r>
      <w:r w:rsidRPr="001C34F2">
        <w:rPr>
          <w:rStyle w:val="StyleUnderline"/>
          <w:rFonts w:asciiTheme="majorHAnsi" w:hAnsiTheme="majorHAnsi" w:cstheme="majorHAnsi"/>
        </w:rPr>
        <w:t>we need to cut our consumption</w:t>
      </w:r>
      <w:r w:rsidRPr="001C34F2">
        <w:rPr>
          <w:rFonts w:asciiTheme="majorHAnsi" w:hAnsiTheme="majorHAnsi" w:cstheme="majorHAnsi"/>
          <w:sz w:val="16"/>
        </w:rPr>
        <w:t xml:space="preserve"> or there will be </w:t>
      </w:r>
      <w:r w:rsidRPr="00CD67D0">
        <w:rPr>
          <w:rFonts w:asciiTheme="majorHAnsi" w:hAnsiTheme="majorHAnsi" w:cstheme="majorHAnsi"/>
          <w:sz w:val="16"/>
        </w:rPr>
        <w:t xml:space="preserve">no hope for the planet. Such </w:t>
      </w:r>
      <w:r w:rsidRPr="00CD67D0">
        <w:rPr>
          <w:rStyle w:val="StyleUnderline"/>
          <w:rFonts w:asciiTheme="majorHAnsi" w:hAnsiTheme="majorHAnsi" w:cstheme="majorHAnsi"/>
        </w:rPr>
        <w:t>claims are based</w:t>
      </w:r>
      <w:r w:rsidRPr="00CD67D0">
        <w:rPr>
          <w:rFonts w:asciiTheme="majorHAnsi" w:hAnsiTheme="majorHAnsi" w:cstheme="majorHAnsi"/>
          <w:sz w:val="16"/>
        </w:rPr>
        <w:t xml:space="preserve"> </w:t>
      </w:r>
      <w:r w:rsidRPr="00CD67D0">
        <w:rPr>
          <w:rStyle w:val="StyleUnderline"/>
          <w:rFonts w:asciiTheme="majorHAnsi" w:hAnsiTheme="majorHAnsi" w:cstheme="majorHAnsi"/>
        </w:rPr>
        <w:t>on</w:t>
      </w:r>
      <w:r w:rsidRPr="00CD67D0">
        <w:rPr>
          <w:rFonts w:asciiTheme="majorHAnsi" w:hAnsiTheme="majorHAnsi" w:cstheme="majorHAnsi"/>
          <w:sz w:val="16"/>
        </w:rPr>
        <w:t xml:space="preserve"> the thesis that continued growth increases the rate at which the earth’s </w:t>
      </w:r>
      <w:r w:rsidRPr="00CD67D0">
        <w:rPr>
          <w:rStyle w:val="StyleUnderline"/>
          <w:rFonts w:asciiTheme="majorHAnsi" w:hAnsiTheme="majorHAnsi" w:cstheme="majorHAnsi"/>
        </w:rPr>
        <w:t>finite resources</w:t>
      </w:r>
      <w:r w:rsidRPr="00CD67D0">
        <w:rPr>
          <w:rFonts w:asciiTheme="majorHAnsi" w:hAnsiTheme="majorHAnsi" w:cstheme="majorHAnsi"/>
          <w:sz w:val="16"/>
        </w:rPr>
        <w:t xml:space="preserve"> are consumed and, moreover, leads to irreversible climate change. And </w:t>
      </w:r>
      <w:r w:rsidRPr="00CD67D0">
        <w:rPr>
          <w:rStyle w:val="Emphasis"/>
          <w:rFonts w:asciiTheme="majorHAnsi" w:hAnsiTheme="majorHAnsi" w:cstheme="majorHAnsi"/>
        </w:rPr>
        <w:t>such warnings are by no means new.</w:t>
      </w:r>
      <w:r w:rsidRPr="00CD67D0">
        <w:rPr>
          <w:rFonts w:asciiTheme="majorHAnsi" w:hAnsiTheme="majorHAnsi" w:cstheme="majorHAnsi"/>
          <w:sz w:val="16"/>
        </w:rPr>
        <w:t xml:space="preserve"> In 1970, for instance</w:t>
      </w:r>
      <w:r w:rsidRPr="001C34F2">
        <w:rPr>
          <w:rFonts w:asciiTheme="majorHAnsi" w:hAnsiTheme="majorHAnsi" w:cstheme="majorHAnsi"/>
          <w:sz w:val="16"/>
        </w:rPr>
        <w:t xml:space="preserve">, the Club of Rome attracted a great deal of attention with the publication of The Limits to Growth. A Report for the Club of Rome’s Project on the Predicament of Mankind, which has to date sold more than thirty million copies in thirty languages. The book warned people to change their ways and had a clear message: the world’s raw materials, and in particular, oil would soon be used up. In twenty years, the scientists predicted, we would have used the very last drop of oil. Of course, the Club of Rome’s models for the </w:t>
      </w:r>
      <w:r w:rsidRPr="001C34F2">
        <w:rPr>
          <w:rFonts w:asciiTheme="majorHAnsi" w:hAnsiTheme="majorHAnsi" w:cstheme="majorHAnsi"/>
          <w:sz w:val="16"/>
        </w:rPr>
        <w:lastRenderedPageBreak/>
        <w:t xml:space="preserve">depletion of oil—and almost all other major </w:t>
      </w:r>
      <w:r w:rsidRPr="00CD67D0">
        <w:rPr>
          <w:rFonts w:asciiTheme="majorHAnsi" w:hAnsiTheme="majorHAnsi" w:cstheme="majorHAnsi"/>
          <w:sz w:val="16"/>
        </w:rPr>
        <w:t xml:space="preserve">raw materials—were wrong. </w:t>
      </w:r>
      <w:r w:rsidRPr="00CD67D0">
        <w:rPr>
          <w:rStyle w:val="StyleUnderline"/>
          <w:rFonts w:asciiTheme="majorHAnsi" w:hAnsiTheme="majorHAnsi" w:cstheme="majorHAnsi"/>
        </w:rPr>
        <w:t>According to the scenarios</w:t>
      </w:r>
      <w:r w:rsidRPr="00CD67D0">
        <w:rPr>
          <w:rFonts w:asciiTheme="majorHAnsi" w:hAnsiTheme="majorHAnsi" w:cstheme="majorHAnsi"/>
          <w:sz w:val="16"/>
        </w:rPr>
        <w:t xml:space="preserve"> presented in The Limits to Growth, </w:t>
      </w:r>
      <w:r w:rsidRPr="00CD67D0">
        <w:rPr>
          <w:rStyle w:val="StyleUnderline"/>
          <w:rFonts w:asciiTheme="majorHAnsi" w:hAnsiTheme="majorHAnsi" w:cstheme="majorHAnsi"/>
        </w:rPr>
        <w:t>we should now be living on a planet that has been devoid of natural gas, copper, lead, aluminum and tungsten for decades</w:t>
      </w:r>
      <w:r w:rsidRPr="00CD67D0">
        <w:rPr>
          <w:rFonts w:asciiTheme="majorHAnsi" w:hAnsiTheme="majorHAnsi" w:cstheme="majorHAnsi"/>
          <w:sz w:val="16"/>
        </w:rPr>
        <w:t xml:space="preserve">. And </w:t>
      </w:r>
      <w:r w:rsidRPr="00CD67D0">
        <w:rPr>
          <w:rStyle w:val="Emphasis"/>
          <w:rFonts w:asciiTheme="majorHAnsi" w:hAnsiTheme="majorHAnsi" w:cstheme="majorHAnsi"/>
        </w:rPr>
        <w:t>we were supposed to have run out of silver in 1985.</w:t>
      </w:r>
      <w:r w:rsidRPr="00CD67D0">
        <w:rPr>
          <w:rFonts w:asciiTheme="majorHAnsi" w:hAnsiTheme="majorHAnsi" w:cstheme="majorHAnsi"/>
          <w:sz w:val="16"/>
        </w:rPr>
        <w:t xml:space="preserve"> Despite the bleak forecasts, as of January 2020, the United States</w:t>
      </w:r>
      <w:r w:rsidRPr="001C34F2">
        <w:rPr>
          <w:rFonts w:asciiTheme="majorHAnsi" w:hAnsiTheme="majorHAnsi" w:cstheme="majorHAnsi"/>
          <w:sz w:val="16"/>
        </w:rPr>
        <w:t xml:space="preserve"> Geological Survey estimated silver reserves worldwide at 560,000 tons. Employing an extensive array of data, the American scientist Andrew McAfee proves in his book More from Less that </w:t>
      </w:r>
      <w:r w:rsidRPr="00186B94">
        <w:rPr>
          <w:rStyle w:val="Emphasis"/>
          <w:rFonts w:asciiTheme="majorHAnsi" w:hAnsiTheme="majorHAnsi" w:cstheme="majorHAnsi"/>
          <w:highlight w:val="green"/>
        </w:rPr>
        <w:t>economic growth</w:t>
      </w:r>
      <w:r w:rsidRPr="001C34F2">
        <w:rPr>
          <w:rStyle w:val="Emphasis"/>
          <w:rFonts w:asciiTheme="majorHAnsi" w:hAnsiTheme="majorHAnsi" w:cstheme="majorHAnsi"/>
        </w:rPr>
        <w:t xml:space="preserve"> is </w:t>
      </w:r>
      <w:r w:rsidRPr="00186B94">
        <w:rPr>
          <w:rStyle w:val="Emphasis"/>
          <w:rFonts w:asciiTheme="majorHAnsi" w:hAnsiTheme="majorHAnsi" w:cstheme="majorHAnsi"/>
          <w:highlight w:val="green"/>
        </w:rPr>
        <w:t>no longer coupled to</w:t>
      </w:r>
      <w:r w:rsidRPr="001C34F2">
        <w:rPr>
          <w:rStyle w:val="Emphasis"/>
          <w:rFonts w:asciiTheme="majorHAnsi" w:hAnsiTheme="majorHAnsi" w:cstheme="majorHAnsi"/>
        </w:rPr>
        <w:t xml:space="preserve"> the </w:t>
      </w:r>
      <w:r w:rsidRPr="00186B94">
        <w:rPr>
          <w:rStyle w:val="Emphasis"/>
          <w:rFonts w:asciiTheme="majorHAnsi" w:hAnsiTheme="majorHAnsi" w:cstheme="majorHAnsi"/>
          <w:highlight w:val="green"/>
        </w:rPr>
        <w:t>consumption</w:t>
      </w:r>
      <w:r w:rsidRPr="001C34F2">
        <w:rPr>
          <w:rStyle w:val="Emphasis"/>
          <w:rFonts w:asciiTheme="majorHAnsi" w:hAnsiTheme="majorHAnsi" w:cstheme="majorHAnsi"/>
        </w:rPr>
        <w:t xml:space="preserve"> of raw materials.</w:t>
      </w:r>
      <w:r w:rsidRPr="001C34F2">
        <w:rPr>
          <w:rFonts w:asciiTheme="majorHAnsi" w:hAnsiTheme="majorHAnsi" w:cstheme="majorHAnsi"/>
          <w:sz w:val="16"/>
        </w:rPr>
        <w:t xml:space="preserve"> Data for the United States, for example, show that </w:t>
      </w:r>
      <w:r w:rsidRPr="00CD67D0">
        <w:rPr>
          <w:rStyle w:val="StyleUnderline"/>
          <w:rFonts w:asciiTheme="majorHAnsi" w:hAnsiTheme="majorHAnsi" w:cstheme="majorHAnsi"/>
          <w:highlight w:val="green"/>
        </w:rPr>
        <w:t>of seventy-two resources</w:t>
      </w:r>
      <w:r w:rsidRPr="001C34F2">
        <w:rPr>
          <w:rFonts w:asciiTheme="majorHAnsi" w:hAnsiTheme="majorHAnsi" w:cstheme="majorHAnsi"/>
          <w:sz w:val="16"/>
        </w:rPr>
        <w:t xml:space="preserve">, from aluminum to zinc, </w:t>
      </w:r>
      <w:r w:rsidRPr="00CD67D0">
        <w:rPr>
          <w:rStyle w:val="Emphasis"/>
          <w:rFonts w:asciiTheme="majorHAnsi" w:hAnsiTheme="majorHAnsi" w:cstheme="majorHAnsi"/>
          <w:highlight w:val="green"/>
        </w:rPr>
        <w:t>only six are not yet post-peak</w:t>
      </w:r>
      <w:r w:rsidRPr="001C34F2">
        <w:rPr>
          <w:rStyle w:val="Emphasis"/>
          <w:rFonts w:asciiTheme="majorHAnsi" w:hAnsiTheme="majorHAnsi" w:cstheme="majorHAnsi"/>
        </w:rPr>
        <w:t>.</w:t>
      </w:r>
      <w:r w:rsidRPr="001C34F2">
        <w:rPr>
          <w:rFonts w:asciiTheme="majorHAnsi" w:hAnsiTheme="majorHAnsi" w:cstheme="majorHAnsi"/>
          <w:sz w:val="16"/>
        </w:rPr>
        <w:t xml:space="preserve"> </w:t>
      </w:r>
      <w:r w:rsidRPr="00CD67D0">
        <w:rPr>
          <w:rFonts w:asciiTheme="majorHAnsi" w:hAnsiTheme="majorHAnsi" w:cstheme="majorHAnsi"/>
          <w:sz w:val="16"/>
        </w:rPr>
        <w:t xml:space="preserve">Nevertheless, </w:t>
      </w:r>
      <w:r w:rsidRPr="00CD67D0">
        <w:rPr>
          <w:rStyle w:val="StyleUnderline"/>
          <w:rFonts w:asciiTheme="majorHAnsi" w:hAnsiTheme="majorHAnsi" w:cstheme="majorHAnsi"/>
        </w:rPr>
        <w:t>despite the fact that the U.S. economy has grown strongly</w:t>
      </w:r>
      <w:r w:rsidRPr="00CD67D0">
        <w:rPr>
          <w:rFonts w:asciiTheme="majorHAnsi" w:hAnsiTheme="majorHAnsi" w:cstheme="majorHAnsi"/>
          <w:sz w:val="16"/>
        </w:rPr>
        <w:t xml:space="preserve"> in recent years, </w:t>
      </w:r>
      <w:r w:rsidRPr="00CD67D0">
        <w:rPr>
          <w:rStyle w:val="Emphasis"/>
          <w:rFonts w:asciiTheme="majorHAnsi" w:hAnsiTheme="majorHAnsi" w:cstheme="majorHAnsi"/>
        </w:rPr>
        <w:t>consumption of many commodities is actually decreasing</w:t>
      </w:r>
      <w:r w:rsidRPr="00CD67D0">
        <w:rPr>
          <w:rFonts w:asciiTheme="majorHAnsi" w:hAnsiTheme="majorHAnsi" w:cstheme="majorHAnsi"/>
          <w:sz w:val="16"/>
        </w:rPr>
        <w:t>. Back in 2015</w:t>
      </w:r>
      <w:r w:rsidRPr="001C34F2">
        <w:rPr>
          <w:rFonts w:asciiTheme="majorHAnsi" w:hAnsiTheme="majorHAnsi" w:cstheme="majorHAnsi"/>
          <w:sz w:val="16"/>
        </w:rPr>
        <w:t xml:space="preserve">, the American environmental scientist Jesse Ausubel wrote an essay, “The Return of Nature: How Technology Liberates the Environment,” showing that </w:t>
      </w:r>
      <w:r w:rsidRPr="001C34F2">
        <w:rPr>
          <w:rStyle w:val="StyleUnderline"/>
          <w:rFonts w:asciiTheme="majorHAnsi" w:hAnsiTheme="majorHAnsi" w:cstheme="majorHAnsi"/>
        </w:rPr>
        <w:t>Americans are consuming fewer and fewer raw materials per capita</w:t>
      </w:r>
      <w:r w:rsidRPr="00CD67D0">
        <w:rPr>
          <w:rStyle w:val="StyleUnderline"/>
          <w:rFonts w:asciiTheme="majorHAnsi" w:hAnsiTheme="majorHAnsi" w:cstheme="majorHAnsi"/>
        </w:rPr>
        <w:t>. Total consumption</w:t>
      </w:r>
      <w:r w:rsidRPr="001C34F2">
        <w:rPr>
          <w:rFonts w:asciiTheme="majorHAnsi" w:hAnsiTheme="majorHAnsi" w:cstheme="majorHAnsi"/>
          <w:sz w:val="16"/>
        </w:rPr>
        <w:t xml:space="preserve"> of steel, copper, fertilizer, wood and paper, which had previously always risen in line with </w:t>
      </w:r>
      <w:r w:rsidRPr="00CD67D0">
        <w:rPr>
          <w:rFonts w:asciiTheme="majorHAnsi" w:hAnsiTheme="majorHAnsi" w:cstheme="majorHAnsi"/>
          <w:sz w:val="16"/>
        </w:rPr>
        <w:t xml:space="preserve">economic growth, </w:t>
      </w:r>
      <w:r w:rsidRPr="00CD67D0">
        <w:rPr>
          <w:rStyle w:val="Emphasis"/>
          <w:rFonts w:asciiTheme="majorHAnsi" w:hAnsiTheme="majorHAnsi" w:cstheme="majorHAnsi"/>
        </w:rPr>
        <w:t>had plateaued and was now in constant decline</w:t>
      </w:r>
      <w:r w:rsidRPr="00CD67D0">
        <w:rPr>
          <w:rFonts w:asciiTheme="majorHAnsi" w:hAnsiTheme="majorHAnsi" w:cstheme="majorHAnsi"/>
          <w:sz w:val="16"/>
        </w:rPr>
        <w:t xml:space="preserve">. Such </w:t>
      </w:r>
      <w:r w:rsidRPr="00CD67D0">
        <w:rPr>
          <w:rStyle w:val="StyleUnderline"/>
          <w:rFonts w:asciiTheme="majorHAnsi" w:hAnsiTheme="majorHAnsi" w:cstheme="majorHAnsi"/>
        </w:rPr>
        <w:t>across-the-board reductions</w:t>
      </w:r>
      <w:r w:rsidRPr="00CD67D0">
        <w:rPr>
          <w:rFonts w:asciiTheme="majorHAnsi" w:hAnsiTheme="majorHAnsi" w:cstheme="majorHAnsi"/>
          <w:sz w:val="16"/>
        </w:rPr>
        <w:t xml:space="preserve"> in natural resource consumption are </w:t>
      </w:r>
      <w:r w:rsidRPr="00CD67D0">
        <w:rPr>
          <w:rStyle w:val="StyleUnderline"/>
          <w:rFonts w:asciiTheme="majorHAnsi" w:hAnsiTheme="majorHAnsi" w:cstheme="majorHAnsi"/>
        </w:rPr>
        <w:t>only possible because of much-maligned capitalism</w:t>
      </w:r>
      <w:r w:rsidRPr="00CD67D0">
        <w:rPr>
          <w:rFonts w:asciiTheme="majorHAnsi" w:hAnsiTheme="majorHAnsi" w:cstheme="majorHAnsi"/>
          <w:sz w:val="16"/>
        </w:rPr>
        <w:t>:</w:t>
      </w:r>
      <w:r w:rsidRPr="001C34F2">
        <w:rPr>
          <w:rFonts w:asciiTheme="majorHAnsi" w:hAnsiTheme="majorHAnsi" w:cstheme="majorHAnsi"/>
          <w:sz w:val="16"/>
        </w:rPr>
        <w:t xml:space="preserve"> </w:t>
      </w:r>
      <w:r w:rsidRPr="00CD67D0">
        <w:rPr>
          <w:rStyle w:val="StyleUnderline"/>
          <w:rFonts w:asciiTheme="majorHAnsi" w:hAnsiTheme="majorHAnsi" w:cstheme="majorHAnsi"/>
          <w:highlight w:val="green"/>
        </w:rPr>
        <w:t>companies</w:t>
      </w:r>
      <w:r w:rsidRPr="001C34F2">
        <w:rPr>
          <w:rStyle w:val="StyleUnderline"/>
          <w:rFonts w:asciiTheme="majorHAnsi" w:hAnsiTheme="majorHAnsi" w:cstheme="majorHAnsi"/>
        </w:rPr>
        <w:t xml:space="preserve"> are constantly </w:t>
      </w:r>
      <w:r w:rsidRPr="00CD67D0">
        <w:rPr>
          <w:rStyle w:val="StyleUnderline"/>
          <w:rFonts w:asciiTheme="majorHAnsi" w:hAnsiTheme="majorHAnsi" w:cstheme="majorHAnsi"/>
          <w:highlight w:val="green"/>
        </w:rPr>
        <w:t>developing more efficient production</w:t>
      </w:r>
      <w:r w:rsidRPr="001C34F2">
        <w:rPr>
          <w:rStyle w:val="StyleUnderline"/>
          <w:rFonts w:asciiTheme="majorHAnsi" w:hAnsiTheme="majorHAnsi" w:cstheme="majorHAnsi"/>
        </w:rPr>
        <w:t xml:space="preserve"> methods and reducing the amount of raw materials they consume. </w:t>
      </w:r>
      <w:r w:rsidRPr="001C34F2">
        <w:rPr>
          <w:rFonts w:asciiTheme="majorHAnsi" w:hAnsiTheme="majorHAnsi" w:cstheme="majorHAnsi"/>
          <w:sz w:val="16"/>
        </w:rPr>
        <w:t xml:space="preserve">Of course, </w:t>
      </w:r>
      <w:r w:rsidRPr="001C34F2">
        <w:rPr>
          <w:rStyle w:val="Emphasis"/>
          <w:rFonts w:asciiTheme="majorHAnsi" w:hAnsiTheme="majorHAnsi" w:cstheme="majorHAnsi"/>
        </w:rPr>
        <w:t>they are</w:t>
      </w:r>
      <w:r w:rsidRPr="001C34F2">
        <w:rPr>
          <w:rFonts w:asciiTheme="majorHAnsi" w:hAnsiTheme="majorHAnsi" w:cstheme="majorHAnsi"/>
          <w:sz w:val="16"/>
        </w:rPr>
        <w:t xml:space="preserve"> not </w:t>
      </w:r>
      <w:r w:rsidRPr="001C34F2">
        <w:rPr>
          <w:rStyle w:val="Emphasis"/>
          <w:rFonts w:asciiTheme="majorHAnsi" w:hAnsiTheme="majorHAnsi" w:cstheme="majorHAnsi"/>
        </w:rPr>
        <w:t>doing this</w:t>
      </w:r>
      <w:r w:rsidRPr="001C34F2">
        <w:rPr>
          <w:rFonts w:asciiTheme="majorHAnsi" w:hAnsiTheme="majorHAnsi" w:cstheme="majorHAnsi"/>
          <w:sz w:val="16"/>
        </w:rPr>
        <w:t xml:space="preserve"> primarily to protect the environment but </w:t>
      </w:r>
      <w:r w:rsidRPr="00CD67D0">
        <w:rPr>
          <w:rStyle w:val="Emphasis"/>
          <w:rFonts w:asciiTheme="majorHAnsi" w:hAnsiTheme="majorHAnsi" w:cstheme="majorHAnsi"/>
          <w:highlight w:val="green"/>
        </w:rPr>
        <w:t>to cut costs</w:t>
      </w:r>
      <w:r w:rsidRPr="001C34F2">
        <w:rPr>
          <w:rFonts w:asciiTheme="majorHAnsi" w:hAnsiTheme="majorHAnsi" w:cstheme="majorHAnsi"/>
          <w:sz w:val="16"/>
        </w:rPr>
        <w:t xml:space="preserve">. What's more, a </w:t>
      </w:r>
      <w:r w:rsidRPr="001C34F2">
        <w:rPr>
          <w:rStyle w:val="StyleUnderline"/>
          <w:rFonts w:asciiTheme="majorHAnsi" w:hAnsiTheme="majorHAnsi" w:cstheme="majorHAnsi"/>
        </w:rPr>
        <w:t xml:space="preserve">constant stream of </w:t>
      </w:r>
      <w:r w:rsidRPr="00CD67D0">
        <w:rPr>
          <w:rStyle w:val="StyleUnderline"/>
          <w:rFonts w:asciiTheme="majorHAnsi" w:hAnsiTheme="majorHAnsi" w:cstheme="majorHAnsi"/>
          <w:highlight w:val="green"/>
        </w:rPr>
        <w:t>innovations</w:t>
      </w:r>
      <w:r w:rsidRPr="001C34F2">
        <w:rPr>
          <w:rFonts w:asciiTheme="majorHAnsi" w:hAnsiTheme="majorHAnsi" w:cstheme="majorHAnsi"/>
          <w:sz w:val="16"/>
        </w:rPr>
        <w:t xml:space="preserve"> has </w:t>
      </w:r>
      <w:r w:rsidRPr="00CD67D0">
        <w:rPr>
          <w:rStyle w:val="StyleUnderline"/>
          <w:rFonts w:asciiTheme="majorHAnsi" w:hAnsiTheme="majorHAnsi" w:cstheme="majorHAnsi"/>
          <w:highlight w:val="green"/>
        </w:rPr>
        <w:t>promoted</w:t>
      </w:r>
      <w:r w:rsidRPr="001C34F2">
        <w:rPr>
          <w:rFonts w:asciiTheme="majorHAnsi" w:hAnsiTheme="majorHAnsi" w:cstheme="majorHAnsi"/>
          <w:sz w:val="16"/>
        </w:rPr>
        <w:t xml:space="preserve"> the trend of miniaturization or </w:t>
      </w:r>
      <w:r w:rsidRPr="00CD67D0">
        <w:rPr>
          <w:rStyle w:val="StyleUnderline"/>
          <w:rFonts w:asciiTheme="majorHAnsi" w:hAnsiTheme="majorHAnsi" w:cstheme="majorHAnsi"/>
          <w:highlight w:val="green"/>
        </w:rPr>
        <w:t>dematerialization</w:t>
      </w:r>
      <w:r w:rsidRPr="001C34F2">
        <w:rPr>
          <w:rFonts w:asciiTheme="majorHAnsi" w:hAnsiTheme="majorHAnsi" w:cstheme="majorHAnsi"/>
          <w:sz w:val="16"/>
        </w:rPr>
        <w:t xml:space="preserve">. Just think of your smartphone. How many devices has your smartphone replaced and how many raw materials did they use to consume? Nowadays, many people no longer have a fax machine or street atlas because they have everything they need on their smartphone. Some even use their phones instead of a wristwatch. You used to need four separate microphones in your telephone, cassette recorder, Dictaphone and video camera, today you just need one—in your smartphone. </w:t>
      </w:r>
      <w:r w:rsidRPr="001C34F2">
        <w:rPr>
          <w:rStyle w:val="StyleUnderline"/>
          <w:rFonts w:asciiTheme="majorHAnsi" w:hAnsiTheme="majorHAnsi" w:cstheme="majorHAnsi"/>
        </w:rPr>
        <w:t>The finite nature of the world’s natural resources is one argument against growth</w:t>
      </w:r>
      <w:r w:rsidRPr="001C34F2">
        <w:rPr>
          <w:rFonts w:asciiTheme="majorHAnsi" w:hAnsiTheme="majorHAnsi" w:cstheme="majorHAnsi"/>
          <w:sz w:val="16"/>
        </w:rPr>
        <w:t xml:space="preserve">, </w:t>
      </w:r>
      <w:r w:rsidRPr="00CD67D0">
        <w:rPr>
          <w:rStyle w:val="Emphasis"/>
          <w:rFonts w:asciiTheme="majorHAnsi" w:hAnsiTheme="majorHAnsi" w:cstheme="majorHAnsi"/>
          <w:highlight w:val="green"/>
        </w:rPr>
        <w:t>climate change</w:t>
      </w:r>
      <w:r w:rsidRPr="001C34F2">
        <w:rPr>
          <w:rStyle w:val="Emphasis"/>
          <w:rFonts w:asciiTheme="majorHAnsi" w:hAnsiTheme="majorHAnsi" w:cstheme="majorHAnsi"/>
        </w:rPr>
        <w:t xml:space="preserve"> is another</w:t>
      </w:r>
      <w:r w:rsidRPr="001C34F2">
        <w:rPr>
          <w:rFonts w:asciiTheme="majorHAnsi" w:hAnsiTheme="majorHAnsi" w:cstheme="majorHAnsi"/>
          <w:sz w:val="16"/>
        </w:rPr>
        <w:t xml:space="preserve">. Let’s take China as an example: </w:t>
      </w:r>
      <w:r w:rsidRPr="00CD67D0">
        <w:rPr>
          <w:rStyle w:val="StyleUnderline"/>
          <w:rFonts w:asciiTheme="majorHAnsi" w:hAnsiTheme="majorHAnsi" w:cstheme="majorHAnsi"/>
          <w:highlight w:val="green"/>
        </w:rPr>
        <w:t>China</w:t>
      </w:r>
      <w:r w:rsidRPr="001C34F2">
        <w:rPr>
          <w:rFonts w:asciiTheme="majorHAnsi" w:hAnsiTheme="majorHAnsi" w:cstheme="majorHAnsi"/>
          <w:sz w:val="16"/>
        </w:rPr>
        <w:t xml:space="preserve"> currently </w:t>
      </w:r>
      <w:r w:rsidRPr="001C34F2">
        <w:rPr>
          <w:rStyle w:val="StyleUnderline"/>
          <w:rFonts w:asciiTheme="majorHAnsi" w:hAnsiTheme="majorHAnsi" w:cstheme="majorHAnsi"/>
        </w:rPr>
        <w:t>emits more CO2 than any other country</w:t>
      </w:r>
      <w:r w:rsidRPr="001C34F2">
        <w:rPr>
          <w:rFonts w:asciiTheme="majorHAnsi" w:hAnsiTheme="majorHAnsi" w:cstheme="majorHAnsi"/>
          <w:sz w:val="16"/>
        </w:rPr>
        <w:t xml:space="preserve"> in the world and is </w:t>
      </w:r>
      <w:r w:rsidRPr="00CD67D0">
        <w:rPr>
          <w:rStyle w:val="Emphasis"/>
          <w:rFonts w:asciiTheme="majorHAnsi" w:hAnsiTheme="majorHAnsi" w:cstheme="majorHAnsi"/>
          <w:highlight w:val="green"/>
        </w:rPr>
        <w:t>building</w:t>
      </w:r>
      <w:r w:rsidRPr="001C34F2">
        <w:rPr>
          <w:rFonts w:asciiTheme="majorHAnsi" w:hAnsiTheme="majorHAnsi" w:cstheme="majorHAnsi"/>
          <w:sz w:val="16"/>
        </w:rPr>
        <w:t xml:space="preserve"> a number of </w:t>
      </w:r>
      <w:r w:rsidRPr="001C34F2">
        <w:rPr>
          <w:rStyle w:val="Emphasis"/>
          <w:rFonts w:asciiTheme="majorHAnsi" w:hAnsiTheme="majorHAnsi" w:cstheme="majorHAnsi"/>
        </w:rPr>
        <w:t xml:space="preserve">new </w:t>
      </w:r>
      <w:r w:rsidRPr="00CD67D0">
        <w:rPr>
          <w:rStyle w:val="Emphasis"/>
          <w:rFonts w:asciiTheme="majorHAnsi" w:hAnsiTheme="majorHAnsi" w:cstheme="majorHAnsi"/>
          <w:highlight w:val="green"/>
        </w:rPr>
        <w:t>nuclear power plants</w:t>
      </w:r>
      <w:r w:rsidRPr="001C34F2">
        <w:rPr>
          <w:rStyle w:val="Emphasis"/>
          <w:rFonts w:asciiTheme="majorHAnsi" w:hAnsiTheme="majorHAnsi" w:cstheme="majorHAnsi"/>
        </w:rPr>
        <w:t xml:space="preserve"> in order </w:t>
      </w:r>
      <w:r w:rsidRPr="00CD67D0">
        <w:rPr>
          <w:rStyle w:val="Emphasis"/>
          <w:rFonts w:asciiTheme="majorHAnsi" w:hAnsiTheme="majorHAnsi" w:cstheme="majorHAnsi"/>
          <w:highlight w:val="green"/>
        </w:rPr>
        <w:t>to achieve carbon neutrality</w:t>
      </w:r>
      <w:r w:rsidRPr="001C34F2">
        <w:rPr>
          <w:rStyle w:val="Emphasis"/>
          <w:rFonts w:asciiTheme="majorHAnsi" w:hAnsiTheme="majorHAnsi" w:cstheme="majorHAnsi"/>
        </w:rPr>
        <w:t xml:space="preserve"> by 2060</w:t>
      </w:r>
      <w:r w:rsidRPr="001C34F2">
        <w:rPr>
          <w:rFonts w:asciiTheme="majorHAnsi" w:hAnsiTheme="majorHAnsi" w:cstheme="majorHAnsi"/>
          <w:sz w:val="16"/>
        </w:rPr>
        <w:t xml:space="preserve">. With the new build program well underway, China’s first new-generation nuclear power plant recently went into operation. In the very near future, China intends to start exporting power </w:t>
      </w:r>
      <w:r w:rsidRPr="00CD67D0">
        <w:rPr>
          <w:rFonts w:asciiTheme="majorHAnsi" w:hAnsiTheme="majorHAnsi" w:cstheme="majorHAnsi"/>
          <w:sz w:val="16"/>
        </w:rPr>
        <w:t xml:space="preserve">plants. </w:t>
      </w:r>
      <w:r w:rsidRPr="00CD67D0">
        <w:rPr>
          <w:rStyle w:val="StyleUnderline"/>
          <w:rFonts w:asciiTheme="majorHAnsi" w:hAnsiTheme="majorHAnsi" w:cstheme="majorHAnsi"/>
        </w:rPr>
        <w:t>The latest generation of nuclear power plants is much safer than earlier models—and can play a pivotal role in</w:t>
      </w:r>
      <w:r w:rsidRPr="001C34F2">
        <w:rPr>
          <w:rStyle w:val="StyleUnderline"/>
          <w:rFonts w:asciiTheme="majorHAnsi" w:hAnsiTheme="majorHAnsi" w:cstheme="majorHAnsi"/>
        </w:rPr>
        <w:t xml:space="preserve"> the fight against climate change</w:t>
      </w:r>
      <w:r w:rsidRPr="001C34F2">
        <w:rPr>
          <w:rFonts w:asciiTheme="majorHAnsi" w:hAnsiTheme="majorHAnsi" w:cstheme="majorHAnsi"/>
          <w:sz w:val="16"/>
        </w:rPr>
        <w:t xml:space="preserve">. In the United States, Joe </w:t>
      </w:r>
      <w:r w:rsidRPr="00CD67D0">
        <w:rPr>
          <w:rStyle w:val="StyleUnderline"/>
          <w:rFonts w:asciiTheme="majorHAnsi" w:hAnsiTheme="majorHAnsi" w:cstheme="majorHAnsi"/>
          <w:highlight w:val="green"/>
        </w:rPr>
        <w:t>Biden</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is already </w:t>
      </w:r>
      <w:r w:rsidRPr="001C34F2">
        <w:rPr>
          <w:rStyle w:val="StyleUnderline"/>
          <w:rFonts w:asciiTheme="majorHAnsi" w:hAnsiTheme="majorHAnsi" w:cstheme="majorHAnsi"/>
        </w:rPr>
        <w:t>evaluating</w:t>
      </w:r>
      <w:r w:rsidRPr="001C34F2">
        <w:rPr>
          <w:rFonts w:asciiTheme="majorHAnsi" w:hAnsiTheme="majorHAnsi" w:cstheme="majorHAnsi"/>
          <w:sz w:val="16"/>
        </w:rPr>
        <w:t xml:space="preserve"> the advantages of small modular reactor (SMR) </w:t>
      </w:r>
      <w:r w:rsidRPr="001C34F2">
        <w:rPr>
          <w:rStyle w:val="Emphasis"/>
          <w:rFonts w:asciiTheme="majorHAnsi" w:hAnsiTheme="majorHAnsi" w:cstheme="majorHAnsi"/>
        </w:rPr>
        <w:t>nuclear power plants</w:t>
      </w:r>
      <w:r w:rsidRPr="001C34F2">
        <w:rPr>
          <w:rFonts w:asciiTheme="majorHAnsi" w:hAnsiTheme="majorHAnsi" w:cstheme="majorHAnsi"/>
          <w:sz w:val="16"/>
        </w:rPr>
        <w:t xml:space="preserve">. As the name suggests, SMRs are smaller than traditional nuclear fission reactors and offer a maximum capacity of three hundred megawatts. In the </w:t>
      </w:r>
      <w:r w:rsidRPr="001C34F2">
        <w:rPr>
          <w:rStyle w:val="StyleUnderline"/>
          <w:rFonts w:asciiTheme="majorHAnsi" w:hAnsiTheme="majorHAnsi" w:cstheme="majorHAnsi"/>
        </w:rPr>
        <w:t>U</w:t>
      </w:r>
      <w:r w:rsidRPr="001C34F2">
        <w:rPr>
          <w:rFonts w:asciiTheme="majorHAnsi" w:hAnsiTheme="majorHAnsi" w:cstheme="majorHAnsi"/>
          <w:sz w:val="16"/>
        </w:rPr>
        <w:t xml:space="preserve">nited </w:t>
      </w:r>
      <w:r w:rsidRPr="001C34F2">
        <w:rPr>
          <w:rStyle w:val="StyleUnderline"/>
          <w:rFonts w:asciiTheme="majorHAnsi" w:hAnsiTheme="majorHAnsi" w:cstheme="majorHAnsi"/>
        </w:rPr>
        <w:t>K</w:t>
      </w:r>
      <w:r w:rsidRPr="001C34F2">
        <w:rPr>
          <w:rFonts w:asciiTheme="majorHAnsi" w:hAnsiTheme="majorHAnsi" w:cstheme="majorHAnsi"/>
          <w:sz w:val="16"/>
        </w:rPr>
        <w:t xml:space="preserve">ingdom, for example, a consortium led by Rolls-Royce has announced plans to </w:t>
      </w:r>
      <w:r w:rsidRPr="00CD67D0">
        <w:rPr>
          <w:rStyle w:val="StyleUnderline"/>
          <w:rFonts w:asciiTheme="majorHAnsi" w:hAnsiTheme="majorHAnsi" w:cstheme="majorHAnsi"/>
          <w:highlight w:val="green"/>
        </w:rPr>
        <w:t>build</w:t>
      </w:r>
      <w:r w:rsidRPr="001C34F2">
        <w:rPr>
          <w:rFonts w:asciiTheme="majorHAnsi" w:hAnsiTheme="majorHAnsi" w:cstheme="majorHAnsi"/>
          <w:sz w:val="16"/>
        </w:rPr>
        <w:t xml:space="preserve"> up to sixteen </w:t>
      </w:r>
      <w:r w:rsidRPr="00CD67D0">
        <w:rPr>
          <w:rStyle w:val="StyleUnderline"/>
          <w:rFonts w:asciiTheme="majorHAnsi" w:hAnsiTheme="majorHAnsi" w:cstheme="majorHAnsi"/>
          <w:highlight w:val="green"/>
        </w:rPr>
        <w:t>SMR</w:t>
      </w:r>
      <w:r w:rsidRPr="001C34F2">
        <w:rPr>
          <w:rStyle w:val="StyleUnderline"/>
          <w:rFonts w:asciiTheme="majorHAnsi" w:hAnsiTheme="majorHAnsi" w:cstheme="majorHAnsi"/>
        </w:rPr>
        <w:t xml:space="preserve"> power plants</w:t>
      </w:r>
      <w:r w:rsidRPr="001C34F2">
        <w:rPr>
          <w:rFonts w:asciiTheme="majorHAnsi" w:hAnsiTheme="majorHAnsi" w:cstheme="majorHAnsi"/>
          <w:sz w:val="16"/>
        </w:rPr>
        <w:t>. So far, two reactors of this type are in operation, both onboard the floating nuclear power plant “Akademik Lomonosov, which supplies heat and electricity to the Siberian city of Pevec and its one hundred thousand inhabitants. Anticapitalists blame capitalism for resource consumption and climate change</w:t>
      </w:r>
      <w:r w:rsidRPr="00CD67D0">
        <w:rPr>
          <w:rFonts w:asciiTheme="majorHAnsi" w:hAnsiTheme="majorHAnsi" w:cstheme="majorHAnsi"/>
          <w:sz w:val="16"/>
        </w:rPr>
        <w:t xml:space="preserve">. But </w:t>
      </w:r>
      <w:r w:rsidRPr="00CD67D0">
        <w:rPr>
          <w:rStyle w:val="StyleUnderline"/>
          <w:rFonts w:asciiTheme="majorHAnsi" w:hAnsiTheme="majorHAnsi" w:cstheme="majorHAnsi"/>
        </w:rPr>
        <w:t>political decisions</w:t>
      </w:r>
      <w:r w:rsidRPr="00CD67D0">
        <w:rPr>
          <w:rFonts w:asciiTheme="majorHAnsi" w:hAnsiTheme="majorHAnsi" w:cstheme="majorHAnsi"/>
          <w:sz w:val="16"/>
        </w:rPr>
        <w:t>—</w:t>
      </w:r>
      <w:r w:rsidRPr="00CD67D0">
        <w:rPr>
          <w:rStyle w:val="StyleUnderline"/>
          <w:rFonts w:asciiTheme="majorHAnsi" w:hAnsiTheme="majorHAnsi" w:cstheme="majorHAnsi"/>
        </w:rPr>
        <w:t>such as</w:t>
      </w:r>
      <w:r w:rsidRPr="00CD67D0">
        <w:rPr>
          <w:rFonts w:asciiTheme="majorHAnsi" w:hAnsiTheme="majorHAnsi" w:cstheme="majorHAnsi"/>
          <w:sz w:val="16"/>
        </w:rPr>
        <w:t xml:space="preserve"> Germany’s decision to phase out </w:t>
      </w:r>
      <w:r w:rsidRPr="00CD67D0">
        <w:rPr>
          <w:rStyle w:val="StyleUnderline"/>
          <w:rFonts w:asciiTheme="majorHAnsi" w:hAnsiTheme="majorHAnsi" w:cstheme="majorHAnsi"/>
        </w:rPr>
        <w:t>nuclear energy</w:t>
      </w:r>
      <w:r w:rsidRPr="00CD67D0">
        <w:rPr>
          <w:rFonts w:asciiTheme="majorHAnsi" w:hAnsiTheme="majorHAnsi" w:cstheme="majorHAnsi"/>
          <w:sz w:val="16"/>
        </w:rPr>
        <w:t xml:space="preserve">—frequently </w:t>
      </w:r>
      <w:r w:rsidRPr="00CD67D0">
        <w:rPr>
          <w:rStyle w:val="Emphasis"/>
          <w:rFonts w:asciiTheme="majorHAnsi" w:hAnsiTheme="majorHAnsi" w:cstheme="majorHAnsi"/>
        </w:rPr>
        <w:t>have a negative impact on climate change</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Telling people to cut their consumption </w:t>
      </w:r>
      <w:r w:rsidRPr="00CD67D0">
        <w:rPr>
          <w:rFonts w:asciiTheme="majorHAnsi" w:hAnsiTheme="majorHAnsi" w:cstheme="majorHAnsi"/>
          <w:sz w:val="16"/>
        </w:rPr>
        <w:t xml:space="preserve">must seem like </w:t>
      </w:r>
      <w:r w:rsidRPr="00CD67D0">
        <w:rPr>
          <w:rStyle w:val="StyleUnderline"/>
          <w:rFonts w:asciiTheme="majorHAnsi" w:hAnsiTheme="majorHAnsi" w:cstheme="majorHAnsi"/>
        </w:rPr>
        <w:t>pure mockery to the</w:t>
      </w:r>
      <w:r w:rsidRPr="00CD67D0">
        <w:rPr>
          <w:rFonts w:asciiTheme="majorHAnsi" w:hAnsiTheme="majorHAnsi" w:cstheme="majorHAnsi"/>
          <w:sz w:val="16"/>
        </w:rPr>
        <w:t xml:space="preserve"> hundreds of </w:t>
      </w:r>
      <w:r w:rsidRPr="00CD67D0">
        <w:rPr>
          <w:rStyle w:val="StyleUnderline"/>
          <w:rFonts w:asciiTheme="majorHAnsi" w:hAnsiTheme="majorHAnsi" w:cstheme="majorHAnsi"/>
        </w:rPr>
        <w:t>millions of people</w:t>
      </w:r>
      <w:r w:rsidRPr="00CD67D0">
        <w:rPr>
          <w:rFonts w:asciiTheme="majorHAnsi" w:hAnsiTheme="majorHAnsi" w:cstheme="majorHAnsi"/>
          <w:sz w:val="16"/>
        </w:rPr>
        <w:t xml:space="preserve"> around the world who are still </w:t>
      </w:r>
      <w:r w:rsidRPr="00033407">
        <w:rPr>
          <w:rStyle w:val="StyleUnderline"/>
          <w:rFonts w:asciiTheme="majorHAnsi" w:hAnsiTheme="majorHAnsi" w:cstheme="majorHAnsi"/>
        </w:rPr>
        <w:t>living</w:t>
      </w:r>
      <w:r w:rsidRPr="00CD67D0">
        <w:rPr>
          <w:rStyle w:val="StyleUnderline"/>
          <w:rFonts w:asciiTheme="majorHAnsi" w:hAnsiTheme="majorHAnsi" w:cstheme="majorHAnsi"/>
        </w:rPr>
        <w:t xml:space="preserve"> in extreme </w:t>
      </w:r>
      <w:r w:rsidRPr="00033407">
        <w:rPr>
          <w:rStyle w:val="StyleUnderline"/>
          <w:rFonts w:asciiTheme="majorHAnsi" w:hAnsiTheme="majorHAnsi" w:cstheme="majorHAnsi"/>
          <w:highlight w:val="green"/>
        </w:rPr>
        <w:t>poverty</w:t>
      </w:r>
      <w:r w:rsidRPr="00CD67D0">
        <w:rPr>
          <w:rFonts w:asciiTheme="majorHAnsi" w:hAnsiTheme="majorHAnsi" w:cstheme="majorHAnsi"/>
          <w:sz w:val="16"/>
        </w:rPr>
        <w:t xml:space="preserve">. </w:t>
      </w:r>
      <w:r w:rsidRPr="00CD67D0">
        <w:rPr>
          <w:rStyle w:val="Emphasis"/>
          <w:rFonts w:asciiTheme="majorHAnsi" w:hAnsiTheme="majorHAnsi" w:cstheme="majorHAnsi"/>
        </w:rPr>
        <w:t xml:space="preserve">What they </w:t>
      </w:r>
      <w:r w:rsidRPr="00033407">
        <w:rPr>
          <w:rStyle w:val="Emphasis"/>
          <w:rFonts w:asciiTheme="majorHAnsi" w:hAnsiTheme="majorHAnsi" w:cstheme="majorHAnsi"/>
          <w:highlight w:val="green"/>
        </w:rPr>
        <w:t>need</w:t>
      </w:r>
      <w:r w:rsidRPr="00CD67D0">
        <w:rPr>
          <w:rStyle w:val="Emphasis"/>
          <w:rFonts w:asciiTheme="majorHAnsi" w:hAnsiTheme="majorHAnsi" w:cstheme="majorHAnsi"/>
        </w:rPr>
        <w:t xml:space="preserve"> is</w:t>
      </w:r>
      <w:r w:rsidRPr="00CD67D0">
        <w:rPr>
          <w:rFonts w:asciiTheme="majorHAnsi" w:hAnsiTheme="majorHAnsi" w:cstheme="majorHAnsi"/>
          <w:sz w:val="16"/>
        </w:rPr>
        <w:t xml:space="preserve"> more capitalism and </w:t>
      </w:r>
      <w:r w:rsidRPr="00CD67D0">
        <w:rPr>
          <w:rStyle w:val="Emphasis"/>
          <w:rFonts w:asciiTheme="majorHAnsi" w:hAnsiTheme="majorHAnsi" w:cstheme="majorHAnsi"/>
        </w:rPr>
        <w:t xml:space="preserve">economic </w:t>
      </w:r>
      <w:r w:rsidRPr="00033407">
        <w:rPr>
          <w:rStyle w:val="Emphasis"/>
          <w:rFonts w:asciiTheme="majorHAnsi" w:hAnsiTheme="majorHAnsi" w:cstheme="majorHAnsi"/>
          <w:highlight w:val="green"/>
        </w:rPr>
        <w:t>growth</w:t>
      </w:r>
      <w:r w:rsidRPr="00CD67D0">
        <w:rPr>
          <w:rStyle w:val="Emphasis"/>
          <w:rFonts w:asciiTheme="majorHAnsi" w:hAnsiTheme="majorHAnsi" w:cstheme="majorHAnsi"/>
        </w:rPr>
        <w:t>.</w:t>
      </w:r>
      <w:r w:rsidRPr="00CD67D0">
        <w:rPr>
          <w:rFonts w:asciiTheme="majorHAnsi" w:hAnsiTheme="majorHAnsi" w:cstheme="majorHAnsi"/>
          <w:sz w:val="16"/>
        </w:rPr>
        <w:t xml:space="preserve"> </w:t>
      </w:r>
      <w:r w:rsidRPr="00CD67D0">
        <w:rPr>
          <w:rStyle w:val="StyleUnderline"/>
          <w:rFonts w:asciiTheme="majorHAnsi" w:hAnsiTheme="majorHAnsi" w:cstheme="majorHAnsi"/>
        </w:rPr>
        <w:t xml:space="preserve">Just like </w:t>
      </w:r>
      <w:r w:rsidRPr="00033407">
        <w:rPr>
          <w:rStyle w:val="StyleUnderline"/>
          <w:rFonts w:asciiTheme="majorHAnsi" w:hAnsiTheme="majorHAnsi" w:cstheme="majorHAnsi"/>
          <w:highlight w:val="green"/>
        </w:rPr>
        <w:t>in</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China</w:t>
      </w:r>
      <w:r w:rsidRPr="00CD67D0">
        <w:rPr>
          <w:rFonts w:asciiTheme="majorHAnsi" w:hAnsiTheme="majorHAnsi" w:cstheme="majorHAnsi"/>
          <w:sz w:val="16"/>
        </w:rPr>
        <w:t xml:space="preserve">, where the number of </w:t>
      </w:r>
      <w:r w:rsidRPr="00033407">
        <w:rPr>
          <w:rStyle w:val="StyleUnderline"/>
          <w:rFonts w:asciiTheme="majorHAnsi" w:hAnsiTheme="majorHAnsi" w:cstheme="majorHAnsi"/>
          <w:highlight w:val="green"/>
        </w:rPr>
        <w:t>people living in</w:t>
      </w:r>
      <w:r w:rsidRPr="00CD67D0">
        <w:rPr>
          <w:rStyle w:val="StyleUnderline"/>
          <w:rFonts w:asciiTheme="majorHAnsi" w:hAnsiTheme="majorHAnsi" w:cstheme="majorHAnsi"/>
        </w:rPr>
        <w:t xml:space="preserve"> extreme </w:t>
      </w:r>
      <w:r w:rsidRPr="00033407">
        <w:rPr>
          <w:rStyle w:val="StyleUnderline"/>
          <w:rFonts w:asciiTheme="majorHAnsi" w:hAnsiTheme="majorHAnsi" w:cstheme="majorHAnsi"/>
          <w:highlight w:val="green"/>
        </w:rPr>
        <w:t>poverty</w:t>
      </w:r>
      <w:r w:rsidRPr="00CD67D0">
        <w:rPr>
          <w:rStyle w:val="StyleUnderline"/>
          <w:rFonts w:asciiTheme="majorHAnsi" w:hAnsiTheme="majorHAnsi" w:cstheme="majorHAnsi"/>
        </w:rPr>
        <w:t xml:space="preserve"> has </w:t>
      </w:r>
      <w:r w:rsidRPr="00033407">
        <w:rPr>
          <w:rStyle w:val="StyleUnderline"/>
          <w:rFonts w:asciiTheme="majorHAnsi" w:hAnsiTheme="majorHAnsi" w:cstheme="majorHAnsi"/>
          <w:highlight w:val="green"/>
        </w:rPr>
        <w:t>fall</w:t>
      </w:r>
      <w:r w:rsidRPr="00CD67D0">
        <w:rPr>
          <w:rStyle w:val="StyleUnderline"/>
          <w:rFonts w:asciiTheme="majorHAnsi" w:hAnsiTheme="majorHAnsi" w:cstheme="majorHAnsi"/>
        </w:rPr>
        <w:t xml:space="preserve">en </w:t>
      </w:r>
      <w:r w:rsidRPr="00033407">
        <w:rPr>
          <w:rStyle w:val="StyleUnderline"/>
          <w:rFonts w:asciiTheme="majorHAnsi" w:hAnsiTheme="majorHAnsi" w:cstheme="majorHAnsi"/>
          <w:highlight w:val="green"/>
        </w:rPr>
        <w:t>from 88</w:t>
      </w:r>
      <w:r w:rsidRPr="00CD67D0">
        <w:rPr>
          <w:rStyle w:val="StyleUnderline"/>
          <w:rFonts w:asciiTheme="majorHAnsi" w:hAnsiTheme="majorHAnsi" w:cstheme="majorHAnsi"/>
        </w:rPr>
        <w:t xml:space="preserve"> percent in 1981 </w:t>
      </w:r>
      <w:r w:rsidRPr="00033407">
        <w:rPr>
          <w:rStyle w:val="StyleUnderline"/>
          <w:rFonts w:asciiTheme="majorHAnsi" w:hAnsiTheme="majorHAnsi" w:cstheme="majorHAnsi"/>
          <w:highlight w:val="green"/>
        </w:rPr>
        <w:t>to</w:t>
      </w:r>
      <w:r w:rsidRPr="00CD67D0">
        <w:rPr>
          <w:rStyle w:val="StyleUnderline"/>
          <w:rFonts w:asciiTheme="majorHAnsi" w:hAnsiTheme="majorHAnsi" w:cstheme="majorHAnsi"/>
        </w:rPr>
        <w:t xml:space="preserve"> </w:t>
      </w:r>
      <w:r w:rsidRPr="00033407">
        <w:rPr>
          <w:rStyle w:val="StyleUnderline"/>
          <w:rFonts w:asciiTheme="majorHAnsi" w:hAnsiTheme="majorHAnsi" w:cstheme="majorHAnsi"/>
          <w:highlight w:val="green"/>
        </w:rPr>
        <w:t>less than 1 percent</w:t>
      </w:r>
      <w:r w:rsidRPr="00CD67D0">
        <w:rPr>
          <w:rStyle w:val="StyleUnderline"/>
          <w:rFonts w:asciiTheme="majorHAnsi" w:hAnsiTheme="majorHAnsi" w:cstheme="majorHAnsi"/>
        </w:rPr>
        <w:t xml:space="preserve"> today</w:t>
      </w:r>
      <w:r w:rsidRPr="00CD67D0">
        <w:rPr>
          <w:rFonts w:asciiTheme="majorHAnsi" w:hAnsiTheme="majorHAnsi" w:cstheme="majorHAnsi"/>
          <w:sz w:val="16"/>
        </w:rPr>
        <w:t>. Andrew McAfe</w:t>
      </w:r>
      <w:r w:rsidRPr="001C34F2">
        <w:rPr>
          <w:rFonts w:asciiTheme="majorHAnsi" w:hAnsiTheme="majorHAnsi" w:cstheme="majorHAnsi"/>
          <w:sz w:val="16"/>
        </w:rPr>
        <w:t>e’s book has an optimistic message about how we don't have to turn back the clocks and cut our consumption: capitalism and technological progress are allowing us to steward the world’s resources, rather than stripping them bare.</w:t>
      </w:r>
    </w:p>
    <w:p w14:paraId="11850298" w14:textId="77777777" w:rsidR="00F62C05" w:rsidRPr="001C34F2" w:rsidRDefault="00F62C05" w:rsidP="00F62C05">
      <w:pPr>
        <w:pStyle w:val="Heading4"/>
        <w:rPr>
          <w:rFonts w:asciiTheme="majorHAnsi" w:hAnsiTheme="majorHAnsi" w:cstheme="majorHAnsi"/>
          <w:bCs w:val="0"/>
        </w:rPr>
      </w:pPr>
      <w:r w:rsidRPr="001C34F2">
        <w:rPr>
          <w:rFonts w:asciiTheme="majorHAnsi" w:hAnsiTheme="majorHAnsi" w:cstheme="majorHAnsi"/>
        </w:rPr>
        <w:t>Capitalism solves war – its anti-imperialist.</w:t>
      </w:r>
      <w:r>
        <w:rPr>
          <w:rFonts w:asciiTheme="majorHAnsi" w:hAnsiTheme="majorHAnsi" w:cstheme="majorHAnsi"/>
        </w:rPr>
        <w:t>-answers cap fails ev</w:t>
      </w:r>
    </w:p>
    <w:p w14:paraId="36C13D3D" w14:textId="77777777" w:rsidR="00F62C05" w:rsidRPr="001C34F2" w:rsidRDefault="00F62C05" w:rsidP="00F62C05">
      <w:pPr>
        <w:rPr>
          <w:rFonts w:asciiTheme="majorHAnsi" w:hAnsiTheme="majorHAnsi" w:cstheme="majorHAnsi"/>
        </w:rPr>
      </w:pPr>
      <w:r w:rsidRPr="001C34F2">
        <w:rPr>
          <w:rStyle w:val="Style13ptBold"/>
          <w:rFonts w:asciiTheme="majorHAnsi" w:hAnsiTheme="majorHAnsi" w:cstheme="majorHAnsi"/>
        </w:rPr>
        <w:t>Mousseau 19</w:t>
      </w:r>
      <w:r w:rsidRPr="001C34F2">
        <w:rPr>
          <w:rFonts w:asciiTheme="majorHAnsi" w:hAnsiTheme="majorHAnsi" w:cstheme="majorHAnsi"/>
        </w:rPr>
        <w:t>, Michael. "The end of war: How a robust marketplace and liberal hegemony are leading to perpetual world peace." International Security 44.1 (2019): 160-196. Props to DML for finding. (Professor in the School of Politics, Security, and International Affairs at the University of Central Florida)//Elmer</w:t>
      </w:r>
    </w:p>
    <w:p w14:paraId="2E571398"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Is war becoming obsolete? </w:t>
      </w:r>
      <w:r w:rsidRPr="001C34F2">
        <w:rPr>
          <w:rStyle w:val="StyleUnderline"/>
          <w:rFonts w:asciiTheme="majorHAnsi" w:hAnsiTheme="majorHAnsi" w:cstheme="majorHAnsi"/>
        </w:rPr>
        <w:t xml:space="preserve">There is </w:t>
      </w:r>
      <w:r w:rsidRPr="001C34F2">
        <w:rPr>
          <w:rStyle w:val="Emphasis"/>
          <w:rFonts w:asciiTheme="majorHAnsi" w:hAnsiTheme="majorHAnsi" w:cstheme="majorHAnsi"/>
        </w:rPr>
        <w:t>wide agreement</w:t>
      </w:r>
      <w:r w:rsidRPr="001C34F2">
        <w:rPr>
          <w:rStyle w:val="StyleUnderline"/>
          <w:rFonts w:asciiTheme="majorHAnsi" w:hAnsiTheme="majorHAnsi" w:cstheme="majorHAnsi"/>
        </w:rPr>
        <w:t xml:space="preserve"> among scholars that </w:t>
      </w:r>
      <w:r w:rsidRPr="001C34F2">
        <w:rPr>
          <w:rStyle w:val="StyleUnderline"/>
          <w:rFonts w:asciiTheme="majorHAnsi" w:hAnsiTheme="majorHAnsi" w:cstheme="majorHAnsi"/>
          <w:highlight w:val="green"/>
        </w:rPr>
        <w:t xml:space="preserve">war </w:t>
      </w:r>
      <w:r w:rsidRPr="001C34F2">
        <w:rPr>
          <w:rStyle w:val="StyleUnderline"/>
          <w:rFonts w:asciiTheme="majorHAnsi" w:hAnsiTheme="majorHAnsi" w:cstheme="majorHAnsi"/>
        </w:rPr>
        <w:t xml:space="preserve">has been </w:t>
      </w:r>
      <w:r w:rsidRPr="001C34F2">
        <w:rPr>
          <w:rStyle w:val="StyleUnderline"/>
          <w:rFonts w:asciiTheme="majorHAnsi" w:hAnsiTheme="majorHAnsi" w:cstheme="majorHAnsi"/>
          <w:highlight w:val="green"/>
        </w:rPr>
        <w:t xml:space="preserve">in </w:t>
      </w:r>
      <w:r w:rsidRPr="001C34F2">
        <w:rPr>
          <w:rStyle w:val="Emphasis"/>
          <w:rFonts w:asciiTheme="majorHAnsi" w:hAnsiTheme="majorHAnsi" w:cstheme="majorHAnsi"/>
        </w:rPr>
        <w:t xml:space="preserve">sharp </w:t>
      </w:r>
      <w:r w:rsidRPr="001C34F2">
        <w:rPr>
          <w:rStyle w:val="Emphasis"/>
          <w:rFonts w:asciiTheme="majorHAnsi" w:hAnsiTheme="majorHAnsi" w:cstheme="majorHAnsi"/>
          <w:highlight w:val="green"/>
        </w:rPr>
        <w:t>decline</w:t>
      </w:r>
      <w:r w:rsidRPr="001C34F2">
        <w:rPr>
          <w:rStyle w:val="StyleUnderline"/>
          <w:rFonts w:asciiTheme="majorHAnsi" w:hAnsiTheme="majorHAnsi" w:cstheme="majorHAnsi"/>
        </w:rPr>
        <w:t xml:space="preserve"> </w:t>
      </w:r>
      <w:r w:rsidRPr="001C34F2">
        <w:rPr>
          <w:rFonts w:asciiTheme="majorHAnsi" w:hAnsiTheme="majorHAnsi" w:cstheme="majorHAnsi"/>
          <w:sz w:val="16"/>
        </w:rPr>
        <w:t xml:space="preserve">since the defeat of the Axis powers in 1945, even as there is little agreement as to its cause.1 Realists reject the idea that this trend </w:t>
      </w:r>
      <w:r w:rsidRPr="001C34F2">
        <w:rPr>
          <w:rFonts w:asciiTheme="majorHAnsi" w:hAnsiTheme="majorHAnsi" w:cstheme="majorHAnsi"/>
          <w:sz w:val="16"/>
        </w:rPr>
        <w:lastRenderedPageBreak/>
        <w:t xml:space="preserve">will continue, citing states' concerns with the “security dilemma”: that is, in anarchy states must assume that any state that can attack will; therefore, power equals threat, and changes in relative power result in conflict and war.2 Discussing the rise of China, Graham Allison calls this condition “Thucydides's Trap,” a reference to the ancient Greek's claim that Sparta's fear of Athens' growing power led to the Peloponnesian War.3 This article argues that </w:t>
      </w:r>
      <w:r w:rsidRPr="001C34F2">
        <w:rPr>
          <w:rStyle w:val="Emphasis"/>
          <w:rFonts w:asciiTheme="majorHAnsi" w:hAnsiTheme="majorHAnsi" w:cstheme="majorHAnsi"/>
        </w:rPr>
        <w:t>there is no Thucydides Trap</w:t>
      </w:r>
      <w:r w:rsidRPr="001C34F2">
        <w:rPr>
          <w:rFonts w:asciiTheme="majorHAnsi" w:hAnsiTheme="majorHAnsi" w:cstheme="majorHAnsi"/>
          <w:sz w:val="16"/>
        </w:rPr>
        <w:t xml:space="preserve"> in international politics. </w:t>
      </w:r>
      <w:r w:rsidRPr="001C34F2">
        <w:rPr>
          <w:rStyle w:val="StyleUnderline"/>
          <w:rFonts w:asciiTheme="majorHAnsi" w:hAnsiTheme="majorHAnsi" w:cstheme="majorHAnsi"/>
        </w:rPr>
        <w:t xml:space="preserve">Rather, the world is </w:t>
      </w:r>
      <w:r w:rsidRPr="001C34F2">
        <w:rPr>
          <w:rStyle w:val="Emphasis"/>
          <w:rFonts w:asciiTheme="majorHAnsi" w:hAnsiTheme="majorHAnsi" w:cstheme="majorHAnsi"/>
        </w:rPr>
        <w:t xml:space="preserve">moving rapidly </w:t>
      </w:r>
      <w:r w:rsidRPr="001C34F2">
        <w:rPr>
          <w:rStyle w:val="Emphasis"/>
          <w:rFonts w:asciiTheme="majorHAnsi" w:hAnsiTheme="majorHAnsi" w:cstheme="majorHAnsi"/>
          <w:highlight w:val="green"/>
        </w:rPr>
        <w:t xml:space="preserve">toward </w:t>
      </w:r>
      <w:r w:rsidRPr="001C34F2">
        <w:rPr>
          <w:rStyle w:val="Emphasis"/>
          <w:rFonts w:asciiTheme="majorHAnsi" w:hAnsiTheme="majorHAnsi" w:cstheme="majorHAnsi"/>
        </w:rPr>
        <w:t xml:space="preserve">permanent </w:t>
      </w:r>
      <w:r w:rsidRPr="001C34F2">
        <w:rPr>
          <w:rStyle w:val="Emphasis"/>
          <w:rFonts w:asciiTheme="majorHAnsi" w:hAnsiTheme="majorHAnsi" w:cstheme="majorHAnsi"/>
          <w:highlight w:val="green"/>
        </w:rPr>
        <w:t>peace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possibly in our lifetime</w:t>
      </w:r>
      <w:r w:rsidRPr="001C34F2">
        <w:rPr>
          <w:rFonts w:asciiTheme="majorHAnsi" w:hAnsiTheme="majorHAnsi" w:cstheme="majorHAnsi"/>
          <w:sz w:val="16"/>
        </w:rPr>
        <w:t xml:space="preserve">. Drawing on economic norms theory,4 I show that </w:t>
      </w:r>
      <w:r w:rsidRPr="001C34F2">
        <w:rPr>
          <w:rStyle w:val="StyleUnderline"/>
          <w:rFonts w:asciiTheme="majorHAnsi" w:hAnsiTheme="majorHAnsi" w:cstheme="majorHAnsi"/>
        </w:rPr>
        <w:t xml:space="preserve">what sometimes appears to be a Thucydides Trap may instead be a function of factors </w:t>
      </w:r>
      <w:r w:rsidRPr="001C34F2">
        <w:rPr>
          <w:rStyle w:val="Emphasis"/>
          <w:rFonts w:asciiTheme="majorHAnsi" w:hAnsiTheme="majorHAnsi" w:cstheme="majorHAnsi"/>
        </w:rPr>
        <w:t>strictly internal</w:t>
      </w:r>
      <w:r w:rsidRPr="001C34F2">
        <w:rPr>
          <w:rStyle w:val="StyleUnderline"/>
          <w:rFonts w:asciiTheme="majorHAnsi" w:hAnsiTheme="majorHAnsi" w:cstheme="majorHAnsi"/>
        </w:rPr>
        <w:t xml:space="preserve"> to states and that these factors </w:t>
      </w:r>
      <w:r w:rsidRPr="001C34F2">
        <w:rPr>
          <w:rStyle w:val="Emphasis"/>
          <w:rFonts w:asciiTheme="majorHAnsi" w:hAnsiTheme="majorHAnsi" w:cstheme="majorHAnsi"/>
        </w:rPr>
        <w:t>vary</w:t>
      </w:r>
      <w:r w:rsidRPr="001C34F2">
        <w:rPr>
          <w:rStyle w:val="StyleUnderline"/>
          <w:rFonts w:asciiTheme="majorHAnsi" w:hAnsiTheme="majorHAnsi" w:cstheme="majorHAnsi"/>
        </w:rPr>
        <w:t xml:space="preserve"> among them</w:t>
      </w:r>
      <w:r w:rsidRPr="001C34F2">
        <w:rPr>
          <w:rFonts w:asciiTheme="majorHAnsi" w:hAnsiTheme="majorHAnsi" w:cstheme="majorHAnsi"/>
          <w:sz w:val="16"/>
        </w:rPr>
        <w:t xml:space="preserve">. In brief,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states with</w:t>
      </w:r>
      <w:r w:rsidRPr="001C34F2">
        <w:rPr>
          <w:rStyle w:val="StyleUnderline"/>
          <w:rFonts w:asciiTheme="majorHAnsi" w:hAnsiTheme="majorHAnsi" w:cstheme="majorHAnsi"/>
        </w:rPr>
        <w:t xml:space="preserve"> advanced </w:t>
      </w:r>
      <w:r w:rsidRPr="001C34F2">
        <w:rPr>
          <w:rStyle w:val="StyleUnderline"/>
          <w:rFonts w:asciiTheme="majorHAnsi" w:hAnsiTheme="majorHAnsi" w:cstheme="majorHAnsi"/>
          <w:highlight w:val="green"/>
        </w:rPr>
        <w:t>market</w:t>
      </w:r>
      <w:r w:rsidRPr="001C34F2">
        <w:rPr>
          <w:rStyle w:val="StyleUnderline"/>
          <w:rFonts w:asciiTheme="majorHAnsi" w:hAnsiTheme="majorHAnsi" w:cstheme="majorHAnsi"/>
        </w:rPr>
        <w:t xml:space="preserve">-oriented </w:t>
      </w:r>
      <w:r w:rsidRPr="001C34F2">
        <w:rPr>
          <w:rStyle w:val="StyleUnderline"/>
          <w:rFonts w:asciiTheme="majorHAnsi" w:hAnsiTheme="majorHAnsi" w:cstheme="majorHAnsi"/>
          <w:highlight w:val="green"/>
        </w:rPr>
        <w:t>economies have</w:t>
      </w:r>
      <w:r w:rsidRPr="001C34F2">
        <w:rPr>
          <w:rStyle w:val="StyleUnderline"/>
          <w:rFonts w:asciiTheme="majorHAnsi" w:hAnsiTheme="majorHAnsi" w:cstheme="majorHAnsi"/>
        </w:rPr>
        <w:t xml:space="preserve"> </w:t>
      </w:r>
      <w:r w:rsidRPr="001C34F2">
        <w:rPr>
          <w:rStyle w:val="Emphasis"/>
          <w:rFonts w:asciiTheme="majorHAnsi" w:hAnsiTheme="majorHAnsi" w:cstheme="majorHAnsi"/>
        </w:rPr>
        <w:t xml:space="preserve">foremost </w:t>
      </w:r>
      <w:r w:rsidRPr="001C34F2">
        <w:rPr>
          <w:rStyle w:val="Emphasis"/>
          <w:rFonts w:asciiTheme="majorHAnsi" w:hAnsiTheme="majorHAnsi" w:cstheme="majorHAnsi"/>
          <w:highlight w:val="green"/>
        </w:rPr>
        <w:t>interests</w:t>
      </w:r>
      <w:r w:rsidRPr="001C34F2">
        <w:rPr>
          <w:rStyle w:val="StyleUnderline"/>
          <w:rFonts w:asciiTheme="majorHAnsi" w:hAnsiTheme="majorHAnsi" w:cstheme="majorHAnsi"/>
          <w:highlight w:val="green"/>
        </w:rPr>
        <w:t xml:space="preserve"> </w:t>
      </w:r>
      <w:r w:rsidRPr="001C34F2">
        <w:rPr>
          <w:rStyle w:val="StyleUnderline"/>
          <w:rFonts w:asciiTheme="majorHAnsi" w:hAnsiTheme="majorHAnsi" w:cstheme="majorHAnsi"/>
        </w:rPr>
        <w:t xml:space="preserve">in the principle of </w:t>
      </w:r>
      <w:r w:rsidRPr="001C34F2">
        <w:rPr>
          <w:rStyle w:val="Emphasis"/>
          <w:rFonts w:asciiTheme="majorHAnsi" w:hAnsiTheme="majorHAnsi" w:cstheme="majorHAnsi"/>
        </w:rPr>
        <w:t>self-determination</w:t>
      </w:r>
      <w:r w:rsidRPr="001C34F2">
        <w:rPr>
          <w:rStyle w:val="StyleUnderline"/>
          <w:rFonts w:asciiTheme="majorHAnsi" w:hAnsiTheme="majorHAnsi" w:cstheme="majorHAnsi"/>
        </w:rPr>
        <w:t xml:space="preserve"> for all states, large and small, as the foundation for a </w:t>
      </w:r>
      <w:r w:rsidRPr="001C34F2">
        <w:rPr>
          <w:rStyle w:val="Emphasis"/>
          <w:rFonts w:asciiTheme="majorHAnsi" w:hAnsiTheme="majorHAnsi" w:cstheme="majorHAnsi"/>
        </w:rPr>
        <w:t>robust global marketplace</w:t>
      </w:r>
      <w:r w:rsidRPr="001C34F2">
        <w:rPr>
          <w:rStyle w:val="StyleUnderline"/>
          <w:rFonts w:asciiTheme="majorHAnsi" w:hAnsiTheme="majorHAnsi" w:cstheme="majorHAnsi"/>
        </w:rPr>
        <w:t xml:space="preserve">. </w:t>
      </w:r>
      <w:r w:rsidRPr="001C34F2">
        <w:rPr>
          <w:rStyle w:val="Emphasis"/>
          <w:rFonts w:asciiTheme="majorHAnsi" w:hAnsiTheme="majorHAnsi" w:cstheme="majorHAnsi"/>
          <w:highlight w:val="green"/>
        </w:rPr>
        <w:t>War</w:t>
      </w:r>
      <w:r w:rsidRPr="001C34F2">
        <w:rPr>
          <w:rStyle w:val="StyleUnderline"/>
          <w:rFonts w:asciiTheme="majorHAnsi" w:hAnsiTheme="majorHAnsi" w:cstheme="majorHAnsi"/>
        </w:rPr>
        <w:t xml:space="preserve"> among these states, </w:t>
      </w:r>
      <w:r w:rsidRPr="001C34F2">
        <w:rPr>
          <w:rStyle w:val="Emphasis"/>
          <w:rFonts w:asciiTheme="majorHAnsi" w:hAnsiTheme="majorHAnsi" w:cstheme="majorHAnsi"/>
        </w:rPr>
        <w:t>even making preparations</w:t>
      </w:r>
      <w:r w:rsidRPr="001C34F2">
        <w:rPr>
          <w:rStyle w:val="StyleUnderline"/>
          <w:rFonts w:asciiTheme="majorHAnsi" w:hAnsiTheme="majorHAnsi" w:cstheme="majorHAnsi"/>
        </w:rPr>
        <w:t xml:space="preserve"> for war, </w:t>
      </w:r>
      <w:r w:rsidRPr="001C34F2">
        <w:rPr>
          <w:rStyle w:val="StyleUnderline"/>
          <w:rFonts w:asciiTheme="majorHAnsi" w:hAnsiTheme="majorHAnsi" w:cstheme="majorHAnsi"/>
          <w:highlight w:val="green"/>
        </w:rPr>
        <w:t xml:space="preserve">is </w:t>
      </w:r>
      <w:r w:rsidRPr="001C34F2">
        <w:rPr>
          <w:rStyle w:val="Emphasis"/>
          <w:rFonts w:asciiTheme="majorHAnsi" w:hAnsiTheme="majorHAnsi" w:cstheme="majorHAnsi"/>
          <w:highlight w:val="green"/>
        </w:rPr>
        <w:t>not possible</w:t>
      </w:r>
      <w:r w:rsidRPr="001C34F2">
        <w:rPr>
          <w:rStyle w:val="StyleUnderline"/>
          <w:rFonts w:asciiTheme="majorHAnsi" w:hAnsiTheme="majorHAnsi" w:cstheme="majorHAnsi"/>
          <w:highlight w:val="green"/>
        </w:rPr>
        <w:t>, because</w:t>
      </w:r>
      <w:r w:rsidRPr="001C34F2">
        <w:rPr>
          <w:rStyle w:val="StyleUnderline"/>
          <w:rFonts w:asciiTheme="majorHAnsi" w:hAnsiTheme="majorHAnsi" w:cstheme="majorHAnsi"/>
        </w:rPr>
        <w:t xml:space="preserve"> they are in </w:t>
      </w:r>
      <w:r w:rsidRPr="001C34F2">
        <w:rPr>
          <w:rStyle w:val="StyleUnderline"/>
          <w:rFonts w:asciiTheme="majorHAnsi" w:hAnsiTheme="majorHAnsi" w:cstheme="majorHAnsi"/>
          <w:highlight w:val="green"/>
        </w:rPr>
        <w:t xml:space="preserve">a </w:t>
      </w:r>
      <w:r w:rsidRPr="001C34F2">
        <w:rPr>
          <w:rStyle w:val="Emphasis"/>
          <w:rFonts w:asciiTheme="majorHAnsi" w:hAnsiTheme="majorHAnsi" w:cstheme="majorHAnsi"/>
          <w:highlight w:val="green"/>
        </w:rPr>
        <w:t>natural alliance to</w:t>
      </w:r>
      <w:r w:rsidRPr="001C34F2">
        <w:rPr>
          <w:rStyle w:val="Emphasis"/>
          <w:rFonts w:asciiTheme="majorHAnsi" w:hAnsiTheme="majorHAnsi" w:cstheme="majorHAnsi"/>
        </w:rPr>
        <w:t xml:space="preserve"> preserve</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highlight w:val="green"/>
        </w:rPr>
        <w:t>protect the</w:t>
      </w:r>
      <w:r w:rsidRPr="001C34F2">
        <w:rPr>
          <w:rStyle w:val="Emphasis"/>
          <w:rFonts w:asciiTheme="majorHAnsi" w:hAnsiTheme="majorHAnsi" w:cstheme="majorHAnsi"/>
        </w:rPr>
        <w:t xml:space="preserve"> global </w:t>
      </w:r>
      <w:r w:rsidRPr="001C34F2">
        <w:rPr>
          <w:rStyle w:val="Emphasis"/>
          <w:rFonts w:asciiTheme="majorHAnsi" w:hAnsiTheme="majorHAnsi" w:cstheme="majorHAnsi"/>
          <w:highlight w:val="green"/>
        </w:rPr>
        <w:t>order</w:t>
      </w:r>
      <w:r w:rsidRPr="001C34F2">
        <w:rPr>
          <w:rFonts w:asciiTheme="majorHAnsi" w:hAnsiTheme="majorHAnsi" w:cstheme="majorHAnsi"/>
          <w:sz w:val="16"/>
        </w:rPr>
        <w:t xml:space="preserve">. In contrast, </w:t>
      </w:r>
      <w:r w:rsidRPr="001C34F2">
        <w:rPr>
          <w:rStyle w:val="StyleUnderline"/>
          <w:rFonts w:asciiTheme="majorHAnsi" w:hAnsiTheme="majorHAnsi" w:cstheme="majorHAnsi"/>
        </w:rPr>
        <w:t xml:space="preserve">leaders of </w:t>
      </w:r>
      <w:r w:rsidRPr="001C34F2">
        <w:rPr>
          <w:rStyle w:val="StyleUnderline"/>
          <w:rFonts w:asciiTheme="majorHAnsi" w:hAnsiTheme="majorHAnsi" w:cstheme="majorHAnsi"/>
          <w:highlight w:val="green"/>
        </w:rPr>
        <w:t xml:space="preserve">states with </w:t>
      </w:r>
      <w:r w:rsidRPr="001C34F2">
        <w:rPr>
          <w:rStyle w:val="Emphasis"/>
          <w:rFonts w:asciiTheme="majorHAnsi" w:hAnsiTheme="majorHAnsi" w:cstheme="majorHAnsi"/>
          <w:highlight w:val="green"/>
        </w:rPr>
        <w:t>weak</w:t>
      </w:r>
      <w:r w:rsidRPr="001C34F2">
        <w:rPr>
          <w:rStyle w:val="Emphasis"/>
          <w:rFonts w:asciiTheme="majorHAnsi" w:hAnsiTheme="majorHAnsi" w:cstheme="majorHAnsi"/>
        </w:rPr>
        <w:t xml:space="preserve"> internal </w:t>
      </w:r>
      <w:r w:rsidRPr="001C34F2">
        <w:rPr>
          <w:rStyle w:val="Emphasis"/>
          <w:rFonts w:asciiTheme="majorHAnsi" w:hAnsiTheme="majorHAnsi" w:cstheme="majorHAnsi"/>
          <w:highlight w:val="green"/>
        </w:rPr>
        <w:t>markets</w:t>
      </w:r>
      <w:r w:rsidRPr="001C34F2">
        <w:rPr>
          <w:rStyle w:val="StyleUnderline"/>
          <w:rFonts w:asciiTheme="majorHAnsi" w:hAnsiTheme="majorHAnsi" w:cstheme="majorHAnsi"/>
          <w:highlight w:val="green"/>
        </w:rPr>
        <w:t xml:space="preserve"> have </w:t>
      </w:r>
      <w:r w:rsidRPr="001C34F2">
        <w:rPr>
          <w:rStyle w:val="Emphasis"/>
          <w:rFonts w:asciiTheme="majorHAnsi" w:hAnsiTheme="majorHAnsi" w:cstheme="majorHAnsi"/>
          <w:highlight w:val="green"/>
        </w:rPr>
        <w:t>little interest</w:t>
      </w:r>
      <w:r w:rsidRPr="001C34F2">
        <w:rPr>
          <w:rStyle w:val="StyleUnderline"/>
          <w:rFonts w:asciiTheme="majorHAnsi" w:hAnsiTheme="majorHAnsi" w:cstheme="majorHAnsi"/>
        </w:rPr>
        <w:t xml:space="preserve"> in the global marketplace; </w:t>
      </w:r>
      <w:r w:rsidRPr="001C34F2">
        <w:rPr>
          <w:rStyle w:val="StyleUnderline"/>
          <w:rFonts w:asciiTheme="majorHAnsi" w:hAnsiTheme="majorHAnsi" w:cstheme="majorHAnsi"/>
          <w:highlight w:val="green"/>
        </w:rPr>
        <w:t>they pursue</w:t>
      </w:r>
      <w:r w:rsidRPr="001C34F2">
        <w:rPr>
          <w:rStyle w:val="StyleUnderline"/>
          <w:rFonts w:asciiTheme="majorHAnsi" w:hAnsiTheme="majorHAnsi" w:cstheme="majorHAnsi"/>
        </w:rPr>
        <w:t xml:space="preserve"> wealth </w:t>
      </w:r>
      <w:r w:rsidRPr="001C34F2">
        <w:rPr>
          <w:rStyle w:val="Emphasis"/>
          <w:rFonts w:asciiTheme="majorHAnsi" w:hAnsiTheme="majorHAnsi" w:cstheme="majorHAnsi"/>
        </w:rPr>
        <w:t>not through commerce</w:t>
      </w:r>
      <w:r w:rsidRPr="001C34F2">
        <w:rPr>
          <w:rStyle w:val="StyleUnderline"/>
          <w:rFonts w:asciiTheme="majorHAnsi" w:hAnsiTheme="majorHAnsi" w:cstheme="majorHAnsi"/>
        </w:rPr>
        <w:t xml:space="preserve">, but through </w:t>
      </w:r>
      <w:r w:rsidRPr="001C34F2">
        <w:rPr>
          <w:rStyle w:val="Emphasis"/>
          <w:rFonts w:asciiTheme="majorHAnsi" w:hAnsiTheme="majorHAnsi" w:cstheme="majorHAnsi"/>
          <w:highlight w:val="green"/>
        </w:rPr>
        <w:t>wars of expansion</w:t>
      </w:r>
      <w:r w:rsidRPr="001C34F2">
        <w:rPr>
          <w:rStyle w:val="StyleUnderline"/>
          <w:rFonts w:asciiTheme="majorHAnsi" w:hAnsiTheme="majorHAnsi" w:cstheme="majorHAnsi"/>
        </w:rPr>
        <w:t xml:space="preserve"> and </w:t>
      </w:r>
      <w:r w:rsidRPr="001C34F2">
        <w:rPr>
          <w:rStyle w:val="Emphasis"/>
          <w:rFonts w:asciiTheme="majorHAnsi" w:hAnsiTheme="majorHAnsi" w:cstheme="majorHAnsi"/>
        </w:rPr>
        <w:t>demands for tribute</w:t>
      </w:r>
      <w:r w:rsidRPr="001C34F2">
        <w:rPr>
          <w:rFonts w:asciiTheme="majorHAnsi" w:hAnsiTheme="majorHAnsi" w:cstheme="majorHAnsi"/>
          <w:sz w:val="16"/>
        </w:rPr>
        <w:t>. For these states, power equals threat, and therefore they tend to balance against the power of all states. Fearing stronger states, however, minor powers with weak internal markets tend to constrain their expansionist inclinations and, for security reasons, bandwagon with the relatively benign market-oriented powers. I argue that this liberal global hierarchy is unwittingly but systematically buttressing states' embrace of market norms and values that, if left uninterrupted, is likely to culminate in permanent world peace, perhaps even something close to harmony. My argument challenges the realist assertion that great powers are engaged in a timeless competition over global leadership, because hegemony cannot exist among great powers with weak markets; these inherently expansionist states live in constant fear and therefore normally balance against the strongest state and its allies.5 Hegemony can exist only among market-oriented powers, because only they care about global order. Yet, there can be no competition for leadership among market powers, because they always agree with the goal of their strongest member (currently the United States) to preserve and protect the global order</w:t>
      </w:r>
    </w:p>
    <w:p w14:paraId="5D977E2A" w14:textId="77777777" w:rsidR="00F62C05" w:rsidRPr="001C34F2" w:rsidRDefault="00F62C05" w:rsidP="00F62C05">
      <w:pPr>
        <w:pStyle w:val="Heading4"/>
        <w:rPr>
          <w:rFonts w:asciiTheme="majorHAnsi" w:hAnsiTheme="majorHAnsi" w:cstheme="majorHAnsi"/>
        </w:rPr>
      </w:pPr>
      <w:r w:rsidRPr="001C34F2">
        <w:rPr>
          <w:rFonts w:asciiTheme="majorHAnsi" w:hAnsiTheme="majorHAnsi" w:cstheme="majorHAnsi"/>
        </w:rPr>
        <w:t xml:space="preserve">Causes mass death---only capitalism enables a peaceful solution to poverty. </w:t>
      </w:r>
    </w:p>
    <w:p w14:paraId="17D00A32" w14:textId="77777777" w:rsidR="00F62C05" w:rsidRPr="001C34F2" w:rsidRDefault="00F62C05" w:rsidP="00F62C05">
      <w:pPr>
        <w:rPr>
          <w:rFonts w:asciiTheme="majorHAnsi" w:hAnsiTheme="majorHAnsi" w:cstheme="majorHAnsi"/>
        </w:rPr>
      </w:pPr>
      <w:r w:rsidRPr="001C34F2">
        <w:rPr>
          <w:rFonts w:asciiTheme="majorHAnsi" w:hAnsiTheme="majorHAnsi" w:cstheme="majorHAnsi"/>
        </w:rPr>
        <w:t xml:space="preserve">Rainer </w:t>
      </w:r>
      <w:r w:rsidRPr="001C34F2">
        <w:rPr>
          <w:rStyle w:val="Style13ptBold"/>
          <w:rFonts w:asciiTheme="majorHAnsi" w:hAnsiTheme="majorHAnsi" w:cstheme="majorHAnsi"/>
        </w:rPr>
        <w:t>Zitelmann 21</w:t>
      </w:r>
      <w:r w:rsidRPr="001C34F2">
        <w:rPr>
          <w:rFonts w:asciiTheme="majorHAnsi" w:hAnsiTheme="majorHAnsi" w:cstheme="majorHAnsi"/>
        </w:rPr>
        <w:t xml:space="preserve">. German historian and author of “The Rich in Public Opinion.” "Violence Is History’s Great Economic Leveler." National Interest. 6-30-2021. https://nationalinterest.org/feature/violence-history%E2%80%99s-great-economic-leveler-188974 </w:t>
      </w:r>
    </w:p>
    <w:p w14:paraId="2323DA16"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Another question that is all too rarely asked is: What would be the price of eliminating inequality? </w:t>
      </w:r>
      <w:r w:rsidRPr="001C34F2">
        <w:rPr>
          <w:rStyle w:val="StyleUnderline"/>
          <w:rFonts w:asciiTheme="majorHAnsi" w:hAnsiTheme="majorHAnsi" w:cstheme="majorHAnsi"/>
          <w:highlight w:val="cyan"/>
        </w:rPr>
        <w:t>In 2017</w:t>
      </w:r>
      <w:r w:rsidRPr="001C34F2">
        <w:rPr>
          <w:rFonts w:asciiTheme="majorHAnsi" w:hAnsiTheme="majorHAnsi" w:cstheme="majorHAnsi"/>
          <w:sz w:val="16"/>
        </w:rPr>
        <w:t xml:space="preserve">, the renowned </w:t>
      </w:r>
      <w:r w:rsidRPr="001C34F2">
        <w:rPr>
          <w:rStyle w:val="StyleUnderline"/>
          <w:rFonts w:asciiTheme="majorHAnsi" w:hAnsiTheme="majorHAnsi" w:cstheme="majorHAnsi"/>
          <w:highlight w:val="cyan"/>
        </w:rPr>
        <w:t>Stanford historian</w:t>
      </w:r>
      <w:r w:rsidRPr="001C34F2">
        <w:rPr>
          <w:rStyle w:val="StyleUnderline"/>
          <w:rFonts w:asciiTheme="majorHAnsi" w:hAnsiTheme="majorHAnsi" w:cstheme="majorHAnsi"/>
        </w:rPr>
        <w:t xml:space="preserve"> and scholar of ancient history Walter </w:t>
      </w:r>
      <w:r w:rsidRPr="001C34F2">
        <w:rPr>
          <w:rStyle w:val="StyleUnderline"/>
          <w:rFonts w:asciiTheme="majorHAnsi" w:hAnsiTheme="majorHAnsi" w:cstheme="majorHAnsi"/>
          <w:highlight w:val="cyan"/>
        </w:rPr>
        <w:t>Scheidel presented</w:t>
      </w:r>
      <w:r w:rsidRPr="001C34F2">
        <w:rPr>
          <w:rStyle w:val="StyleUnderline"/>
          <w:rFonts w:asciiTheme="majorHAnsi" w:hAnsiTheme="majorHAnsi" w:cstheme="majorHAnsi"/>
        </w:rPr>
        <w:t xml:space="preserve"> an impressive historical </w:t>
      </w:r>
      <w:r w:rsidRPr="001C34F2">
        <w:rPr>
          <w:rStyle w:val="StyleUnderline"/>
          <w:rFonts w:asciiTheme="majorHAnsi" w:hAnsiTheme="majorHAnsi" w:cstheme="majorHAnsi"/>
          <w:highlight w:val="cyan"/>
        </w:rPr>
        <w:t>analysis</w:t>
      </w:r>
      <w:r w:rsidRPr="001C34F2">
        <w:rPr>
          <w:rStyle w:val="StyleUnderline"/>
          <w:rFonts w:asciiTheme="majorHAnsi" w:hAnsiTheme="majorHAnsi" w:cstheme="majorHAnsi"/>
        </w:rPr>
        <w:t xml:space="preserve"> of this question</w:t>
      </w:r>
      <w:r w:rsidRPr="001C34F2">
        <w:rPr>
          <w:rFonts w:asciiTheme="majorHAnsi" w:hAnsiTheme="majorHAnsi" w:cstheme="majorHAnsi"/>
          <w:sz w:val="16"/>
        </w:rPr>
        <w:t>: The Great Leveler: Violence and the History of Inequality from the Stone Age to the Twenty-First Century. He concludes that societies that have been spared mass violence and catastrophes have never experienced substantial reductions in inequality.</w:t>
      </w:r>
    </w:p>
    <w:p w14:paraId="31724121" w14:textId="77777777" w:rsidR="00F62C05" w:rsidRPr="001C34F2" w:rsidRDefault="00F62C05" w:rsidP="00F62C05">
      <w:pPr>
        <w:rPr>
          <w:rFonts w:asciiTheme="majorHAnsi" w:hAnsiTheme="majorHAnsi" w:cstheme="majorHAnsi"/>
          <w:sz w:val="16"/>
          <w:szCs w:val="16"/>
        </w:rPr>
      </w:pPr>
      <w:r w:rsidRPr="001C34F2">
        <w:rPr>
          <w:rFonts w:asciiTheme="majorHAnsi" w:hAnsiTheme="majorHAnsi" w:cstheme="majorHAnsi"/>
          <w:sz w:val="16"/>
          <w:szCs w:val="16"/>
        </w:rPr>
        <w:t>Substantial reductions in inequality have only ever been achieved as the result of violent shocks, primarily consisting of war, revolution, state failure and systems collapse, and plague.</w:t>
      </w:r>
    </w:p>
    <w:p w14:paraId="07395F3E"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According to Scheidel, </w:t>
      </w:r>
      <w:r w:rsidRPr="001C34F2">
        <w:rPr>
          <w:rStyle w:val="Emphasis"/>
          <w:rFonts w:asciiTheme="majorHAnsi" w:hAnsiTheme="majorHAnsi" w:cstheme="majorHAnsi"/>
        </w:rPr>
        <w:t xml:space="preserve">the </w:t>
      </w:r>
      <w:r w:rsidRPr="001C34F2">
        <w:rPr>
          <w:rStyle w:val="Emphasis"/>
          <w:rFonts w:asciiTheme="majorHAnsi" w:hAnsiTheme="majorHAnsi" w:cstheme="majorHAnsi"/>
          <w:highlight w:val="cyan"/>
        </w:rPr>
        <w:t>greatest levelers</w:t>
      </w:r>
      <w:r w:rsidRPr="001C34F2">
        <w:rPr>
          <w:rStyle w:val="Emphasis"/>
          <w:rFonts w:asciiTheme="majorHAnsi" w:hAnsiTheme="majorHAnsi" w:cstheme="majorHAnsi"/>
        </w:rPr>
        <w:t xml:space="preserve"> of the twentieth century </w:t>
      </w:r>
      <w:r w:rsidRPr="001C34F2">
        <w:rPr>
          <w:rStyle w:val="Emphasis"/>
          <w:rFonts w:asciiTheme="majorHAnsi" w:hAnsiTheme="majorHAnsi" w:cstheme="majorHAnsi"/>
          <w:highlight w:val="cyan"/>
        </w:rPr>
        <w:t>did not include peaceful social reforms</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they </w:t>
      </w:r>
      <w:r w:rsidRPr="001C34F2">
        <w:rPr>
          <w:rStyle w:val="StyleUnderline"/>
          <w:rFonts w:asciiTheme="majorHAnsi" w:hAnsiTheme="majorHAnsi" w:cstheme="majorHAnsi"/>
          <w:highlight w:val="cyan"/>
        </w:rPr>
        <w:t>were</w:t>
      </w:r>
      <w:r w:rsidRPr="001C34F2">
        <w:rPr>
          <w:rStyle w:val="StyleUnderline"/>
          <w:rFonts w:asciiTheme="majorHAnsi" w:hAnsiTheme="majorHAnsi" w:cstheme="majorHAnsi"/>
        </w:rPr>
        <w:t xml:space="preserve"> the two </w:t>
      </w:r>
      <w:r w:rsidRPr="001C34F2">
        <w:rPr>
          <w:rStyle w:val="StyleUnderline"/>
          <w:rFonts w:asciiTheme="majorHAnsi" w:hAnsiTheme="majorHAnsi" w:cstheme="majorHAnsi"/>
          <w:highlight w:val="cyan"/>
        </w:rPr>
        <w:t>world wars and</w:t>
      </w:r>
      <w:r w:rsidRPr="001C34F2">
        <w:rPr>
          <w:rStyle w:val="StyleUnderline"/>
          <w:rFonts w:asciiTheme="majorHAnsi" w:hAnsiTheme="majorHAnsi" w:cstheme="majorHAnsi"/>
        </w:rPr>
        <w:t xml:space="preserve"> the </w:t>
      </w:r>
      <w:r w:rsidRPr="001C34F2">
        <w:rPr>
          <w:rStyle w:val="StyleUnderline"/>
          <w:rFonts w:asciiTheme="majorHAnsi" w:hAnsiTheme="majorHAnsi" w:cstheme="majorHAnsi"/>
          <w:highlight w:val="cyan"/>
        </w:rPr>
        <w:t>communist revolutions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More than 100 million people died in each</w:t>
      </w:r>
      <w:r w:rsidRPr="001C34F2">
        <w:rPr>
          <w:rStyle w:val="Emphasis"/>
          <w:rFonts w:asciiTheme="majorHAnsi" w:hAnsiTheme="majorHAnsi" w:cstheme="majorHAnsi"/>
        </w:rPr>
        <w:t xml:space="preserve"> of the two world wars and in the communist social experiments</w:t>
      </w:r>
      <w:r w:rsidRPr="001C34F2">
        <w:rPr>
          <w:rFonts w:asciiTheme="majorHAnsi" w:hAnsiTheme="majorHAnsi" w:cstheme="majorHAnsi"/>
          <w:sz w:val="16"/>
        </w:rPr>
        <w:t>.</w:t>
      </w:r>
    </w:p>
    <w:p w14:paraId="3F076F3E" w14:textId="77777777" w:rsidR="00F62C05" w:rsidRPr="001C34F2" w:rsidRDefault="00F62C05" w:rsidP="00F62C05">
      <w:pPr>
        <w:rPr>
          <w:rFonts w:asciiTheme="majorHAnsi" w:hAnsiTheme="majorHAnsi" w:cstheme="majorHAnsi"/>
          <w:sz w:val="16"/>
          <w:szCs w:val="16"/>
        </w:rPr>
      </w:pPr>
      <w:r w:rsidRPr="001C34F2">
        <w:rPr>
          <w:rFonts w:asciiTheme="majorHAnsi" w:hAnsiTheme="majorHAnsi" w:cstheme="majorHAnsi"/>
          <w:sz w:val="16"/>
          <w:szCs w:val="16"/>
        </w:rPr>
        <w:t>Total War as a Great Leveler</w:t>
      </w:r>
    </w:p>
    <w:p w14:paraId="1B436D53" w14:textId="77777777" w:rsidR="00F62C05" w:rsidRPr="001C34F2" w:rsidRDefault="00F62C05" w:rsidP="00F62C05">
      <w:pPr>
        <w:rPr>
          <w:rFonts w:asciiTheme="majorHAnsi" w:hAnsiTheme="majorHAnsi" w:cstheme="majorHAnsi"/>
          <w:sz w:val="16"/>
        </w:rPr>
      </w:pPr>
      <w:r w:rsidRPr="001C34F2">
        <w:rPr>
          <w:rStyle w:val="StyleUnderline"/>
          <w:rFonts w:asciiTheme="majorHAnsi" w:hAnsiTheme="majorHAnsi" w:cstheme="majorHAnsi"/>
        </w:rPr>
        <w:t>World War II serves as Scheidel’s strongest example of “total war” leveling</w:t>
      </w:r>
      <w:r w:rsidRPr="001C34F2">
        <w:rPr>
          <w:rFonts w:asciiTheme="majorHAnsi" w:hAnsiTheme="majorHAnsi" w:cstheme="majorHAnsi"/>
          <w:sz w:val="16"/>
        </w:rPr>
        <w:t xml:space="preserve">. </w:t>
      </w:r>
      <w:r w:rsidRPr="001C34F2">
        <w:rPr>
          <w:rStyle w:val="StyleUnderline"/>
          <w:rFonts w:asciiTheme="majorHAnsi" w:hAnsiTheme="majorHAnsi" w:cstheme="majorHAnsi"/>
        </w:rPr>
        <w:t>Take Japan: In 1938, the wealthiest 1 percent of the population received 19.9 percent of all reported income before taxes and transfers</w:t>
      </w:r>
      <w:r w:rsidRPr="001C34F2">
        <w:rPr>
          <w:rFonts w:asciiTheme="majorHAnsi" w:hAnsiTheme="majorHAnsi" w:cstheme="majorHAnsi"/>
          <w:sz w:val="16"/>
        </w:rPr>
        <w:t xml:space="preserve">. </w:t>
      </w:r>
      <w:r w:rsidRPr="001C34F2">
        <w:rPr>
          <w:rStyle w:val="Emphasis"/>
          <w:rFonts w:asciiTheme="majorHAnsi" w:hAnsiTheme="majorHAnsi" w:cstheme="majorHAnsi"/>
        </w:rPr>
        <w:t>Within the next seven years</w:t>
      </w:r>
      <w:r w:rsidRPr="001C34F2">
        <w:rPr>
          <w:rFonts w:asciiTheme="majorHAnsi" w:hAnsiTheme="majorHAnsi" w:cstheme="majorHAnsi"/>
          <w:sz w:val="16"/>
        </w:rPr>
        <w:t xml:space="preserve">, </w:t>
      </w:r>
      <w:r w:rsidRPr="001C34F2">
        <w:rPr>
          <w:rStyle w:val="StyleUnderline"/>
          <w:rFonts w:asciiTheme="majorHAnsi" w:hAnsiTheme="majorHAnsi" w:cstheme="majorHAnsi"/>
        </w:rPr>
        <w:t>their share dropped by two-thirds, all the way down to 6.4 percent</w:t>
      </w:r>
      <w:r w:rsidRPr="001C34F2">
        <w:rPr>
          <w:rFonts w:asciiTheme="majorHAnsi" w:hAnsiTheme="majorHAnsi" w:cstheme="majorHAnsi"/>
          <w:sz w:val="16"/>
        </w:rPr>
        <w:t xml:space="preserve">. </w:t>
      </w:r>
      <w:r w:rsidRPr="001C34F2">
        <w:rPr>
          <w:rStyle w:val="Emphasis"/>
          <w:rFonts w:asciiTheme="majorHAnsi" w:hAnsiTheme="majorHAnsi" w:cstheme="majorHAnsi"/>
        </w:rPr>
        <w:t>More than half of this loss was incurred by the richest tenth of that top bracket</w:t>
      </w:r>
      <w:r w:rsidRPr="001C34F2">
        <w:rPr>
          <w:rFonts w:asciiTheme="majorHAnsi" w:hAnsiTheme="majorHAnsi" w:cstheme="majorHAnsi"/>
          <w:sz w:val="16"/>
        </w:rPr>
        <w:t xml:space="preserve">: their income share collapsed from 9.2 percent to 1.9 percent in the same period, a decline by almost four-fifths. The declared real value of the income of the largest 1 percent of estates in Japan’s population fell by 90 percent between 1936 and 1945 and by almost 97 percent between 1936 to 1949. The top 0.1 percent of all estates lost even more during this period, 93 and 98 </w:t>
      </w:r>
      <w:r w:rsidRPr="001C34F2">
        <w:rPr>
          <w:rFonts w:asciiTheme="majorHAnsi" w:hAnsiTheme="majorHAnsi" w:cstheme="majorHAnsi"/>
          <w:sz w:val="16"/>
        </w:rPr>
        <w:lastRenderedPageBreak/>
        <w:t>percent, respectively. During this period, the Japanese economic system was transformed as state intervention gradually created a planned economy that preserved only a facade of free-market capitalism. Executive bonuses were capped, rental income was fixed by the authorities, and between 1935 and 1943 the top income tax rate in Japan doubled.</w:t>
      </w:r>
    </w:p>
    <w:p w14:paraId="04C5CDCA"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Significant leveling also took place in other countries during wartime. </w:t>
      </w:r>
      <w:r w:rsidRPr="001C34F2">
        <w:rPr>
          <w:rStyle w:val="StyleUnderline"/>
          <w:rFonts w:asciiTheme="majorHAnsi" w:hAnsiTheme="majorHAnsi" w:cstheme="majorHAnsi"/>
        </w:rPr>
        <w:t>According to Scheidel’s analysis</w:t>
      </w:r>
      <w:r w:rsidRPr="001C34F2">
        <w:rPr>
          <w:rFonts w:asciiTheme="majorHAnsi" w:hAnsiTheme="majorHAnsi" w:cstheme="majorHAnsi"/>
          <w:sz w:val="16"/>
        </w:rPr>
        <w:t xml:space="preserve">, </w:t>
      </w:r>
      <w:r w:rsidRPr="001C34F2">
        <w:rPr>
          <w:rStyle w:val="Emphasis"/>
          <w:rFonts w:asciiTheme="majorHAnsi" w:hAnsiTheme="majorHAnsi" w:cstheme="majorHAnsi"/>
        </w:rPr>
        <w:t>the two world wars were among the greatest levelers in history</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The </w:t>
      </w:r>
      <w:r w:rsidRPr="001C34F2">
        <w:rPr>
          <w:rStyle w:val="StyleUnderline"/>
          <w:rFonts w:asciiTheme="majorHAnsi" w:hAnsiTheme="majorHAnsi" w:cstheme="majorHAnsi"/>
          <w:highlight w:val="cyan"/>
        </w:rPr>
        <w:t>average percentage drop of top income shares in countries that actively fought in World War II</w:t>
      </w:r>
      <w:r w:rsidRPr="001C34F2">
        <w:rPr>
          <w:rStyle w:val="StyleUnderline"/>
          <w:rFonts w:asciiTheme="majorHAnsi" w:hAnsiTheme="majorHAnsi" w:cstheme="majorHAnsi"/>
        </w:rPr>
        <w:t xml:space="preserve"> as frontline states </w:t>
      </w:r>
      <w:r w:rsidRPr="001C34F2">
        <w:rPr>
          <w:rStyle w:val="StyleUnderline"/>
          <w:rFonts w:asciiTheme="majorHAnsi" w:hAnsiTheme="majorHAnsi" w:cstheme="majorHAnsi"/>
          <w:highlight w:val="cyan"/>
        </w:rPr>
        <w:t>was</w:t>
      </w:r>
      <w:r w:rsidRPr="001C34F2">
        <w:rPr>
          <w:rFonts w:asciiTheme="majorHAnsi" w:hAnsiTheme="majorHAnsi" w:cstheme="majorHAnsi"/>
          <w:sz w:val="16"/>
          <w:highlight w:val="cyan"/>
        </w:rPr>
        <w:t xml:space="preserve"> </w:t>
      </w:r>
      <w:r w:rsidRPr="001C34F2">
        <w:rPr>
          <w:rStyle w:val="Emphasis"/>
          <w:rFonts w:asciiTheme="majorHAnsi" w:hAnsiTheme="majorHAnsi" w:cstheme="majorHAnsi"/>
          <w:highlight w:val="cyan"/>
        </w:rPr>
        <w:t>31 percent</w:t>
      </w:r>
      <w:r w:rsidRPr="001C34F2">
        <w:rPr>
          <w:rStyle w:val="Emphasis"/>
          <w:rFonts w:asciiTheme="majorHAnsi" w:hAnsiTheme="majorHAnsi" w:cstheme="majorHAnsi"/>
        </w:rPr>
        <w:t xml:space="preserve"> of the prewar level</w:t>
      </w:r>
      <w:r w:rsidRPr="001C34F2">
        <w:rPr>
          <w:rFonts w:asciiTheme="majorHAnsi" w:hAnsiTheme="majorHAnsi" w:cstheme="majorHAnsi"/>
          <w:sz w:val="16"/>
        </w:rPr>
        <w:t xml:space="preserve">. </w:t>
      </w:r>
      <w:r w:rsidRPr="001C34F2">
        <w:rPr>
          <w:rStyle w:val="Emphasis"/>
          <w:rFonts w:asciiTheme="majorHAnsi" w:hAnsiTheme="majorHAnsi" w:cstheme="majorHAnsi"/>
        </w:rPr>
        <w:t xml:space="preserve">This is a </w:t>
      </w:r>
      <w:r w:rsidRPr="001C34F2">
        <w:rPr>
          <w:rStyle w:val="Emphasis"/>
          <w:rFonts w:asciiTheme="majorHAnsi" w:hAnsiTheme="majorHAnsi" w:cstheme="majorHAnsi"/>
          <w:highlight w:val="cyan"/>
        </w:rPr>
        <w:t>robust finding</w:t>
      </w:r>
      <w:r w:rsidRPr="001C34F2">
        <w:rPr>
          <w:rStyle w:val="Emphasis"/>
          <w:rFonts w:asciiTheme="majorHAnsi" w:hAnsiTheme="majorHAnsi" w:cstheme="majorHAnsi"/>
        </w:rPr>
        <w:t xml:space="preserve"> because the sample consists of a dozen countries</w:t>
      </w:r>
      <w:r w:rsidRPr="001C34F2">
        <w:rPr>
          <w:rFonts w:asciiTheme="majorHAnsi" w:hAnsiTheme="majorHAnsi" w:cstheme="majorHAnsi"/>
          <w:sz w:val="16"/>
        </w:rPr>
        <w:t>. The only two countries in which inequality increased during this period were also those farthest from the major theaters of war (Argentina and South Africa).</w:t>
      </w:r>
    </w:p>
    <w:p w14:paraId="3374808C" w14:textId="77777777" w:rsidR="00F62C05" w:rsidRPr="001C34F2" w:rsidRDefault="00F62C05" w:rsidP="00F62C05">
      <w:pPr>
        <w:rPr>
          <w:rFonts w:asciiTheme="majorHAnsi" w:hAnsiTheme="majorHAnsi" w:cstheme="majorHAnsi"/>
          <w:sz w:val="16"/>
          <w:szCs w:val="16"/>
        </w:rPr>
      </w:pPr>
      <w:r w:rsidRPr="001C34F2">
        <w:rPr>
          <w:rFonts w:asciiTheme="majorHAnsi" w:hAnsiTheme="majorHAnsi" w:cstheme="majorHAnsi"/>
          <w:sz w:val="16"/>
          <w:szCs w:val="16"/>
        </w:rPr>
        <w:t>Low savings rates and depressed asset prices, physical destruction and the loss of foreign assets, inflation and progressive taxation, rent and price controls, and nationalization all contributed in varying degrees to equalization. The wealth of the rich was dramatically reduced in the two world wars, whether countries lost or won, suffered occupation during or after the war, were democracies or run by autocratic regimes.</w:t>
      </w:r>
    </w:p>
    <w:p w14:paraId="17743D40"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The </w:t>
      </w:r>
      <w:r w:rsidRPr="001C34F2">
        <w:rPr>
          <w:rStyle w:val="StyleUnderline"/>
          <w:rFonts w:asciiTheme="majorHAnsi" w:hAnsiTheme="majorHAnsi" w:cstheme="majorHAnsi"/>
        </w:rPr>
        <w:t>economic consequences of the two world wars were, therefore, devastating for the rich</w:t>
      </w:r>
      <w:r w:rsidRPr="001C34F2">
        <w:rPr>
          <w:rFonts w:asciiTheme="majorHAnsi" w:hAnsiTheme="majorHAnsi" w:cstheme="majorHAnsi"/>
          <w:sz w:val="16"/>
        </w:rPr>
        <w:t>—a fact that stands in direct opposition to the thesis that it was capitalists that instigated the wars in pursuit of their own economic interests. Contrary to the popular perception that the lower classes suffered most in the wars, in economic terms it was the capitalists who were the biggest losers.</w:t>
      </w:r>
    </w:p>
    <w:p w14:paraId="615E712D" w14:textId="77777777" w:rsidR="00F62C05" w:rsidRPr="001C34F2" w:rsidRDefault="00F62C05" w:rsidP="00F62C05">
      <w:pPr>
        <w:rPr>
          <w:rFonts w:asciiTheme="majorHAnsi" w:hAnsiTheme="majorHAnsi" w:cstheme="majorHAnsi"/>
          <w:sz w:val="16"/>
          <w:szCs w:val="16"/>
        </w:rPr>
      </w:pPr>
      <w:r w:rsidRPr="001C34F2">
        <w:rPr>
          <w:rFonts w:asciiTheme="majorHAnsi" w:hAnsiTheme="majorHAnsi" w:cstheme="majorHAnsi"/>
          <w:sz w:val="16"/>
          <w:szCs w:val="16"/>
        </w:rPr>
        <w:t>Incidentally, the left-wing economist Thomas Piketty comes to a similar conclusion. In his book Capital in the Twenty-First Century, he argues that progressive taxation in the twentieth century was primarily a product of the two world wars and not of democracy.</w:t>
      </w:r>
    </w:p>
    <w:p w14:paraId="7F28BCA3" w14:textId="77777777" w:rsidR="00F62C05" w:rsidRPr="001C34F2" w:rsidRDefault="00F62C05" w:rsidP="00F62C05">
      <w:pPr>
        <w:rPr>
          <w:rStyle w:val="Emphasis"/>
          <w:rFonts w:asciiTheme="majorHAnsi" w:hAnsiTheme="majorHAnsi" w:cstheme="majorHAnsi"/>
        </w:rPr>
      </w:pPr>
      <w:r w:rsidRPr="001C34F2">
        <w:rPr>
          <w:rStyle w:val="Emphasis"/>
          <w:rFonts w:asciiTheme="majorHAnsi" w:hAnsiTheme="majorHAnsi" w:cstheme="majorHAnsi"/>
        </w:rPr>
        <w:t>Poverty is Eliminated Peacefully</w:t>
      </w:r>
    </w:p>
    <w:p w14:paraId="58D9ABA1" w14:textId="77777777" w:rsidR="00F62C05" w:rsidRPr="001C34F2" w:rsidRDefault="00F62C05" w:rsidP="00F62C05">
      <w:pPr>
        <w:rPr>
          <w:rFonts w:asciiTheme="majorHAnsi" w:hAnsiTheme="majorHAnsi" w:cstheme="majorHAnsi"/>
          <w:sz w:val="16"/>
        </w:rPr>
      </w:pPr>
      <w:r w:rsidRPr="001C34F2">
        <w:rPr>
          <w:rFonts w:asciiTheme="majorHAnsi" w:hAnsiTheme="majorHAnsi" w:cstheme="majorHAnsi"/>
          <w:sz w:val="16"/>
        </w:rPr>
        <w:t xml:space="preserve">The </w:t>
      </w:r>
      <w:r w:rsidRPr="001C34F2">
        <w:rPr>
          <w:rStyle w:val="StyleUnderline"/>
          <w:rFonts w:asciiTheme="majorHAnsi" w:hAnsiTheme="majorHAnsi" w:cstheme="majorHAnsi"/>
        </w:rPr>
        <w:t xml:space="preserve">price of </w:t>
      </w:r>
      <w:r w:rsidRPr="001C34F2">
        <w:rPr>
          <w:rStyle w:val="StyleUnderline"/>
          <w:rFonts w:asciiTheme="majorHAnsi" w:hAnsiTheme="majorHAnsi" w:cstheme="majorHAnsi"/>
          <w:highlight w:val="cyan"/>
        </w:rPr>
        <w:t>reducing inequality</w:t>
      </w:r>
      <w:r w:rsidRPr="001C34F2">
        <w:rPr>
          <w:rStyle w:val="StyleUnderline"/>
          <w:rFonts w:asciiTheme="majorHAnsi" w:hAnsiTheme="majorHAnsi" w:cstheme="majorHAnsi"/>
        </w:rPr>
        <w:t xml:space="preserve"> has thus usually </w:t>
      </w:r>
      <w:r w:rsidRPr="001C34F2">
        <w:rPr>
          <w:rStyle w:val="StyleUnderline"/>
          <w:rFonts w:asciiTheme="majorHAnsi" w:hAnsiTheme="majorHAnsi" w:cstheme="majorHAnsi"/>
          <w:highlight w:val="cyan"/>
        </w:rPr>
        <w:t>involved</w:t>
      </w:r>
      <w:r w:rsidRPr="001C34F2">
        <w:rPr>
          <w:rStyle w:val="StyleUnderline"/>
          <w:rFonts w:asciiTheme="majorHAnsi" w:hAnsiTheme="majorHAnsi" w:cstheme="majorHAnsi"/>
        </w:rPr>
        <w:t xml:space="preserve"> violent shocks and </w:t>
      </w:r>
      <w:r w:rsidRPr="001C34F2">
        <w:rPr>
          <w:rStyle w:val="StyleUnderline"/>
          <w:rFonts w:asciiTheme="majorHAnsi" w:hAnsiTheme="majorHAnsi" w:cstheme="majorHAnsi"/>
          <w:highlight w:val="cyan"/>
        </w:rPr>
        <w:t>catastrophes</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whose victims</w:t>
      </w:r>
      <w:r w:rsidRPr="001C34F2">
        <w:rPr>
          <w:rStyle w:val="Emphasis"/>
          <w:rFonts w:asciiTheme="majorHAnsi" w:hAnsiTheme="majorHAnsi" w:cstheme="majorHAnsi"/>
        </w:rPr>
        <w:t xml:space="preserve"> have been not only the rich but millions and </w:t>
      </w:r>
      <w:r w:rsidRPr="001C34F2">
        <w:rPr>
          <w:rStyle w:val="Emphasis"/>
          <w:rFonts w:asciiTheme="majorHAnsi" w:hAnsiTheme="majorHAnsi" w:cstheme="majorHAnsi"/>
          <w:highlight w:val="cyan"/>
        </w:rPr>
        <w:t>millions of people</w:t>
      </w:r>
      <w:r w:rsidRPr="001C34F2">
        <w:rPr>
          <w:rFonts w:asciiTheme="majorHAnsi" w:hAnsiTheme="majorHAnsi" w:cstheme="majorHAnsi"/>
          <w:sz w:val="16"/>
          <w:highlight w:val="cyan"/>
        </w:rPr>
        <w:t>.</w:t>
      </w:r>
      <w:r w:rsidRPr="001C34F2">
        <w:rPr>
          <w:rFonts w:asciiTheme="majorHAnsi" w:hAnsiTheme="majorHAnsi" w:cstheme="majorHAnsi"/>
          <w:sz w:val="16"/>
        </w:rPr>
        <w:t xml:space="preserve"> </w:t>
      </w:r>
      <w:r w:rsidRPr="001C34F2">
        <w:rPr>
          <w:rStyle w:val="Emphasis"/>
          <w:rFonts w:asciiTheme="majorHAnsi" w:hAnsiTheme="majorHAnsi" w:cstheme="majorHAnsi"/>
        </w:rPr>
        <w:t>Neither nonviolent land reforms nor economic crises nor democratization has had as great a leveling effect throughout recorded history as these violent upheavals</w:t>
      </w:r>
      <w:r w:rsidRPr="001C34F2">
        <w:rPr>
          <w:rFonts w:asciiTheme="majorHAnsi" w:hAnsiTheme="majorHAnsi" w:cstheme="majorHAnsi"/>
          <w:sz w:val="16"/>
        </w:rPr>
        <w:t xml:space="preserve">. If the goal is to distribute income and wealth more equally, says historian Scheidel, then we simply cannot close our eyes to the violent ruptures that have so often proved necessary to achieve that goal. </w:t>
      </w:r>
      <w:r w:rsidRPr="001C34F2">
        <w:rPr>
          <w:rStyle w:val="StyleUnderline"/>
          <w:rFonts w:asciiTheme="majorHAnsi" w:hAnsiTheme="majorHAnsi" w:cstheme="majorHAnsi"/>
        </w:rPr>
        <w:t>We must ask ourselves whether humanity has ever succeeded in equalizing the distribution of wealth without considerable violence</w:t>
      </w:r>
      <w:r w:rsidRPr="001C34F2">
        <w:rPr>
          <w:rFonts w:asciiTheme="majorHAnsi" w:hAnsiTheme="majorHAnsi" w:cstheme="majorHAnsi"/>
          <w:sz w:val="16"/>
        </w:rPr>
        <w:t xml:space="preserve">. </w:t>
      </w:r>
      <w:r w:rsidRPr="001C34F2">
        <w:rPr>
          <w:rStyle w:val="Emphasis"/>
          <w:rFonts w:asciiTheme="majorHAnsi" w:hAnsiTheme="majorHAnsi" w:cstheme="majorHAnsi"/>
        </w:rPr>
        <w:t>Analyzing thousands of years of human history, Scheidel’s answer is no</w:t>
      </w:r>
      <w:r w:rsidRPr="001C34F2">
        <w:rPr>
          <w:rFonts w:asciiTheme="majorHAnsi" w:hAnsiTheme="majorHAnsi" w:cstheme="majorHAnsi"/>
          <w:sz w:val="16"/>
        </w:rPr>
        <w:t>. This may be a depressing finding for many adherents of egalitarian ideas.</w:t>
      </w:r>
    </w:p>
    <w:p w14:paraId="319A276A" w14:textId="77777777" w:rsidR="00F62C05" w:rsidRPr="001C34F2" w:rsidRDefault="00F62C05" w:rsidP="00F62C05">
      <w:pPr>
        <w:rPr>
          <w:rFonts w:asciiTheme="majorHAnsi" w:hAnsiTheme="majorHAnsi" w:cstheme="majorHAnsi"/>
          <w:sz w:val="16"/>
        </w:rPr>
      </w:pPr>
      <w:r w:rsidRPr="001C34F2">
        <w:rPr>
          <w:rStyle w:val="Emphasis"/>
          <w:rFonts w:asciiTheme="majorHAnsi" w:hAnsiTheme="majorHAnsi" w:cstheme="majorHAnsi"/>
        </w:rPr>
        <w:t>However</w:t>
      </w:r>
      <w:r w:rsidRPr="001C34F2">
        <w:rPr>
          <w:rFonts w:asciiTheme="majorHAnsi" w:hAnsiTheme="majorHAnsi" w:cstheme="majorHAnsi"/>
          <w:sz w:val="16"/>
        </w:rPr>
        <w:t xml:space="preserve">, </w:t>
      </w:r>
      <w:r w:rsidRPr="001C34F2">
        <w:rPr>
          <w:rStyle w:val="StyleUnderline"/>
          <w:rFonts w:asciiTheme="majorHAnsi" w:hAnsiTheme="majorHAnsi" w:cstheme="majorHAnsi"/>
        </w:rPr>
        <w:t>if we shift perspective</w:t>
      </w:r>
      <w:r w:rsidRPr="001C34F2">
        <w:rPr>
          <w:rFonts w:asciiTheme="majorHAnsi" w:hAnsiTheme="majorHAnsi" w:cstheme="majorHAnsi"/>
          <w:sz w:val="16"/>
        </w:rPr>
        <w:t xml:space="preserve">, </w:t>
      </w:r>
      <w:r w:rsidRPr="001C34F2">
        <w:rPr>
          <w:rStyle w:val="StyleUnderline"/>
          <w:rFonts w:asciiTheme="majorHAnsi" w:hAnsiTheme="majorHAnsi" w:cstheme="majorHAnsi"/>
        </w:rPr>
        <w:t>and ask</w:t>
      </w:r>
      <w:r w:rsidRPr="001C34F2">
        <w:rPr>
          <w:rFonts w:asciiTheme="majorHAnsi" w:hAnsiTheme="majorHAnsi" w:cstheme="majorHAnsi"/>
          <w:sz w:val="16"/>
        </w:rPr>
        <w:t xml:space="preserve"> not “How do we reduce inequality?” but “</w:t>
      </w:r>
      <w:r w:rsidRPr="001C34F2">
        <w:rPr>
          <w:rStyle w:val="StyleUnderline"/>
          <w:rFonts w:asciiTheme="majorHAnsi" w:hAnsiTheme="majorHAnsi" w:cstheme="majorHAnsi"/>
          <w:highlight w:val="cyan"/>
        </w:rPr>
        <w:t>How do we reduce poverty</w:t>
      </w:r>
      <w:r w:rsidRPr="001C34F2">
        <w:rPr>
          <w:rFonts w:asciiTheme="majorHAnsi" w:hAnsiTheme="majorHAnsi" w:cstheme="majorHAnsi"/>
          <w:sz w:val="16"/>
        </w:rPr>
        <w:t xml:space="preserve">?” </w:t>
      </w:r>
      <w:r w:rsidRPr="001C34F2">
        <w:rPr>
          <w:rStyle w:val="Emphasis"/>
          <w:rFonts w:asciiTheme="majorHAnsi" w:hAnsiTheme="majorHAnsi" w:cstheme="majorHAnsi"/>
        </w:rPr>
        <w:t>then we can provide an optimistic answer</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Not violent ruptures</w:t>
      </w:r>
      <w:r w:rsidRPr="001C34F2">
        <w:rPr>
          <w:rStyle w:val="StyleUnderline"/>
          <w:rFonts w:asciiTheme="majorHAnsi" w:hAnsiTheme="majorHAnsi" w:cstheme="majorHAnsi"/>
        </w:rPr>
        <w:t xml:space="preserve"> of the kind that led to reductions of inequality</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but</w:t>
      </w:r>
      <w:r w:rsidRPr="001C34F2">
        <w:rPr>
          <w:rStyle w:val="Emphasis"/>
          <w:rFonts w:asciiTheme="majorHAnsi" w:hAnsiTheme="majorHAnsi" w:cstheme="majorHAnsi"/>
        </w:rPr>
        <w:t xml:space="preserve"> very </w:t>
      </w:r>
      <w:r w:rsidRPr="001C34F2">
        <w:rPr>
          <w:rStyle w:val="Emphasis"/>
          <w:rFonts w:asciiTheme="majorHAnsi" w:hAnsiTheme="majorHAnsi" w:cstheme="majorHAnsi"/>
          <w:highlight w:val="cyan"/>
        </w:rPr>
        <w:t xml:space="preserve">peaceful mechanisms, </w:t>
      </w:r>
      <w:r w:rsidRPr="001C34F2">
        <w:rPr>
          <w:rStyle w:val="Emphasis"/>
          <w:rFonts w:asciiTheme="majorHAnsi" w:hAnsiTheme="majorHAnsi" w:cstheme="majorHAnsi"/>
        </w:rPr>
        <w:t xml:space="preserve">namely innovations and growth, </w:t>
      </w:r>
      <w:r w:rsidRPr="001C34F2">
        <w:rPr>
          <w:rStyle w:val="Emphasis"/>
          <w:rFonts w:asciiTheme="majorHAnsi" w:hAnsiTheme="majorHAnsi" w:cstheme="majorHAnsi"/>
          <w:highlight w:val="cyan"/>
        </w:rPr>
        <w:t>brought about by</w:t>
      </w:r>
      <w:r w:rsidRPr="001C34F2">
        <w:rPr>
          <w:rStyle w:val="Emphasis"/>
          <w:rFonts w:asciiTheme="majorHAnsi" w:hAnsiTheme="majorHAnsi" w:cstheme="majorHAnsi"/>
        </w:rPr>
        <w:t xml:space="preserve"> the forces of </w:t>
      </w:r>
      <w:r w:rsidRPr="001C34F2">
        <w:rPr>
          <w:rStyle w:val="Emphasis"/>
          <w:rFonts w:asciiTheme="majorHAnsi" w:hAnsiTheme="majorHAnsi" w:cstheme="majorHAnsi"/>
          <w:highlight w:val="cyan"/>
        </w:rPr>
        <w:t>cap</w:t>
      </w:r>
      <w:r w:rsidRPr="001C34F2">
        <w:rPr>
          <w:rStyle w:val="Emphasis"/>
          <w:rFonts w:asciiTheme="majorHAnsi" w:hAnsiTheme="majorHAnsi" w:cstheme="majorHAnsi"/>
        </w:rPr>
        <w:t>italism</w:t>
      </w:r>
      <w:r w:rsidRPr="001C34F2">
        <w:rPr>
          <w:rFonts w:asciiTheme="majorHAnsi" w:hAnsiTheme="majorHAnsi" w:cstheme="majorHAnsi"/>
          <w:sz w:val="16"/>
        </w:rPr>
        <w:t xml:space="preserve">, </w:t>
      </w:r>
      <w:r w:rsidRPr="001C34F2">
        <w:rPr>
          <w:rStyle w:val="StyleUnderline"/>
          <w:rFonts w:asciiTheme="majorHAnsi" w:hAnsiTheme="majorHAnsi" w:cstheme="majorHAnsi"/>
        </w:rPr>
        <w:t xml:space="preserve">have </w:t>
      </w:r>
      <w:r w:rsidRPr="001C34F2">
        <w:rPr>
          <w:rStyle w:val="StyleUnderline"/>
          <w:rFonts w:asciiTheme="majorHAnsi" w:hAnsiTheme="majorHAnsi" w:cstheme="majorHAnsi"/>
          <w:highlight w:val="cyan"/>
        </w:rPr>
        <w:t>led to</w:t>
      </w:r>
      <w:r w:rsidRPr="001C34F2">
        <w:rPr>
          <w:rStyle w:val="StyleUnderline"/>
          <w:rFonts w:asciiTheme="majorHAnsi" w:hAnsiTheme="majorHAnsi" w:cstheme="majorHAnsi"/>
        </w:rPr>
        <w:t xml:space="preserve"> the greatest </w:t>
      </w:r>
      <w:r w:rsidRPr="001C34F2">
        <w:rPr>
          <w:rStyle w:val="StyleUnderline"/>
          <w:rFonts w:asciiTheme="majorHAnsi" w:hAnsiTheme="majorHAnsi" w:cstheme="majorHAnsi"/>
          <w:highlight w:val="cyan"/>
        </w:rPr>
        <w:t>declines in poverty</w:t>
      </w:r>
      <w:r w:rsidRPr="001C34F2">
        <w:rPr>
          <w:rFonts w:asciiTheme="majorHAnsi" w:hAnsiTheme="majorHAnsi" w:cstheme="majorHAnsi"/>
          <w:sz w:val="16"/>
        </w:rPr>
        <w:t xml:space="preserve">. Or, to put it another way: </w:t>
      </w:r>
      <w:r w:rsidRPr="001C34F2">
        <w:rPr>
          <w:rStyle w:val="StyleUnderline"/>
          <w:rFonts w:asciiTheme="majorHAnsi" w:hAnsiTheme="majorHAnsi" w:cstheme="majorHAnsi"/>
        </w:rPr>
        <w:t>The greatest “levelers” in history have been violent events such as wars, revolutions, state and systems collapses, and pandemics</w:t>
      </w:r>
      <w:r w:rsidRPr="001C34F2">
        <w:rPr>
          <w:rFonts w:asciiTheme="majorHAnsi" w:hAnsiTheme="majorHAnsi" w:cstheme="majorHAnsi"/>
          <w:sz w:val="16"/>
        </w:rPr>
        <w:t xml:space="preserve">, </w:t>
      </w:r>
      <w:r w:rsidRPr="001C34F2">
        <w:rPr>
          <w:rStyle w:val="Emphasis"/>
          <w:rFonts w:asciiTheme="majorHAnsi" w:hAnsiTheme="majorHAnsi" w:cstheme="majorHAnsi"/>
        </w:rPr>
        <w:t>but the greatest poverty reducer in history has been capitalism</w:t>
      </w:r>
      <w:r w:rsidRPr="001C34F2">
        <w:rPr>
          <w:rFonts w:asciiTheme="majorHAnsi" w:hAnsiTheme="majorHAnsi" w:cstheme="majorHAnsi"/>
          <w:sz w:val="16"/>
        </w:rPr>
        <w:t xml:space="preserve">. </w:t>
      </w:r>
      <w:r w:rsidRPr="001C34F2">
        <w:rPr>
          <w:rStyle w:val="StyleUnderline"/>
          <w:rFonts w:asciiTheme="majorHAnsi" w:hAnsiTheme="majorHAnsi" w:cstheme="majorHAnsi"/>
          <w:highlight w:val="cyan"/>
        </w:rPr>
        <w:t>Before</w:t>
      </w:r>
      <w:r w:rsidRPr="001C34F2">
        <w:rPr>
          <w:rStyle w:val="StyleUnderline"/>
          <w:rFonts w:asciiTheme="majorHAnsi" w:hAnsiTheme="majorHAnsi" w:cstheme="majorHAnsi"/>
        </w:rPr>
        <w:t xml:space="preserve"> </w:t>
      </w:r>
      <w:r w:rsidRPr="001C34F2">
        <w:rPr>
          <w:rStyle w:val="StyleUnderline"/>
          <w:rFonts w:asciiTheme="majorHAnsi" w:hAnsiTheme="majorHAnsi" w:cstheme="majorHAnsi"/>
          <w:highlight w:val="cyan"/>
        </w:rPr>
        <w:t>cap</w:t>
      </w:r>
      <w:r w:rsidRPr="001C34F2">
        <w:rPr>
          <w:rStyle w:val="StyleUnderline"/>
          <w:rFonts w:asciiTheme="majorHAnsi" w:hAnsiTheme="majorHAnsi" w:cstheme="majorHAnsi"/>
        </w:rPr>
        <w:t>italism</w:t>
      </w:r>
      <w:r w:rsidRPr="001C34F2">
        <w:rPr>
          <w:rFonts w:asciiTheme="majorHAnsi" w:hAnsiTheme="majorHAnsi" w:cstheme="majorHAnsi"/>
          <w:sz w:val="16"/>
        </w:rPr>
        <w:t xml:space="preserve"> came into being, </w:t>
      </w:r>
      <w:r w:rsidRPr="001C34F2">
        <w:rPr>
          <w:rStyle w:val="Emphasis"/>
          <w:rFonts w:asciiTheme="majorHAnsi" w:hAnsiTheme="majorHAnsi" w:cstheme="majorHAnsi"/>
          <w:highlight w:val="cyan"/>
        </w:rPr>
        <w:t xml:space="preserve">most </w:t>
      </w:r>
      <w:r w:rsidRPr="001C34F2">
        <w:rPr>
          <w:rStyle w:val="Emphasis"/>
          <w:rFonts w:asciiTheme="majorHAnsi" w:hAnsiTheme="majorHAnsi" w:cstheme="majorHAnsi"/>
        </w:rPr>
        <w:t xml:space="preserve">of the world’s population was </w:t>
      </w:r>
      <w:r w:rsidRPr="001C34F2">
        <w:rPr>
          <w:rStyle w:val="Emphasis"/>
          <w:rFonts w:asciiTheme="majorHAnsi" w:hAnsiTheme="majorHAnsi" w:cstheme="majorHAnsi"/>
          <w:highlight w:val="cyan"/>
        </w:rPr>
        <w:t>living in extreme poverty</w:t>
      </w:r>
      <w:r w:rsidRPr="001C34F2">
        <w:rPr>
          <w:rFonts w:asciiTheme="majorHAnsi" w:hAnsiTheme="majorHAnsi" w:cstheme="majorHAnsi"/>
          <w:sz w:val="16"/>
        </w:rPr>
        <w:t>—</w:t>
      </w:r>
      <w:r w:rsidRPr="001C34F2">
        <w:rPr>
          <w:rStyle w:val="StyleUnderline"/>
          <w:rFonts w:asciiTheme="majorHAnsi" w:hAnsiTheme="majorHAnsi" w:cstheme="majorHAnsi"/>
          <w:highlight w:val="cyan"/>
        </w:rPr>
        <w:t>in 1820, the rate</w:t>
      </w:r>
      <w:r w:rsidRPr="001C34F2">
        <w:rPr>
          <w:rStyle w:val="StyleUnderline"/>
          <w:rFonts w:asciiTheme="majorHAnsi" w:hAnsiTheme="majorHAnsi" w:cstheme="majorHAnsi"/>
        </w:rPr>
        <w:t xml:space="preserve"> stood at </w:t>
      </w:r>
      <w:r w:rsidRPr="001C34F2">
        <w:rPr>
          <w:rStyle w:val="StyleUnderline"/>
          <w:rFonts w:asciiTheme="majorHAnsi" w:hAnsiTheme="majorHAnsi" w:cstheme="majorHAnsi"/>
          <w:highlight w:val="cyan"/>
        </w:rPr>
        <w:t>90 percent</w:t>
      </w:r>
      <w:r w:rsidRPr="001C34F2">
        <w:rPr>
          <w:rFonts w:asciiTheme="majorHAnsi" w:hAnsiTheme="majorHAnsi" w:cstheme="majorHAnsi"/>
          <w:sz w:val="16"/>
        </w:rPr>
        <w:t xml:space="preserve">. </w:t>
      </w:r>
      <w:r w:rsidRPr="001C34F2">
        <w:rPr>
          <w:rStyle w:val="Emphasis"/>
          <w:rFonts w:asciiTheme="majorHAnsi" w:hAnsiTheme="majorHAnsi" w:cstheme="majorHAnsi"/>
          <w:highlight w:val="cyan"/>
        </w:rPr>
        <w:t>Today, it’s down to less than 10</w:t>
      </w:r>
      <w:r w:rsidRPr="001C34F2">
        <w:rPr>
          <w:rStyle w:val="Emphasis"/>
          <w:rFonts w:asciiTheme="majorHAnsi" w:hAnsiTheme="majorHAnsi" w:cstheme="majorHAnsi"/>
        </w:rPr>
        <w:t xml:space="preserve"> percent</w:t>
      </w:r>
      <w:r w:rsidRPr="001C34F2">
        <w:rPr>
          <w:rFonts w:asciiTheme="majorHAnsi" w:hAnsiTheme="majorHAnsi" w:cstheme="majorHAnsi"/>
          <w:sz w:val="16"/>
        </w:rPr>
        <w:t xml:space="preserve">. And the most remarkable aspect of all this progress is that, in the recent decades </w:t>
      </w:r>
      <w:r w:rsidRPr="001C34F2">
        <w:rPr>
          <w:rStyle w:val="StyleUnderline"/>
          <w:rFonts w:asciiTheme="majorHAnsi" w:hAnsiTheme="majorHAnsi" w:cstheme="majorHAnsi"/>
        </w:rPr>
        <w:t>since the end of communism in China and other countries</w:t>
      </w:r>
      <w:r w:rsidRPr="001C34F2">
        <w:rPr>
          <w:rFonts w:asciiTheme="majorHAnsi" w:hAnsiTheme="majorHAnsi" w:cstheme="majorHAnsi"/>
          <w:sz w:val="16"/>
        </w:rPr>
        <w:t xml:space="preserve">, </w:t>
      </w:r>
      <w:r w:rsidRPr="001C34F2">
        <w:rPr>
          <w:rStyle w:val="Emphasis"/>
          <w:rFonts w:asciiTheme="majorHAnsi" w:hAnsiTheme="majorHAnsi" w:cstheme="majorHAnsi"/>
        </w:rPr>
        <w:t>the decline in poverty has accelerated to a pace unmatched in any previous period of human history</w:t>
      </w:r>
      <w:r w:rsidRPr="001C34F2">
        <w:rPr>
          <w:rFonts w:asciiTheme="majorHAnsi" w:hAnsiTheme="majorHAnsi" w:cstheme="majorHAnsi"/>
          <w:sz w:val="16"/>
        </w:rPr>
        <w:t xml:space="preserve">. </w:t>
      </w:r>
      <w:r w:rsidRPr="001C34F2">
        <w:rPr>
          <w:rStyle w:val="StyleUnderline"/>
          <w:rFonts w:asciiTheme="majorHAnsi" w:hAnsiTheme="majorHAnsi" w:cstheme="majorHAnsi"/>
        </w:rPr>
        <w:t>In 1981, the rate was still 42.7 percent</w:t>
      </w:r>
      <w:r w:rsidRPr="001C34F2">
        <w:rPr>
          <w:rFonts w:asciiTheme="majorHAnsi" w:hAnsiTheme="majorHAnsi" w:cstheme="majorHAnsi"/>
          <w:sz w:val="16"/>
        </w:rPr>
        <w:t xml:space="preserve">; </w:t>
      </w:r>
      <w:r w:rsidRPr="001C34F2">
        <w:rPr>
          <w:rStyle w:val="StyleUnderline"/>
          <w:rFonts w:asciiTheme="majorHAnsi" w:hAnsiTheme="majorHAnsi" w:cstheme="majorHAnsi"/>
          <w:sz w:val="16"/>
        </w:rPr>
        <w:t>by 2000</w:t>
      </w:r>
      <w:r w:rsidRPr="001C34F2">
        <w:rPr>
          <w:rFonts w:asciiTheme="majorHAnsi" w:hAnsiTheme="majorHAnsi" w:cstheme="majorHAnsi"/>
          <w:sz w:val="16"/>
        </w:rPr>
        <w:t xml:space="preserve">, it had fallen to 27.8 percent, and </w:t>
      </w:r>
      <w:r w:rsidRPr="001C34F2">
        <w:rPr>
          <w:rStyle w:val="StyleUnderline"/>
          <w:rFonts w:asciiTheme="majorHAnsi" w:hAnsiTheme="majorHAnsi" w:cstheme="majorHAnsi"/>
        </w:rPr>
        <w:t>in 2021</w:t>
      </w:r>
      <w:r w:rsidRPr="001C34F2">
        <w:rPr>
          <w:rFonts w:asciiTheme="majorHAnsi" w:hAnsiTheme="majorHAnsi" w:cstheme="majorHAnsi"/>
          <w:sz w:val="16"/>
        </w:rPr>
        <w:t xml:space="preserve"> </w:t>
      </w:r>
      <w:r w:rsidRPr="001C34F2">
        <w:rPr>
          <w:rStyle w:val="Emphasis"/>
          <w:rFonts w:asciiTheme="majorHAnsi" w:hAnsiTheme="majorHAnsi" w:cstheme="majorHAnsi"/>
        </w:rPr>
        <w:t>it was only 9.3 percent</w:t>
      </w:r>
      <w:r w:rsidRPr="001C34F2">
        <w:rPr>
          <w:rFonts w:asciiTheme="majorHAnsi" w:hAnsiTheme="majorHAnsi" w:cstheme="majorHAnsi"/>
          <w:sz w:val="16"/>
        </w:rPr>
        <w:t>.</w:t>
      </w:r>
    </w:p>
    <w:p w14:paraId="01E6E4E1" w14:textId="77777777" w:rsidR="00F62C05" w:rsidRPr="001C34F2" w:rsidRDefault="00F62C05" w:rsidP="00F62C05">
      <w:pPr>
        <w:rPr>
          <w:rFonts w:asciiTheme="majorHAnsi" w:hAnsiTheme="majorHAnsi" w:cstheme="majorHAnsi"/>
          <w:sz w:val="14"/>
        </w:rPr>
      </w:pPr>
    </w:p>
    <w:p w14:paraId="62FA56D4" w14:textId="77777777" w:rsidR="00F62C05" w:rsidRDefault="00F62C05" w:rsidP="005365A4">
      <w:pPr>
        <w:pStyle w:val="Heading2"/>
      </w:pPr>
    </w:p>
    <w:p w14:paraId="10758061" w14:textId="28BFD926" w:rsidR="005365A4" w:rsidRDefault="005365A4" w:rsidP="005365A4">
      <w:pPr>
        <w:pStyle w:val="Heading2"/>
      </w:pPr>
      <w:r>
        <w:lastRenderedPageBreak/>
        <w:t>Plan</w:t>
      </w:r>
    </w:p>
    <w:p w14:paraId="06CACC9A" w14:textId="77777777" w:rsidR="005365A4" w:rsidRDefault="005365A4" w:rsidP="005365A4">
      <w:pPr>
        <w:pStyle w:val="Heading4"/>
      </w:pPr>
      <w:r>
        <w:t>Plan – The appropriation of outer space through the production of space debris by private entities is unjust.</w:t>
      </w:r>
    </w:p>
    <w:p w14:paraId="2D17EEBD" w14:textId="77777777" w:rsidR="005365A4" w:rsidRDefault="005365A4" w:rsidP="005365A4"/>
    <w:p w14:paraId="0A2E8462" w14:textId="77777777" w:rsidR="005365A4" w:rsidRDefault="005365A4" w:rsidP="005365A4">
      <w:pPr>
        <w:pStyle w:val="Heading4"/>
      </w:pPr>
      <w:r>
        <w:t xml:space="preserve">Revising the Outer Space Treaty clarifies </w:t>
      </w:r>
      <w:r w:rsidRPr="001D570B">
        <w:rPr>
          <w:u w:val="single"/>
        </w:rPr>
        <w:t>legal loopholes</w:t>
      </w:r>
      <w:r>
        <w:t xml:space="preserve"> and </w:t>
      </w:r>
      <w:r w:rsidRPr="001D570B">
        <w:rPr>
          <w:u w:val="single"/>
        </w:rPr>
        <w:t>ambiguities</w:t>
      </w:r>
      <w:r>
        <w:t xml:space="preserve"> in space debris – scope of modification </w:t>
      </w:r>
      <w:r w:rsidRPr="001D570B">
        <w:rPr>
          <w:u w:val="single"/>
        </w:rPr>
        <w:t>below</w:t>
      </w:r>
      <w:r>
        <w:t>.</w:t>
      </w:r>
    </w:p>
    <w:p w14:paraId="35994E29" w14:textId="77777777" w:rsidR="005365A4" w:rsidRDefault="005365A4" w:rsidP="005365A4">
      <w:pPr>
        <w:pStyle w:val="ListParagraph"/>
        <w:numPr>
          <w:ilvl w:val="0"/>
          <w:numId w:val="12"/>
        </w:numPr>
      </w:pPr>
      <w:r>
        <w:t>Private entities: Non-governmental</w:t>
      </w:r>
    </w:p>
    <w:p w14:paraId="55585B54" w14:textId="77777777" w:rsidR="005365A4" w:rsidRPr="001D570B" w:rsidRDefault="005365A4" w:rsidP="005365A4">
      <w:pPr>
        <w:pStyle w:val="ListParagraph"/>
        <w:numPr>
          <w:ilvl w:val="0"/>
          <w:numId w:val="12"/>
        </w:numPr>
      </w:pPr>
      <w:r>
        <w:t>Space debris: Non-functional Space Objects</w:t>
      </w:r>
    </w:p>
    <w:p w14:paraId="39B47697" w14:textId="77777777" w:rsidR="005365A4" w:rsidRPr="00612602" w:rsidRDefault="005365A4" w:rsidP="005365A4">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9" w:history="1">
        <w:r w:rsidRPr="008E3DAC">
          <w:rPr>
            <w:rStyle w:val="Hyperlink"/>
          </w:rPr>
          <w:t>https://www.culsr.org/articles/the-international-legal-regulation-of-space-debris</w:t>
        </w:r>
      </w:hyperlink>
      <w:r>
        <w:t>] Justin</w:t>
      </w:r>
    </w:p>
    <w:p w14:paraId="5B3646DC" w14:textId="77777777" w:rsidR="005365A4" w:rsidRPr="00934304" w:rsidRDefault="005365A4" w:rsidP="005365A4">
      <w:pPr>
        <w:rPr>
          <w:sz w:val="14"/>
        </w:rPr>
      </w:pPr>
      <w:r w:rsidRPr="00934304">
        <w:rPr>
          <w:sz w:val="14"/>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934304">
        <w:rPr>
          <w:u w:val="single"/>
        </w:rPr>
        <w:t xml:space="preserve">marked </w:t>
      </w:r>
      <w:r w:rsidRPr="00934304">
        <w:rPr>
          <w:rStyle w:val="Emphasis"/>
        </w:rPr>
        <w:t>lack of specificity</w:t>
      </w:r>
      <w:r w:rsidRPr="00934304">
        <w:rPr>
          <w:u w:val="single"/>
        </w:rPr>
        <w:t xml:space="preserve"> in the writing of these laws</w:t>
      </w:r>
      <w:r w:rsidRPr="00934304">
        <w:rPr>
          <w:sz w:val="14"/>
        </w:rPr>
        <w:t xml:space="preserve">. [7] This </w:t>
      </w:r>
      <w:r w:rsidRPr="00934304">
        <w:rPr>
          <w:u w:val="single"/>
        </w:rPr>
        <w:t xml:space="preserve">lack of </w:t>
      </w:r>
      <w:r w:rsidRPr="00934304">
        <w:rPr>
          <w:rStyle w:val="Emphasis"/>
        </w:rPr>
        <w:t>specificity</w:t>
      </w:r>
      <w:r w:rsidRPr="00934304">
        <w:rPr>
          <w:u w:val="single"/>
        </w:rPr>
        <w:t xml:space="preserve"> highlights another </w:t>
      </w:r>
      <w:r w:rsidRPr="00934304">
        <w:rPr>
          <w:rStyle w:val="Emphasis"/>
        </w:rPr>
        <w:t>issue</w:t>
      </w:r>
      <w:r w:rsidRPr="00934304">
        <w:rPr>
          <w:u w:val="single"/>
        </w:rPr>
        <w:t xml:space="preserve">: the imprecise language of the Treaty leaves </w:t>
      </w:r>
      <w:r w:rsidRPr="00934304">
        <w:rPr>
          <w:rStyle w:val="Emphasis"/>
        </w:rPr>
        <w:t>unclear the definition of space debris,</w:t>
      </w:r>
      <w:r w:rsidRPr="00934304">
        <w:rPr>
          <w:sz w:val="14"/>
        </w:rPr>
        <w:t xml:space="preserve"> which leaves the regulation open to interpretation. Rather than </w:t>
      </w:r>
      <w:r w:rsidRPr="00934304">
        <w:rPr>
          <w:u w:val="single"/>
        </w:rPr>
        <w:t xml:space="preserve">agree with most scholars that </w:t>
      </w:r>
      <w:r w:rsidRPr="00C62E98">
        <w:rPr>
          <w:highlight w:val="green"/>
          <w:u w:val="single"/>
        </w:rPr>
        <w:t xml:space="preserve">space debris </w:t>
      </w:r>
      <w:r w:rsidRPr="00C62E98">
        <w:rPr>
          <w:rStyle w:val="Emphasis"/>
          <w:highlight w:val="green"/>
        </w:rPr>
        <w:t>constitute “space objects,”</w:t>
      </w:r>
      <w:r w:rsidRPr="00934304">
        <w:rPr>
          <w:sz w:val="14"/>
        </w:rPr>
        <w:t xml:space="preserve"> scholar Chelsea Muñoz-Patchen uses the UN Space Debris Mitigation Guidelines’ definition of space debris along </w:t>
      </w:r>
      <w:r w:rsidRPr="00934304">
        <w:rPr>
          <w:rStyle w:val="Emphasis"/>
        </w:rPr>
        <w:t xml:space="preserve">with the fact that space debris is </w:t>
      </w:r>
      <w:r w:rsidRPr="00C62E98">
        <w:rPr>
          <w:rStyle w:val="Emphasis"/>
          <w:highlight w:val="green"/>
        </w:rPr>
        <w:t>non-functional</w:t>
      </w:r>
      <w:r w:rsidRPr="00934304">
        <w:rPr>
          <w:sz w:val="14"/>
        </w:rPr>
        <w:t xml:space="preserve"> and its ownership often untraceable in order to argue that space debris should be classified as “abandoned property” instead. [8] Furthermore, </w:t>
      </w:r>
      <w:r w:rsidRPr="00C62E98">
        <w:rPr>
          <w:highlight w:val="green"/>
          <w:u w:val="single"/>
        </w:rPr>
        <w:t>non-governmental</w:t>
      </w:r>
      <w:r w:rsidRPr="00934304">
        <w:rPr>
          <w:u w:val="single"/>
        </w:rPr>
        <w:t xml:space="preserve"> private </w:t>
      </w:r>
      <w:r w:rsidRPr="00C62E98">
        <w:rPr>
          <w:highlight w:val="green"/>
          <w:u w:val="single"/>
        </w:rPr>
        <w:t>enterprises</w:t>
      </w:r>
      <w:r w:rsidRPr="00934304">
        <w:rPr>
          <w:u w:val="single"/>
        </w:rPr>
        <w:t xml:space="preserve"> may be </w:t>
      </w:r>
      <w:r w:rsidRPr="00934304">
        <w:rPr>
          <w:rStyle w:val="Emphasis"/>
        </w:rPr>
        <w:t xml:space="preserve">inclined to legally </w:t>
      </w:r>
      <w:r w:rsidRPr="00C62E98">
        <w:rPr>
          <w:rStyle w:val="Emphasis"/>
          <w:highlight w:val="green"/>
        </w:rPr>
        <w:t>define space debris</w:t>
      </w:r>
      <w:r w:rsidRPr="00934304">
        <w:rPr>
          <w:u w:val="single"/>
        </w:rPr>
        <w:t xml:space="preserve"> as something other than “space objects” in order </w:t>
      </w:r>
      <w:r w:rsidRPr="00C62E98">
        <w:rPr>
          <w:highlight w:val="green"/>
          <w:u w:val="single"/>
        </w:rPr>
        <w:t xml:space="preserve">to </w:t>
      </w:r>
      <w:r w:rsidRPr="00C62E98">
        <w:rPr>
          <w:rStyle w:val="Emphasis"/>
          <w:highlight w:val="green"/>
        </w:rPr>
        <w:t>avoid</w:t>
      </w:r>
      <w:r w:rsidRPr="00934304">
        <w:rPr>
          <w:rStyle w:val="Emphasis"/>
        </w:rPr>
        <w:t xml:space="preserve"> the Outer Space Treaty’s aforementioned financial </w:t>
      </w:r>
      <w:r w:rsidRPr="00C62E98">
        <w:rPr>
          <w:rStyle w:val="Emphasis"/>
          <w:highlight w:val="green"/>
        </w:rPr>
        <w:t>penalties</w:t>
      </w:r>
      <w:r w:rsidRPr="00934304">
        <w:rPr>
          <w:sz w:val="14"/>
        </w:rPr>
        <w:t xml:space="preserve">, as will be explained below. </w:t>
      </w:r>
      <w:r w:rsidRPr="00934304">
        <w:rPr>
          <w:u w:val="single"/>
        </w:rPr>
        <w:t xml:space="preserve">The Outer Space Treaty also does not account for the fact that the space debris problem, especially as of late, has been becoming </w:t>
      </w:r>
      <w:r w:rsidRPr="00934304">
        <w:rPr>
          <w:rStyle w:val="Emphasis"/>
        </w:rPr>
        <w:t>worse over time</w:t>
      </w:r>
      <w:r w:rsidRPr="00934304">
        <w:rPr>
          <w:u w:val="single"/>
        </w:rPr>
        <w:t>. As collisions between debris and satellites continue to occur, more debris is strewn across Earth’s orbit</w:t>
      </w:r>
      <w:r w:rsidRPr="00934304">
        <w:rPr>
          <w:sz w:val="14"/>
        </w:rPr>
        <w:t xml:space="preserve">, </w:t>
      </w:r>
      <w:r w:rsidRPr="00934304">
        <w:rPr>
          <w:rStyle w:val="Emphasis"/>
        </w:rPr>
        <w:t>endangering future spacecraft from safely orbiting Earth, supporting the theory of the Kessler Syndrome</w:t>
      </w:r>
      <w:r w:rsidRPr="00934304">
        <w:rPr>
          <w:sz w:val="14"/>
        </w:rPr>
        <w:t>. [9] Thus, the Outer Space Treaty is not a very effective legal instrument with regards to mitigating the amount of space debris in orbit around Earth.</w:t>
      </w:r>
    </w:p>
    <w:p w14:paraId="4C49551D" w14:textId="77777777" w:rsidR="005365A4" w:rsidRPr="00934304" w:rsidRDefault="005365A4" w:rsidP="005365A4">
      <w:pPr>
        <w:rPr>
          <w:sz w:val="14"/>
        </w:rPr>
      </w:pPr>
      <w:r w:rsidRPr="00934304">
        <w:rPr>
          <w:sz w:val="14"/>
        </w:rPr>
        <w:t xml:space="preserve">Due to the Treaty’s weakness, </w:t>
      </w:r>
      <w:r w:rsidRPr="00934304">
        <w:rPr>
          <w:u w:val="single"/>
        </w:rPr>
        <w:t xml:space="preserve">many of the aforementioned scholars </w:t>
      </w:r>
      <w:r w:rsidRPr="00C62E98">
        <w:rPr>
          <w:highlight w:val="green"/>
          <w:u w:val="single"/>
        </w:rPr>
        <w:t xml:space="preserve">support </w:t>
      </w:r>
      <w:r w:rsidRPr="00C62E98">
        <w:rPr>
          <w:rStyle w:val="Emphasis"/>
          <w:highlight w:val="green"/>
        </w:rPr>
        <w:t>revising</w:t>
      </w:r>
      <w:r w:rsidRPr="00934304">
        <w:rPr>
          <w:rStyle w:val="Emphasis"/>
        </w:rPr>
        <w:t xml:space="preserve"> the </w:t>
      </w:r>
      <w:r w:rsidRPr="00C62E98">
        <w:rPr>
          <w:rStyle w:val="Emphasis"/>
          <w:highlight w:val="green"/>
        </w:rPr>
        <w:t>O</w:t>
      </w:r>
      <w:r w:rsidRPr="00934304">
        <w:rPr>
          <w:rStyle w:val="Emphasis"/>
        </w:rPr>
        <w:t xml:space="preserve">uter </w:t>
      </w:r>
      <w:r w:rsidRPr="00C62E98">
        <w:rPr>
          <w:rStyle w:val="Emphasis"/>
          <w:highlight w:val="green"/>
        </w:rPr>
        <w:t>S</w:t>
      </w:r>
      <w:r w:rsidRPr="00934304">
        <w:rPr>
          <w:rStyle w:val="Emphasis"/>
        </w:rPr>
        <w:t xml:space="preserve">pace </w:t>
      </w:r>
      <w:r w:rsidRPr="00C62E98">
        <w:rPr>
          <w:rStyle w:val="Emphasis"/>
          <w:highlight w:val="green"/>
        </w:rPr>
        <w:t>T</w:t>
      </w:r>
      <w:r w:rsidRPr="00934304">
        <w:rPr>
          <w:rStyle w:val="Emphasis"/>
        </w:rPr>
        <w:t xml:space="preserve">reaty </w:t>
      </w:r>
      <w:r w:rsidRPr="00C62E98">
        <w:rPr>
          <w:rStyle w:val="Emphasis"/>
          <w:highlight w:val="green"/>
        </w:rPr>
        <w:t>by</w:t>
      </w:r>
      <w:r w:rsidRPr="00934304">
        <w:rPr>
          <w:rStyle w:val="Emphasis"/>
        </w:rPr>
        <w:t xml:space="preserve"> clearly </w:t>
      </w:r>
      <w:r w:rsidRPr="00C62E98">
        <w:rPr>
          <w:rStyle w:val="Emphasis"/>
          <w:highlight w:val="green"/>
        </w:rPr>
        <w:t>defining space debris</w:t>
      </w:r>
      <w:r w:rsidRPr="00C62E98">
        <w:rPr>
          <w:highlight w:val="green"/>
          <w:u w:val="single"/>
        </w:rPr>
        <w:t>, increasing</w:t>
      </w:r>
      <w:r w:rsidRPr="00934304">
        <w:rPr>
          <w:u w:val="single"/>
        </w:rPr>
        <w:t xml:space="preserve"> its </w:t>
      </w:r>
      <w:r w:rsidRPr="00934304">
        <w:rPr>
          <w:rStyle w:val="Emphasis"/>
        </w:rPr>
        <w:t xml:space="preserve">technology-specific </w:t>
      </w:r>
      <w:r w:rsidRPr="00C62E98">
        <w:rPr>
          <w:rStyle w:val="Emphasis"/>
          <w:highlight w:val="green"/>
        </w:rPr>
        <w:t>language</w:t>
      </w:r>
      <w:r w:rsidRPr="00C62E98">
        <w:rPr>
          <w:highlight w:val="green"/>
          <w:u w:val="single"/>
        </w:rPr>
        <w:t xml:space="preserve"> to combat</w:t>
      </w:r>
      <w:r w:rsidRPr="00934304">
        <w:rPr>
          <w:u w:val="single"/>
        </w:rPr>
        <w:t xml:space="preserve"> </w:t>
      </w:r>
      <w:r w:rsidRPr="00934304">
        <w:rPr>
          <w:rStyle w:val="Emphasis"/>
        </w:rPr>
        <w:t xml:space="preserve">space </w:t>
      </w:r>
      <w:r w:rsidRPr="00C62E98">
        <w:rPr>
          <w:rStyle w:val="Emphasis"/>
          <w:highlight w:val="green"/>
        </w:rPr>
        <w:t>debris</w:t>
      </w:r>
      <w:r w:rsidRPr="00934304">
        <w:rPr>
          <w:rStyle w:val="Emphasis"/>
        </w:rPr>
        <w:t xml:space="preserve"> issues, </w:t>
      </w:r>
      <w:r w:rsidRPr="00C62E98">
        <w:rPr>
          <w:rStyle w:val="Emphasis"/>
          <w:highlight w:val="green"/>
        </w:rPr>
        <w:t>and outlining</w:t>
      </w:r>
      <w:r w:rsidRPr="00934304">
        <w:rPr>
          <w:rStyle w:val="Emphasis"/>
        </w:rPr>
        <w:t xml:space="preserve"> specific </w:t>
      </w:r>
      <w:r w:rsidRPr="00C62E98">
        <w:rPr>
          <w:rStyle w:val="Emphasis"/>
          <w:highlight w:val="green"/>
        </w:rPr>
        <w:t>punishments</w:t>
      </w:r>
      <w:r w:rsidRPr="00934304">
        <w:rPr>
          <w:u w:val="single"/>
        </w:rPr>
        <w:t xml:space="preserve"> to </w:t>
      </w:r>
      <w:r w:rsidRPr="00934304">
        <w:rPr>
          <w:rStyle w:val="Emphasis"/>
        </w:rPr>
        <w:t>negate the complete lack of enforcement</w:t>
      </w:r>
      <w:r w:rsidRPr="00934304">
        <w:rPr>
          <w:sz w:val="14"/>
        </w:rPr>
        <w:t xml:space="preserve"> built into the current Treaty. While nations do recognize the danger that space debris pose to orbital operations, stronger laws must be enacted in order to de-escalate an imminent arms race and incentivize them to mitigate their debris. [10] Believing that one convention or treaty would be insufficient, N. Jasentuliyana recommends the creation of a regulatory regime to solve the growing problem of space debris. Such a regime would “effectively deal with these technical problems and establish international legal rules, standards and procedures on a continuing basis.” [11] Thus, one potential solution to the legal lack of space debris mitigation is establishing a lawmaking agency which specifically focuses on the issue of space debris. In addition to the creation of a legal agency which could hold actors accountable for the amount of space debris produced, international laws guiding the actions of private companies’ activities may also provide an answer, as will be discussed in greater detail below.</w:t>
      </w:r>
    </w:p>
    <w:p w14:paraId="345328A8" w14:textId="77777777" w:rsidR="005365A4" w:rsidRPr="00934304" w:rsidRDefault="005365A4" w:rsidP="005365A4">
      <w:pPr>
        <w:rPr>
          <w:sz w:val="14"/>
        </w:rPr>
      </w:pPr>
      <w:r w:rsidRPr="00934304">
        <w:rPr>
          <w:sz w:val="14"/>
        </w:rPr>
        <w:t xml:space="preserve">Although there do exist </w:t>
      </w:r>
      <w:r w:rsidRPr="00934304">
        <w:rPr>
          <w:u w:val="single"/>
        </w:rPr>
        <w:t xml:space="preserve">international laws and regulations governing the use of space for </w:t>
      </w:r>
      <w:r w:rsidRPr="00934304">
        <w:rPr>
          <w:rStyle w:val="Emphasis"/>
        </w:rPr>
        <w:t>states and governmental entities</w:t>
      </w:r>
      <w:r w:rsidRPr="00934304">
        <w:rPr>
          <w:sz w:val="14"/>
        </w:rPr>
        <w:t xml:space="preserve"> (albeit weak ones), </w:t>
      </w:r>
      <w:r w:rsidRPr="00934304">
        <w:rPr>
          <w:u w:val="single"/>
        </w:rPr>
        <w:t xml:space="preserve">the </w:t>
      </w:r>
      <w:r w:rsidRPr="00C62E98">
        <w:rPr>
          <w:highlight w:val="green"/>
          <w:u w:val="single"/>
        </w:rPr>
        <w:t>private enterprises</w:t>
      </w:r>
      <w:r w:rsidRPr="00934304">
        <w:rPr>
          <w:u w:val="single"/>
        </w:rPr>
        <w:t xml:space="preserve"> sending objects into space are </w:t>
      </w:r>
      <w:r w:rsidRPr="00C62E98">
        <w:rPr>
          <w:rStyle w:val="Emphasis"/>
          <w:highlight w:val="green"/>
        </w:rPr>
        <w:t xml:space="preserve">subject to </w:t>
      </w:r>
      <w:r w:rsidRPr="00934304">
        <w:rPr>
          <w:rStyle w:val="Emphasis"/>
        </w:rPr>
        <w:t xml:space="preserve">even </w:t>
      </w:r>
      <w:r w:rsidRPr="00C62E98">
        <w:rPr>
          <w:rStyle w:val="Emphasis"/>
          <w:highlight w:val="green"/>
        </w:rPr>
        <w:t>less</w:t>
      </w:r>
      <w:r w:rsidRPr="00934304">
        <w:rPr>
          <w:rStyle w:val="Emphasis"/>
        </w:rPr>
        <w:t xml:space="preserve"> stringent </w:t>
      </w:r>
      <w:r w:rsidRPr="00C62E98">
        <w:rPr>
          <w:rStyle w:val="Emphasis"/>
          <w:highlight w:val="green"/>
        </w:rPr>
        <w:t>regulations than states</w:t>
      </w:r>
      <w:r w:rsidRPr="00934304">
        <w:rPr>
          <w:rStyle w:val="Emphasis"/>
        </w:rPr>
        <w:t xml:space="preserve"> are</w:t>
      </w:r>
      <w:r w:rsidRPr="00934304">
        <w:rPr>
          <w:u w:val="single"/>
        </w:rPr>
        <w:t>. SpaceX</w:t>
      </w:r>
      <w:r w:rsidRPr="00934304">
        <w:rPr>
          <w:sz w:val="14"/>
        </w:rPr>
        <w:t xml:space="preserve">, for example, to </w:t>
      </w:r>
      <w:r w:rsidRPr="00934304">
        <w:rPr>
          <w:u w:val="single"/>
        </w:rPr>
        <w:t>authorize</w:t>
      </w:r>
      <w:r w:rsidRPr="00934304">
        <w:rPr>
          <w:sz w:val="14"/>
        </w:rPr>
        <w:t xml:space="preserve"> their </w:t>
      </w:r>
      <w:r w:rsidRPr="00934304">
        <w:rPr>
          <w:u w:val="single"/>
        </w:rPr>
        <w:t>sending of 42,000 Starlink satellites into orbit, only had to submit paperwork to the U.S. Federal Communications Commission</w:t>
      </w:r>
      <w:r w:rsidRPr="00934304">
        <w:rPr>
          <w:sz w:val="14"/>
        </w:rPr>
        <w:t xml:space="preserve"> (FCC) </w:t>
      </w:r>
      <w:r w:rsidRPr="00934304">
        <w:rPr>
          <w:u w:val="single"/>
        </w:rPr>
        <w:t>and the International Telecommunication Union</w:t>
      </w:r>
      <w:r w:rsidRPr="00934304">
        <w:rPr>
          <w:sz w:val="14"/>
        </w:rPr>
        <w:t xml:space="preserve"> (ITU). [12] Paul Larsen </w:t>
      </w:r>
      <w:r w:rsidRPr="00934304">
        <w:rPr>
          <w:sz w:val="14"/>
        </w:rPr>
        <w:lastRenderedPageBreak/>
        <w:t xml:space="preserve">posits that, </w:t>
      </w:r>
      <w:r w:rsidRPr="00934304">
        <w:rPr>
          <w:u w:val="single"/>
        </w:rPr>
        <w:t xml:space="preserve">in the face of less stringent regulations, </w:t>
      </w:r>
      <w:r w:rsidRPr="00C62E98">
        <w:rPr>
          <w:highlight w:val="green"/>
          <w:u w:val="single"/>
        </w:rPr>
        <w:t>nongovernmental</w:t>
      </w:r>
      <w:r w:rsidRPr="00934304">
        <w:rPr>
          <w:u w:val="single"/>
        </w:rPr>
        <w:t xml:space="preserve"> satellite </w:t>
      </w:r>
      <w:r w:rsidRPr="00C62E98">
        <w:rPr>
          <w:highlight w:val="green"/>
          <w:u w:val="single"/>
        </w:rPr>
        <w:t xml:space="preserve">companies </w:t>
      </w:r>
      <w:r w:rsidRPr="00C62E98">
        <w:rPr>
          <w:rStyle w:val="Emphasis"/>
          <w:highlight w:val="green"/>
        </w:rPr>
        <w:t>send</w:t>
      </w:r>
      <w:r w:rsidRPr="00934304">
        <w:rPr>
          <w:rStyle w:val="Emphasis"/>
        </w:rPr>
        <w:t xml:space="preserve"> many </w:t>
      </w:r>
      <w:r w:rsidRPr="00C62E98">
        <w:rPr>
          <w:rStyle w:val="Emphasis"/>
          <w:highlight w:val="green"/>
        </w:rPr>
        <w:t>satellites</w:t>
      </w:r>
      <w:r w:rsidRPr="00934304">
        <w:rPr>
          <w:rStyle w:val="Emphasis"/>
        </w:rPr>
        <w:t xml:space="preserve"> into orbit in order </w:t>
      </w:r>
      <w:r w:rsidRPr="00C62E98">
        <w:rPr>
          <w:rStyle w:val="Emphasis"/>
          <w:highlight w:val="green"/>
        </w:rPr>
        <w:t>to maximize</w:t>
      </w:r>
      <w:r w:rsidRPr="00934304">
        <w:rPr>
          <w:rStyle w:val="Emphasis"/>
        </w:rPr>
        <w:t xml:space="preserve"> their </w:t>
      </w:r>
      <w:r w:rsidRPr="00C62E98">
        <w:rPr>
          <w:rStyle w:val="Emphasis"/>
          <w:highlight w:val="green"/>
        </w:rPr>
        <w:t>profit</w:t>
      </w:r>
      <w:r w:rsidRPr="00934304">
        <w:rPr>
          <w:rStyle w:val="Emphasis"/>
        </w:rPr>
        <w:t>, which is their primary objective</w:t>
      </w:r>
      <w:r w:rsidRPr="00934304">
        <w:rPr>
          <w:sz w:val="14"/>
        </w:rPr>
        <w:t>. Unlike the vagueness and lack of enforcement that came with written law (which is apparent in the Outer Space Treaty), the unwritten market-oriented incentives for profit by large-scale satellite providers and operators provide a reason for actors to mitigate space debris in orbit around Earth. Larsen states that “They have huge sums of money invested in each satellite, perhaps as much as a half-billion dollars, when all costs are included. Loss of one satellite is a major event. They want their assets to be safe.” [13] Thus, these satellite companies have a major stake in space traffic management and their market incentives do a better job of mitigating space debris than the existing legal regulation does. The company SpaceX, as mentioned above, plans to send 42,000 satellites into space. 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54B76D1" w14:textId="77777777" w:rsidR="005365A4" w:rsidRDefault="005365A4" w:rsidP="005365A4"/>
    <w:p w14:paraId="6B1A1C32" w14:textId="77777777" w:rsidR="005365A4" w:rsidRDefault="005365A4" w:rsidP="005365A4">
      <w:pPr>
        <w:pStyle w:val="Heading4"/>
      </w:pPr>
      <w:r>
        <w:t xml:space="preserve">The aff interprets OST enforcement as an OUF (Orbital Use Fee). That incentivizes remediation, removal, and mitigation efforts </w:t>
      </w:r>
      <w:r w:rsidRPr="00B20019">
        <w:rPr>
          <w:u w:val="single"/>
        </w:rPr>
        <w:t>without</w:t>
      </w:r>
      <w:r>
        <w:t xml:space="preserve"> harming the space industry. Any other countermeasures aren’t the silver bullet and </w:t>
      </w:r>
      <w:r w:rsidRPr="00B20019">
        <w:rPr>
          <w:u w:val="single"/>
        </w:rPr>
        <w:t>fail</w:t>
      </w:r>
      <w:r>
        <w:t>.</w:t>
      </w:r>
    </w:p>
    <w:p w14:paraId="63B89622" w14:textId="77777777" w:rsidR="005365A4" w:rsidRPr="00431518" w:rsidRDefault="005365A4" w:rsidP="005365A4">
      <w:pPr>
        <w:rPr>
          <w:b/>
          <w:bCs/>
        </w:rPr>
      </w:pPr>
      <w:r w:rsidRPr="00431518">
        <w:rPr>
          <w:rStyle w:val="Style13ptBold"/>
        </w:rPr>
        <w:t>Runnels 22</w:t>
      </w:r>
      <w:r>
        <w:t>. Michael is a professor and writer for the American Bar Association. 1/13/22. [American Bar Association “</w:t>
      </w:r>
      <w:r w:rsidRPr="00431518">
        <w:t>On Clearing Earth’s Orbital Debris &amp; Enforcing the Outer Space Treaty in the U.S.</w:t>
      </w:r>
      <w:r>
        <w:t xml:space="preserve">” </w:t>
      </w:r>
      <w:hyperlink r:id="rId10" w:history="1">
        <w:r w:rsidRPr="00457B9A">
          <w:rPr>
            <w:rStyle w:val="Hyperlink"/>
          </w:rPr>
          <w:t>https://www.americanbar.org/groups/business_law/publications/blt/2022/01/orbital-debris/</w:t>
        </w:r>
      </w:hyperlink>
      <w:r>
        <w:t>] Justin</w:t>
      </w:r>
      <w:r w:rsidRPr="00431518">
        <w:rPr>
          <w:b/>
          <w:bCs/>
        </w:rPr>
        <w:t xml:space="preserve"> </w:t>
      </w:r>
      <w:r>
        <w:rPr>
          <w:b/>
          <w:bCs/>
        </w:rPr>
        <w:t>**</w:t>
      </w:r>
      <w:r w:rsidRPr="00431518">
        <w:rPr>
          <w:b/>
          <w:bCs/>
        </w:rPr>
        <w:t>OUF: Proportional fee for amount of debris put into Space</w:t>
      </w:r>
    </w:p>
    <w:p w14:paraId="3B648CD0" w14:textId="77777777" w:rsidR="005365A4" w:rsidRPr="001D570B" w:rsidRDefault="005365A4" w:rsidP="005365A4">
      <w:pPr>
        <w:rPr>
          <w:rStyle w:val="Emphasis"/>
        </w:rPr>
      </w:pPr>
      <w:r w:rsidRPr="00431518">
        <w:rPr>
          <w:u w:val="single"/>
        </w:rPr>
        <w:t xml:space="preserve">A number of technological and </w:t>
      </w:r>
      <w:r w:rsidRPr="00C62E98">
        <w:rPr>
          <w:highlight w:val="green"/>
          <w:u w:val="single"/>
        </w:rPr>
        <w:t>regulatory solutions</w:t>
      </w:r>
      <w:r w:rsidRPr="00431518">
        <w:rPr>
          <w:u w:val="single"/>
        </w:rPr>
        <w:t xml:space="preserve">, such as active debris removal[119] </w:t>
      </w:r>
      <w:r w:rsidRPr="00C62E98">
        <w:rPr>
          <w:highlight w:val="green"/>
          <w:u w:val="single"/>
        </w:rPr>
        <w:t>and</w:t>
      </w:r>
      <w:r w:rsidRPr="00431518">
        <w:rPr>
          <w:u w:val="single"/>
        </w:rPr>
        <w:t xml:space="preserve"> voluntary orbital </w:t>
      </w:r>
      <w:r w:rsidRPr="00C62E98">
        <w:rPr>
          <w:highlight w:val="green"/>
          <w:u w:val="single"/>
        </w:rPr>
        <w:t xml:space="preserve">debris </w:t>
      </w:r>
      <w:r w:rsidRPr="00C62E98">
        <w:rPr>
          <w:rStyle w:val="Emphasis"/>
          <w:highlight w:val="green"/>
        </w:rPr>
        <w:t>mitigation guidelines</w:t>
      </w:r>
      <w:r w:rsidRPr="00431518">
        <w:rPr>
          <w:u w:val="single"/>
        </w:rPr>
        <w:t xml:space="preserve">,[120] are currently being </w:t>
      </w:r>
      <w:r w:rsidRPr="001D570B">
        <w:rPr>
          <w:rStyle w:val="Emphasis"/>
        </w:rPr>
        <w:t>explored</w:t>
      </w:r>
      <w:r w:rsidRPr="00431518">
        <w:rPr>
          <w:u w:val="single"/>
        </w:rPr>
        <w:t xml:space="preserve"> by regulatory authorities</w:t>
      </w:r>
      <w:r w:rsidRPr="00431518">
        <w:rPr>
          <w:sz w:val="14"/>
        </w:rPr>
        <w:t xml:space="preserve">.[121] While </w:t>
      </w:r>
      <w:r w:rsidRPr="00431518">
        <w:rPr>
          <w:u w:val="single"/>
        </w:rPr>
        <w:t xml:space="preserve">these efforts are important in ensuring the </w:t>
      </w:r>
      <w:r w:rsidRPr="001D570B">
        <w:rPr>
          <w:rStyle w:val="Emphasis"/>
        </w:rPr>
        <w:t xml:space="preserve">sustainable use </w:t>
      </w:r>
      <w:r w:rsidRPr="00431518">
        <w:rPr>
          <w:u w:val="single"/>
        </w:rPr>
        <w:t xml:space="preserve">of LEO orbits, they </w:t>
      </w:r>
      <w:r w:rsidRPr="00C62E98">
        <w:rPr>
          <w:rStyle w:val="Emphasis"/>
          <w:highlight w:val="green"/>
        </w:rPr>
        <w:t>do not address</w:t>
      </w:r>
      <w:r w:rsidRPr="00C62E98">
        <w:rPr>
          <w:highlight w:val="green"/>
          <w:u w:val="single"/>
        </w:rPr>
        <w:t xml:space="preserve"> the</w:t>
      </w:r>
      <w:r w:rsidRPr="00431518">
        <w:rPr>
          <w:u w:val="single"/>
        </w:rPr>
        <w:t xml:space="preserve"> underlying </w:t>
      </w:r>
      <w:r w:rsidRPr="00C62E98">
        <w:rPr>
          <w:highlight w:val="green"/>
          <w:u w:val="single"/>
        </w:rPr>
        <w:t>incentive problem</w:t>
      </w:r>
      <w:r w:rsidRPr="00431518">
        <w:rPr>
          <w:u w:val="single"/>
        </w:rPr>
        <w:t xml:space="preserve"> for satellite operators. Namely, </w:t>
      </w:r>
      <w:r w:rsidRPr="00C62E98">
        <w:rPr>
          <w:highlight w:val="green"/>
          <w:u w:val="single"/>
        </w:rPr>
        <w:t>they are incentivized to view</w:t>
      </w:r>
      <w:r w:rsidRPr="00431518">
        <w:rPr>
          <w:u w:val="single"/>
        </w:rPr>
        <w:t xml:space="preserve"> both their orbital </w:t>
      </w:r>
      <w:r w:rsidRPr="00C62E98">
        <w:rPr>
          <w:highlight w:val="green"/>
          <w:u w:val="single"/>
        </w:rPr>
        <w:t>debris</w:t>
      </w:r>
      <w:r w:rsidRPr="00431518">
        <w:rPr>
          <w:u w:val="single"/>
        </w:rPr>
        <w:t xml:space="preserve"> and the costs that it imposes on others </w:t>
      </w:r>
      <w:r w:rsidRPr="00C62E98">
        <w:rPr>
          <w:highlight w:val="green"/>
          <w:u w:val="single"/>
        </w:rPr>
        <w:t xml:space="preserve">as </w:t>
      </w:r>
      <w:r w:rsidRPr="00C62E98">
        <w:rPr>
          <w:rStyle w:val="Emphasis"/>
          <w:highlight w:val="green"/>
        </w:rPr>
        <w:t>externalities</w:t>
      </w:r>
      <w:r w:rsidRPr="00431518">
        <w:rPr>
          <w:sz w:val="14"/>
        </w:rPr>
        <w:t xml:space="preserve">.[122] As such, </w:t>
      </w:r>
      <w:r w:rsidRPr="00C62E98">
        <w:rPr>
          <w:highlight w:val="green"/>
          <w:u w:val="single"/>
        </w:rPr>
        <w:t>without</w:t>
      </w:r>
      <w:r w:rsidRPr="00431518">
        <w:rPr>
          <w:u w:val="single"/>
        </w:rPr>
        <w:t xml:space="preserve"> the </w:t>
      </w:r>
      <w:r w:rsidRPr="00C62E98">
        <w:rPr>
          <w:highlight w:val="green"/>
          <w:u w:val="single"/>
        </w:rPr>
        <w:t>internalization of</w:t>
      </w:r>
      <w:r w:rsidRPr="00431518">
        <w:rPr>
          <w:u w:val="single"/>
        </w:rPr>
        <w:t xml:space="preserve"> these </w:t>
      </w:r>
      <w:r w:rsidRPr="00C62E98">
        <w:rPr>
          <w:highlight w:val="green"/>
          <w:u w:val="single"/>
        </w:rPr>
        <w:t>externalities, efforts to</w:t>
      </w:r>
      <w:r w:rsidRPr="00431518">
        <w:rPr>
          <w:u w:val="single"/>
        </w:rPr>
        <w:t xml:space="preserve"> fully </w:t>
      </w:r>
      <w:r w:rsidRPr="00C62E98">
        <w:rPr>
          <w:highlight w:val="green"/>
          <w:u w:val="single"/>
        </w:rPr>
        <w:t>address</w:t>
      </w:r>
      <w:r w:rsidRPr="00431518">
        <w:rPr>
          <w:u w:val="single"/>
        </w:rPr>
        <w:t xml:space="preserve"> the orbital </w:t>
      </w:r>
      <w:r w:rsidRPr="00C62E98">
        <w:rPr>
          <w:highlight w:val="green"/>
          <w:u w:val="single"/>
        </w:rPr>
        <w:t>debris</w:t>
      </w:r>
      <w:r w:rsidRPr="00431518">
        <w:rPr>
          <w:u w:val="single"/>
        </w:rPr>
        <w:t xml:space="preserve"> problem </w:t>
      </w:r>
      <w:r w:rsidRPr="00C62E98">
        <w:rPr>
          <w:highlight w:val="green"/>
          <w:u w:val="single"/>
        </w:rPr>
        <w:t>will</w:t>
      </w:r>
      <w:r w:rsidRPr="00431518">
        <w:rPr>
          <w:u w:val="single"/>
        </w:rPr>
        <w:t xml:space="preserve"> likely </w:t>
      </w:r>
      <w:r w:rsidRPr="00C62E98">
        <w:rPr>
          <w:highlight w:val="green"/>
          <w:u w:val="single"/>
        </w:rPr>
        <w:t>be ineffective</w:t>
      </w:r>
      <w:r w:rsidRPr="00431518">
        <w:rPr>
          <w:sz w:val="14"/>
        </w:rPr>
        <w:t xml:space="preserve">.[123] Notably, a National Academy of Sciences study found that </w:t>
      </w:r>
      <w:r w:rsidRPr="00C62E98">
        <w:rPr>
          <w:highlight w:val="green"/>
          <w:u w:val="single"/>
        </w:rPr>
        <w:t>orbital debris removal</w:t>
      </w:r>
      <w:r w:rsidRPr="00431518">
        <w:rPr>
          <w:u w:val="single"/>
        </w:rPr>
        <w:t xml:space="preserve"> may </w:t>
      </w:r>
      <w:r w:rsidRPr="00C62E98">
        <w:rPr>
          <w:rStyle w:val="Emphasis"/>
          <w:highlight w:val="green"/>
        </w:rPr>
        <w:t>worsen</w:t>
      </w:r>
      <w:r w:rsidRPr="001D570B">
        <w:rPr>
          <w:rStyle w:val="Emphasis"/>
        </w:rPr>
        <w:t xml:space="preserve"> the economic </w:t>
      </w:r>
      <w:r w:rsidRPr="00C62E98">
        <w:rPr>
          <w:rStyle w:val="Emphasis"/>
          <w:highlight w:val="green"/>
        </w:rPr>
        <w:t>damages</w:t>
      </w:r>
      <w:r w:rsidRPr="00431518">
        <w:rPr>
          <w:u w:val="single"/>
        </w:rPr>
        <w:t xml:space="preserve"> from congestion by increasing incentives to launch</w:t>
      </w:r>
      <w:r w:rsidRPr="00431518">
        <w:rPr>
          <w:sz w:val="14"/>
        </w:rPr>
        <w:t xml:space="preserve">.[124] As satellite operators are prohibited from securing exclusive property rights to orbital shells under the OST,[125] and are unlikely to recover economic damages resulting from orbital debris collisions under the Liability Convention,[126] prospective operators “face a choice between launching profitable satellites, thereby imposing current and future collision risk on others, or not launching and leaving those profits to competitors.”[127] This dynamic represents a classic tragedy of the commons problem.[128] </w:t>
      </w:r>
      <w:r w:rsidRPr="00431518">
        <w:rPr>
          <w:u w:val="single"/>
        </w:rPr>
        <w:t xml:space="preserve">However, </w:t>
      </w:r>
      <w:r w:rsidRPr="00C62E98">
        <w:rPr>
          <w:highlight w:val="green"/>
          <w:u w:val="single"/>
        </w:rPr>
        <w:t>under Article VI of the OST</w:t>
      </w:r>
      <w:r w:rsidRPr="00431518">
        <w:rPr>
          <w:u w:val="single"/>
        </w:rPr>
        <w:t>,</w:t>
      </w:r>
      <w:r w:rsidRPr="00431518">
        <w:rPr>
          <w:sz w:val="14"/>
        </w:rPr>
        <w:t xml:space="preserve">[129] </w:t>
      </w:r>
      <w:r w:rsidRPr="00431518">
        <w:rPr>
          <w:u w:val="single"/>
        </w:rPr>
        <w:t xml:space="preserve">this </w:t>
      </w:r>
      <w:r w:rsidRPr="00C62E98">
        <w:rPr>
          <w:highlight w:val="green"/>
          <w:u w:val="single"/>
        </w:rPr>
        <w:t>problem can be</w:t>
      </w:r>
      <w:r w:rsidRPr="00431518">
        <w:rPr>
          <w:u w:val="single"/>
        </w:rPr>
        <w:t xml:space="preserve"> </w:t>
      </w:r>
      <w:r w:rsidRPr="001D570B">
        <w:rPr>
          <w:rStyle w:val="Emphasis"/>
        </w:rPr>
        <w:t xml:space="preserve">partially </w:t>
      </w:r>
      <w:r w:rsidRPr="00C62E98">
        <w:rPr>
          <w:rStyle w:val="Emphasis"/>
          <w:highlight w:val="green"/>
        </w:rPr>
        <w:t>solved through</w:t>
      </w:r>
      <w:r w:rsidRPr="001D570B">
        <w:rPr>
          <w:rStyle w:val="Emphasis"/>
        </w:rPr>
        <w:t xml:space="preserve"> an </w:t>
      </w:r>
      <w:r w:rsidRPr="00C62E98">
        <w:rPr>
          <w:rStyle w:val="Emphasis"/>
          <w:highlight w:val="green"/>
        </w:rPr>
        <w:t>OUF</w:t>
      </w:r>
      <w:r w:rsidRPr="00431518">
        <w:rPr>
          <w:sz w:val="14"/>
        </w:rPr>
        <w:t xml:space="preserve">[130] </w:t>
      </w:r>
      <w:r w:rsidRPr="00431518">
        <w:rPr>
          <w:u w:val="single"/>
        </w:rPr>
        <w:t xml:space="preserve">levied by the FCC. The monies received from this </w:t>
      </w:r>
      <w:r w:rsidRPr="00C62E98">
        <w:rPr>
          <w:highlight w:val="green"/>
          <w:u w:val="single"/>
        </w:rPr>
        <w:t>fee</w:t>
      </w:r>
      <w:r w:rsidRPr="00431518">
        <w:rPr>
          <w:u w:val="single"/>
        </w:rPr>
        <w:t xml:space="preserve"> would then be used to </w:t>
      </w:r>
      <w:r w:rsidRPr="00C62E98">
        <w:rPr>
          <w:highlight w:val="green"/>
          <w:u w:val="single"/>
        </w:rPr>
        <w:t>fund</w:t>
      </w:r>
      <w:r w:rsidRPr="00431518">
        <w:rPr>
          <w:u w:val="single"/>
        </w:rPr>
        <w:t xml:space="preserve"> private orbital debris clearing projects</w:t>
      </w:r>
      <w:r w:rsidRPr="00431518">
        <w:rPr>
          <w:sz w:val="14"/>
        </w:rPr>
        <w:t xml:space="preserve">[131] </w:t>
      </w:r>
      <w:r w:rsidRPr="00431518">
        <w:rPr>
          <w:u w:val="single"/>
        </w:rPr>
        <w:t xml:space="preserve">and research related to </w:t>
      </w:r>
      <w:r w:rsidRPr="001D570B">
        <w:rPr>
          <w:rStyle w:val="Emphasis"/>
        </w:rPr>
        <w:t xml:space="preserve">orbital </w:t>
      </w:r>
      <w:r w:rsidRPr="00C62E98">
        <w:rPr>
          <w:rStyle w:val="Emphasis"/>
          <w:highlight w:val="green"/>
        </w:rPr>
        <w:t>debris removal</w:t>
      </w:r>
      <w:r w:rsidRPr="001D570B">
        <w:rPr>
          <w:rStyle w:val="Emphasis"/>
        </w:rPr>
        <w:t>.</w:t>
      </w:r>
    </w:p>
    <w:p w14:paraId="1B7AE813" w14:textId="77777777" w:rsidR="005365A4" w:rsidRPr="001D570B" w:rsidRDefault="005365A4" w:rsidP="005365A4">
      <w:pPr>
        <w:rPr>
          <w:rStyle w:val="Emphasis"/>
        </w:rPr>
      </w:pPr>
      <w:r w:rsidRPr="00431518">
        <w:rPr>
          <w:sz w:val="14"/>
        </w:rPr>
        <w:t xml:space="preserve">Though such an OUF may be seen as an unreasonable growth restraint on the nascent space industry,[132] a Pew study found that in the case of nearly a dozen industries, </w:t>
      </w:r>
      <w:r w:rsidRPr="00431518">
        <w:rPr>
          <w:u w:val="single"/>
        </w:rPr>
        <w:t xml:space="preserve">the costs of </w:t>
      </w:r>
      <w:r w:rsidRPr="001D570B">
        <w:rPr>
          <w:rStyle w:val="Emphasis"/>
        </w:rPr>
        <w:t>implementing</w:t>
      </w:r>
      <w:r w:rsidRPr="00431518">
        <w:rPr>
          <w:u w:val="single"/>
        </w:rPr>
        <w:t xml:space="preserve"> new regulations were less than estimated while the economic benefits were greater than estimated</w:t>
      </w:r>
      <w:r w:rsidRPr="00431518">
        <w:rPr>
          <w:sz w:val="14"/>
        </w:rPr>
        <w:t xml:space="preserve">.[133] Moreover, these regulations did not significantly impede the economic competitiveness of the industry.[134] </w:t>
      </w:r>
      <w:r w:rsidRPr="00431518">
        <w:rPr>
          <w:u w:val="single"/>
        </w:rPr>
        <w:t>An OUF consistent with what this article proposes would even the playing field for commercial-satellite operators in a manner consistent with OST principles</w:t>
      </w:r>
      <w:r w:rsidRPr="00431518">
        <w:rPr>
          <w:sz w:val="14"/>
        </w:rPr>
        <w:t xml:space="preserve">[135] and, as OneWeb’s founder argued, while “thoughtful, common-sense rules” likely increase operating costs for commercial-satellite operators, they protect the environment and ensure that the U.S. commercial satellite industry continues to grow.[136] While the U.S. cannot address the issue of reducing orbital debris on its own, </w:t>
      </w:r>
      <w:r w:rsidRPr="00431518">
        <w:rPr>
          <w:u w:val="single"/>
        </w:rPr>
        <w:t xml:space="preserve">it can make a substantial contribution through demonstrating responsible </w:t>
      </w:r>
      <w:r w:rsidRPr="001D570B">
        <w:rPr>
          <w:rStyle w:val="Emphasis"/>
        </w:rPr>
        <w:t>orbital debris mitigation measures, such as those advocated in this article.</w:t>
      </w:r>
    </w:p>
    <w:p w14:paraId="5525D294" w14:textId="77777777" w:rsidR="005365A4" w:rsidRPr="00431518" w:rsidRDefault="005365A4" w:rsidP="005365A4">
      <w:pPr>
        <w:rPr>
          <w:sz w:val="14"/>
        </w:rPr>
      </w:pPr>
      <w:r w:rsidRPr="00431518">
        <w:rPr>
          <w:u w:val="single"/>
        </w:rPr>
        <w:lastRenderedPageBreak/>
        <w:t>In support of the aforementioned OST language</w:t>
      </w:r>
      <w:r w:rsidRPr="00431518">
        <w:rPr>
          <w:sz w:val="14"/>
        </w:rPr>
        <w:t xml:space="preserve">,[137] </w:t>
      </w:r>
      <w:r w:rsidRPr="00431518">
        <w:rPr>
          <w:u w:val="single"/>
        </w:rPr>
        <w:t>this article’s second proposed amendment to Title 51 of United States Code would read</w:t>
      </w:r>
      <w:r w:rsidRPr="00431518">
        <w:rPr>
          <w:sz w:val="14"/>
        </w:rPr>
        <w:t>:</w:t>
      </w:r>
    </w:p>
    <w:p w14:paraId="270C6204" w14:textId="77777777" w:rsidR="005365A4" w:rsidRPr="00431518" w:rsidRDefault="005365A4" w:rsidP="005365A4">
      <w:pPr>
        <w:rPr>
          <w:sz w:val="14"/>
        </w:rPr>
      </w:pPr>
      <w:r w:rsidRPr="00431518">
        <w:rPr>
          <w:sz w:val="14"/>
        </w:rPr>
        <w:t>Title 51, of the United States Code, is further amended by adding at the end the following:</w:t>
      </w:r>
    </w:p>
    <w:p w14:paraId="2118FCA9" w14:textId="77777777" w:rsidR="005365A4" w:rsidRPr="00431518" w:rsidRDefault="005365A4" w:rsidP="005365A4">
      <w:pPr>
        <w:rPr>
          <w:sz w:val="14"/>
        </w:rPr>
      </w:pPr>
      <w:r w:rsidRPr="00431518">
        <w:rPr>
          <w:sz w:val="14"/>
        </w:rPr>
        <w:t>CHAPTER 802—ADMINISTRATIVE PROVISIONS RELATED TO CERTIFICATION AND PERMITTING</w:t>
      </w:r>
    </w:p>
    <w:p w14:paraId="56A1A4A1" w14:textId="77777777" w:rsidR="005365A4" w:rsidRPr="00431518" w:rsidRDefault="005365A4" w:rsidP="005365A4">
      <w:pPr>
        <w:rPr>
          <w:u w:val="single"/>
        </w:rPr>
      </w:pPr>
      <w:r w:rsidRPr="00431518">
        <w:rPr>
          <w:sz w:val="14"/>
        </w:rPr>
        <w:t xml:space="preserve">§ 802XX. </w:t>
      </w:r>
      <w:r w:rsidRPr="00431518">
        <w:rPr>
          <w:u w:val="single"/>
        </w:rPr>
        <w:t>Orbital use fee purpose</w:t>
      </w:r>
    </w:p>
    <w:p w14:paraId="12358809" w14:textId="77777777" w:rsidR="005365A4" w:rsidRPr="00431518" w:rsidRDefault="005365A4" w:rsidP="005365A4">
      <w:pPr>
        <w:rPr>
          <w:sz w:val="14"/>
        </w:rPr>
      </w:pPr>
      <w:r w:rsidRPr="00431518">
        <w:rPr>
          <w:sz w:val="14"/>
        </w:rPr>
        <w:t>The Administrator, in conjunction with the heads of other Federal agencies, shall take steps to fund orbital debris removal projects, technologies, and research that will enable the Administration to decrease the risks associated with orbital debris.</w:t>
      </w:r>
    </w:p>
    <w:p w14:paraId="2AB0890D" w14:textId="77777777" w:rsidR="005365A4" w:rsidRPr="00431518" w:rsidRDefault="005365A4" w:rsidP="005365A4">
      <w:pPr>
        <w:rPr>
          <w:sz w:val="14"/>
        </w:rPr>
      </w:pPr>
      <w:r w:rsidRPr="00431518">
        <w:rPr>
          <w:sz w:val="14"/>
        </w:rPr>
        <w:t>§ 802XX. Administrative authority</w:t>
      </w:r>
    </w:p>
    <w:p w14:paraId="51869203" w14:textId="77777777" w:rsidR="005365A4" w:rsidRPr="001D570B" w:rsidRDefault="005365A4" w:rsidP="005365A4">
      <w:pPr>
        <w:rPr>
          <w:rStyle w:val="Emphasis"/>
        </w:rPr>
      </w:pPr>
      <w:r w:rsidRPr="00431518">
        <w:rPr>
          <w:sz w:val="14"/>
        </w:rPr>
        <w:t xml:space="preserve">In order to carry out the responsibilities specified in this subtitle, </w:t>
      </w:r>
      <w:r w:rsidRPr="00431518">
        <w:rPr>
          <w:u w:val="single"/>
        </w:rPr>
        <w:t xml:space="preserve">the Secretary may impose an </w:t>
      </w:r>
      <w:r w:rsidRPr="001D570B">
        <w:rPr>
          <w:rStyle w:val="Emphasis"/>
        </w:rPr>
        <w:t>orbital use fee for the placement of objects in low Earth orbits on a nongovernmental entity holder of, or applicant for:</w:t>
      </w:r>
    </w:p>
    <w:p w14:paraId="329C5236" w14:textId="77777777" w:rsidR="005365A4" w:rsidRPr="00431518" w:rsidRDefault="005365A4" w:rsidP="005365A4">
      <w:pPr>
        <w:rPr>
          <w:sz w:val="14"/>
        </w:rPr>
      </w:pPr>
      <w:r w:rsidRPr="00431518">
        <w:rPr>
          <w:sz w:val="14"/>
        </w:rPr>
        <w:t>(1) a certification under chapter 801; or</w:t>
      </w:r>
    </w:p>
    <w:p w14:paraId="320AA248" w14:textId="77777777" w:rsidR="005365A4" w:rsidRPr="00431518" w:rsidRDefault="005365A4" w:rsidP="005365A4">
      <w:pPr>
        <w:rPr>
          <w:sz w:val="14"/>
        </w:rPr>
      </w:pPr>
      <w:r w:rsidRPr="00431518">
        <w:rPr>
          <w:sz w:val="14"/>
        </w:rPr>
        <w:t>(2) a permit under chapter 802.</w:t>
      </w:r>
    </w:p>
    <w:p w14:paraId="5D0074A1" w14:textId="77777777" w:rsidR="005365A4" w:rsidRPr="00431518" w:rsidRDefault="005365A4" w:rsidP="005365A4">
      <w:pPr>
        <w:rPr>
          <w:sz w:val="14"/>
        </w:rPr>
      </w:pPr>
      <w:r w:rsidRPr="00431518">
        <w:rPr>
          <w:sz w:val="14"/>
        </w:rPr>
        <w:t>V. Conclusion</w:t>
      </w:r>
    </w:p>
    <w:p w14:paraId="75872179" w14:textId="77777777" w:rsidR="005365A4" w:rsidRPr="00072DC2" w:rsidRDefault="005365A4" w:rsidP="005365A4">
      <w:pPr>
        <w:rPr>
          <w:rStyle w:val="Emphasis"/>
        </w:rPr>
      </w:pPr>
      <w:r w:rsidRPr="00431518">
        <w:rPr>
          <w:sz w:val="14"/>
        </w:rPr>
        <w:t xml:space="preserve">The OST establishes space as the “province of all mankind”[138] and promotes its peaceful use and exploration for the “benefit and in the interests of all mankind.”[139] The OST further requires that “Parties to the Treaty … bear international responsibility for national activities in outer space … whether such activities are carried on by governmental agencies or by non-governmental entities,”[140] and requires that each “Party to the treaty … [be] internationally liable” for damages caused by an object launched into outer space.[141] Finally, the OST prohibits claims of “national appropriation” of both outer space and celestial bodies “by claim of sovereignty, by means of use or occupation, or by other means.”[142] The Space Act “facilitate[s] commercial exploration for and commercial recovery of space resources by [U.S.] citizens … ”[143] and exempts companies from regulatory oversight until 2023.[144] </w:t>
      </w:r>
      <w:r w:rsidRPr="00072DC2">
        <w:rPr>
          <w:rStyle w:val="Emphasis"/>
        </w:rPr>
        <w:t>However, the FCC’s laissez-faire enforcement of satellite mega-constellation projects is arguably in violation of the OST[145] due to the saturation of these mega-constellations in LEO and their likely resulting orbital debris.[146]</w:t>
      </w:r>
    </w:p>
    <w:p w14:paraId="5C1C08C1" w14:textId="77777777" w:rsidR="005365A4" w:rsidRDefault="005365A4" w:rsidP="005365A4">
      <w:pPr>
        <w:rPr>
          <w:sz w:val="14"/>
        </w:rPr>
      </w:pPr>
    </w:p>
    <w:p w14:paraId="3A88C03C" w14:textId="77777777" w:rsidR="005365A4" w:rsidRDefault="005365A4" w:rsidP="005365A4">
      <w:pPr>
        <w:pStyle w:val="Heading4"/>
      </w:pPr>
      <w:r>
        <w:t xml:space="preserve">Proportional fees </w:t>
      </w:r>
      <w:r w:rsidRPr="00431518">
        <w:rPr>
          <w:u w:val="single"/>
        </w:rPr>
        <w:t>solve</w:t>
      </w:r>
      <w:r>
        <w:t xml:space="preserve"> industry startup problems and avoids the </w:t>
      </w:r>
      <w:r w:rsidRPr="00431518">
        <w:rPr>
          <w:u w:val="single"/>
        </w:rPr>
        <w:t>tragedy of the commons</w:t>
      </w:r>
      <w:r>
        <w:t>.</w:t>
      </w:r>
    </w:p>
    <w:p w14:paraId="2B439BC2" w14:textId="77777777" w:rsidR="005365A4" w:rsidRPr="00431518" w:rsidRDefault="005365A4" w:rsidP="005365A4">
      <w:r w:rsidRPr="00431518">
        <w:rPr>
          <w:rStyle w:val="Style13ptBold"/>
        </w:rPr>
        <w:t>Lavars 20</w:t>
      </w:r>
      <w:r>
        <w:t xml:space="preserve">. </w:t>
      </w:r>
      <w:r w:rsidRPr="00431518">
        <w:t>Nick has been writing and editing at New Atlas for over five years, where he has covered everything from distant space probes to self-driving cars to oddball animal science, and everything in between. He previously spent time at The Conversation, Mashable and The Santiago Times, earning a Masters degree in communications from Melbourne’s RMIT University along the way. When not tapping away at his desk, you might find him traveling the world in search of the weird and wonderful. Failing that, he’ll probably be watching sport.</w:t>
      </w:r>
      <w:r>
        <w:t xml:space="preserve"> 5/26/20. [New Atlas, “</w:t>
      </w:r>
      <w:r w:rsidRPr="00431518">
        <w:t>Could orbital fees force satellite operators to deal with space junk?</w:t>
      </w:r>
      <w:r>
        <w:t xml:space="preserve">,” </w:t>
      </w:r>
      <w:hyperlink r:id="rId11" w:anchor=":~:text=The%20orbital%2Duse%20fee%20would,for%20the%20scheme%20to%20work" w:history="1">
        <w:r w:rsidRPr="00457B9A">
          <w:rPr>
            <w:rStyle w:val="Hyperlink"/>
          </w:rPr>
          <w:t>https://newatlas.com/space/orbital-fees-satellite-space-debris/#:~:text=The%20orbital%2Duse%20fee%20would,for%20the%20scheme%20to%20work</w:t>
        </w:r>
      </w:hyperlink>
      <w:r w:rsidRPr="00431518">
        <w:t>.</w:t>
      </w:r>
      <w:r>
        <w:t>] Justin</w:t>
      </w:r>
    </w:p>
    <w:p w14:paraId="5BBB32C6" w14:textId="77777777" w:rsidR="005365A4" w:rsidRDefault="005365A4" w:rsidP="005365A4">
      <w:r w:rsidRPr="001D570B">
        <w:rPr>
          <w:sz w:val="16"/>
        </w:rPr>
        <w:t>"That's not the same as a launch fee," Rao says, "</w:t>
      </w:r>
      <w:r w:rsidRPr="00C62E98">
        <w:rPr>
          <w:highlight w:val="green"/>
          <w:u w:val="single"/>
        </w:rPr>
        <w:t>Launch fees by</w:t>
      </w:r>
      <w:r w:rsidRPr="001D570B">
        <w:rPr>
          <w:u w:val="single"/>
        </w:rPr>
        <w:t xml:space="preserve"> themselves </w:t>
      </w:r>
      <w:r w:rsidRPr="00C62E98">
        <w:rPr>
          <w:highlight w:val="green"/>
          <w:u w:val="single"/>
        </w:rPr>
        <w:t>can't induce operators to deorbit</w:t>
      </w:r>
      <w:r w:rsidRPr="001D570B">
        <w:rPr>
          <w:sz w:val="16"/>
        </w:rPr>
        <w:t xml:space="preserve"> their satellites when necessary, and it's not the launch but the orbiting satellite that causes the damage." </w:t>
      </w:r>
      <w:r w:rsidRPr="00431518">
        <w:rPr>
          <w:u w:val="single"/>
        </w:rPr>
        <w:t xml:space="preserve">The </w:t>
      </w:r>
      <w:r w:rsidRPr="00C62E98">
        <w:rPr>
          <w:highlight w:val="green"/>
          <w:u w:val="single"/>
        </w:rPr>
        <w:t>orbital-use fee</w:t>
      </w:r>
      <w:r w:rsidRPr="00431518">
        <w:rPr>
          <w:u w:val="single"/>
        </w:rPr>
        <w:t xml:space="preserve"> would </w:t>
      </w:r>
      <w:r w:rsidRPr="00C62E98">
        <w:rPr>
          <w:highlight w:val="green"/>
          <w:u w:val="single"/>
        </w:rPr>
        <w:t>function</w:t>
      </w:r>
      <w:r w:rsidRPr="00431518">
        <w:rPr>
          <w:u w:val="single"/>
        </w:rPr>
        <w:t xml:space="preserve"> like a </w:t>
      </w:r>
      <w:r w:rsidRPr="00431518">
        <w:rPr>
          <w:rStyle w:val="Emphasis"/>
        </w:rPr>
        <w:t>carbon</w:t>
      </w:r>
      <w:r w:rsidRPr="00431518">
        <w:rPr>
          <w:u w:val="single"/>
        </w:rPr>
        <w:t xml:space="preserve"> </w:t>
      </w:r>
      <w:r w:rsidRPr="00431518">
        <w:rPr>
          <w:rStyle w:val="Emphasis"/>
        </w:rPr>
        <w:t>tax</w:t>
      </w:r>
      <w:r w:rsidRPr="00431518">
        <w:rPr>
          <w:u w:val="single"/>
        </w:rPr>
        <w:t xml:space="preserve"> or </w:t>
      </w:r>
      <w:r w:rsidRPr="00431518">
        <w:rPr>
          <w:rStyle w:val="Emphasis"/>
        </w:rPr>
        <w:t>fisheries</w:t>
      </w:r>
      <w:r w:rsidRPr="00431518">
        <w:rPr>
          <w:u w:val="single"/>
        </w:rPr>
        <w:t xml:space="preserve"> </w:t>
      </w:r>
      <w:r w:rsidRPr="00431518">
        <w:rPr>
          <w:rStyle w:val="Emphasis"/>
        </w:rPr>
        <w:t>management</w:t>
      </w:r>
      <w:r w:rsidRPr="00431518">
        <w:rPr>
          <w:u w:val="single"/>
        </w:rPr>
        <w:t xml:space="preserve"> </w:t>
      </w:r>
      <w:r w:rsidRPr="00431518">
        <w:rPr>
          <w:rStyle w:val="Emphasis"/>
        </w:rPr>
        <w:t>fees</w:t>
      </w:r>
      <w:r w:rsidRPr="00431518">
        <w:rPr>
          <w:u w:val="single"/>
        </w:rPr>
        <w:t xml:space="preserve">, with all countries launching and operating satellites needing to participate and charge the </w:t>
      </w:r>
      <w:r w:rsidRPr="00C62E98">
        <w:rPr>
          <w:rStyle w:val="Emphasis"/>
          <w:highlight w:val="green"/>
        </w:rPr>
        <w:t>same fee per unit</w:t>
      </w:r>
      <w:r w:rsidRPr="00431518">
        <w:rPr>
          <w:u w:val="single"/>
        </w:rPr>
        <w:t xml:space="preserve"> of collision</w:t>
      </w:r>
      <w:r w:rsidRPr="001D570B">
        <w:rPr>
          <w:sz w:val="16"/>
        </w:rPr>
        <w:t xml:space="preserve"> risk for the scheme to work. It could function as a one-off payment or tradable permits, with </w:t>
      </w:r>
      <w:r w:rsidRPr="00431518">
        <w:rPr>
          <w:u w:val="single"/>
        </w:rPr>
        <w:t xml:space="preserve">the fee calculated to </w:t>
      </w:r>
      <w:r w:rsidRPr="00C62E98">
        <w:rPr>
          <w:highlight w:val="green"/>
          <w:u w:val="single"/>
        </w:rPr>
        <w:t>correlate with</w:t>
      </w:r>
      <w:r w:rsidRPr="00431518">
        <w:rPr>
          <w:u w:val="single"/>
        </w:rPr>
        <w:t xml:space="preserve"> the </w:t>
      </w:r>
      <w:r w:rsidRPr="00C62E98">
        <w:rPr>
          <w:highlight w:val="green"/>
          <w:u w:val="single"/>
        </w:rPr>
        <w:t>cost to</w:t>
      </w:r>
      <w:r w:rsidRPr="00431518">
        <w:rPr>
          <w:u w:val="single"/>
        </w:rPr>
        <w:t xml:space="preserve"> the </w:t>
      </w:r>
      <w:r w:rsidRPr="00C62E98">
        <w:rPr>
          <w:highlight w:val="green"/>
          <w:u w:val="single"/>
        </w:rPr>
        <w:t>industry</w:t>
      </w:r>
      <w:r w:rsidRPr="00431518">
        <w:rPr>
          <w:u w:val="single"/>
        </w:rPr>
        <w:t xml:space="preserve"> of another satellite entering orbit, which demands more resources to </w:t>
      </w:r>
      <w:r w:rsidRPr="00431518">
        <w:rPr>
          <w:u w:val="single"/>
        </w:rPr>
        <w:lastRenderedPageBreak/>
        <w:t>reduce the collision risk</w:t>
      </w:r>
      <w:r w:rsidRPr="001D570B">
        <w:rPr>
          <w:sz w:val="16"/>
        </w:rPr>
        <w:t xml:space="preserve">. The fee could also be determined by the orbit the operator wishes to use, with different orbits carrying different risks of collision. "In our model, </w:t>
      </w:r>
      <w:r w:rsidRPr="00431518">
        <w:rPr>
          <w:u w:val="single"/>
        </w:rPr>
        <w:t xml:space="preserve">what matters is that satellite operators are </w:t>
      </w:r>
      <w:r w:rsidRPr="001D570B">
        <w:rPr>
          <w:rStyle w:val="Emphasis"/>
        </w:rPr>
        <w:t>paying</w:t>
      </w:r>
      <w:r w:rsidRPr="00431518">
        <w:rPr>
          <w:u w:val="single"/>
        </w:rPr>
        <w:t xml:space="preserve"> the cost of the collision risk imposed on other operators</w:t>
      </w:r>
      <w:r w:rsidRPr="001D570B">
        <w:rPr>
          <w:sz w:val="16"/>
        </w:rPr>
        <w:t xml:space="preserve">," says Daniel Kaffine, professor of economics at the University of Colorado Boulder and co-author on the paper. As part of their study, the researchers also projected how the introduction of an orbital-use fee would impact the value of the satellite industry as a whole. </w:t>
      </w:r>
      <w:r w:rsidRPr="00C62E98">
        <w:rPr>
          <w:highlight w:val="green"/>
          <w:u w:val="single"/>
        </w:rPr>
        <w:t>Due to</w:t>
      </w:r>
      <w:r w:rsidRPr="00431518">
        <w:rPr>
          <w:u w:val="single"/>
        </w:rPr>
        <w:t xml:space="preserve"> the </w:t>
      </w:r>
      <w:r w:rsidRPr="00C62E98">
        <w:rPr>
          <w:rStyle w:val="Emphasis"/>
          <w:highlight w:val="green"/>
        </w:rPr>
        <w:t>reduction</w:t>
      </w:r>
      <w:r w:rsidRPr="00C62E98">
        <w:rPr>
          <w:highlight w:val="green"/>
          <w:u w:val="single"/>
        </w:rPr>
        <w:t xml:space="preserve"> in collisions</w:t>
      </w:r>
      <w:r w:rsidRPr="00431518">
        <w:rPr>
          <w:u w:val="single"/>
        </w:rPr>
        <w:t xml:space="preserve"> and associated costs, like replacing damaged satellites, for example, the team estimates the </w:t>
      </w:r>
      <w:r w:rsidRPr="00C62E98">
        <w:rPr>
          <w:highlight w:val="green"/>
          <w:u w:val="single"/>
        </w:rPr>
        <w:t>value of the industry</w:t>
      </w:r>
      <w:r w:rsidRPr="00431518">
        <w:rPr>
          <w:u w:val="single"/>
        </w:rPr>
        <w:t xml:space="preserve"> would </w:t>
      </w:r>
      <w:r w:rsidRPr="00C62E98">
        <w:rPr>
          <w:highlight w:val="green"/>
          <w:u w:val="single"/>
        </w:rPr>
        <w:t>increase</w:t>
      </w:r>
      <w:r w:rsidRPr="00431518">
        <w:rPr>
          <w:u w:val="single"/>
        </w:rPr>
        <w:t xml:space="preserve"> from US$600 billion to around $3 trillion.</w:t>
      </w:r>
      <w:r>
        <w:rPr>
          <w:u w:val="single"/>
        </w:rPr>
        <w:t xml:space="preserve"> </w:t>
      </w:r>
      <w:r w:rsidRPr="00431518">
        <w:rPr>
          <w:u w:val="single"/>
        </w:rPr>
        <w:t xml:space="preserve">In line with this and the rising value of cleaner orbits, the fee would also increase. The team found the optimal rate of rise to be 14 percent per year, meaning the </w:t>
      </w:r>
      <w:r w:rsidRPr="00C62E98">
        <w:rPr>
          <w:highlight w:val="green"/>
          <w:u w:val="single"/>
        </w:rPr>
        <w:t>fee would equate</w:t>
      </w:r>
      <w:r w:rsidRPr="00431518">
        <w:rPr>
          <w:u w:val="single"/>
        </w:rPr>
        <w:t xml:space="preserve"> to around </w:t>
      </w:r>
      <w:r w:rsidRPr="00C62E98">
        <w:rPr>
          <w:highlight w:val="green"/>
          <w:u w:val="single"/>
        </w:rPr>
        <w:t>$235,000 per satellite</w:t>
      </w:r>
      <w:r w:rsidRPr="00431518">
        <w:rPr>
          <w:u w:val="single"/>
        </w:rPr>
        <w:t xml:space="preserve">, per year, </w:t>
      </w:r>
      <w:r w:rsidRPr="00C62E98">
        <w:rPr>
          <w:highlight w:val="green"/>
          <w:u w:val="single"/>
        </w:rPr>
        <w:t>by 2040.</w:t>
      </w:r>
      <w:r>
        <w:rPr>
          <w:u w:val="single"/>
        </w:rPr>
        <w:t xml:space="preserve"> </w:t>
      </w:r>
      <w:r w:rsidRPr="001D570B">
        <w:rPr>
          <w:sz w:val="16"/>
        </w:rPr>
        <w:t xml:space="preserve">"In other sectors, addressing the Tragedy of the Commons has often been a game of catch-up with substantial social costs,” says co-author Matthew Burgess from the University of Colorado Boulder. “But </w:t>
      </w:r>
      <w:r w:rsidRPr="00431518">
        <w:rPr>
          <w:u w:val="single"/>
        </w:rPr>
        <w:t xml:space="preserve">the relatively young space industry can </w:t>
      </w:r>
      <w:r w:rsidRPr="00431518">
        <w:rPr>
          <w:rStyle w:val="Emphasis"/>
        </w:rPr>
        <w:t>avoid these costs before they escalate.”</w:t>
      </w:r>
    </w:p>
    <w:p w14:paraId="3797B2D7" w14:textId="77777777" w:rsidR="005365A4" w:rsidRDefault="005365A4" w:rsidP="005365A4">
      <w:pPr>
        <w:pStyle w:val="Heading3"/>
      </w:pPr>
      <w:r>
        <w:lastRenderedPageBreak/>
        <w:t xml:space="preserve">1AC – Adv – Debris </w:t>
      </w:r>
    </w:p>
    <w:p w14:paraId="51B4C4EF" w14:textId="77777777" w:rsidR="005365A4" w:rsidRPr="00B20019" w:rsidRDefault="005365A4" w:rsidP="005365A4">
      <w:pPr>
        <w:pStyle w:val="Heading4"/>
      </w:pPr>
      <w:r>
        <w:t>The advantage is debris:</w:t>
      </w:r>
    </w:p>
    <w:p w14:paraId="1EF3F512" w14:textId="77777777" w:rsidR="005365A4" w:rsidRDefault="005365A4" w:rsidP="005365A4">
      <w:pPr>
        <w:pStyle w:val="Heading4"/>
      </w:pPr>
      <w:r>
        <w:t xml:space="preserve">Massive satellite development </w:t>
      </w:r>
      <w:r w:rsidRPr="00F85D86">
        <w:t>incoming</w:t>
      </w:r>
      <w:r>
        <w:t xml:space="preserve"> and </w:t>
      </w:r>
      <w:r w:rsidRPr="00FD719B">
        <w:rPr>
          <w:u w:val="single"/>
        </w:rPr>
        <w:t>cascade</w:t>
      </w:r>
      <w:r>
        <w:rPr>
          <w:u w:val="single"/>
        </w:rPr>
        <w:t>s</w:t>
      </w:r>
      <w:r w:rsidRPr="00FD719B">
        <w:rPr>
          <w:u w:val="single"/>
        </w:rPr>
        <w:t xml:space="preserve"> debris</w:t>
      </w:r>
      <w:r>
        <w:t xml:space="preserve"> – lack of regulations </w:t>
      </w:r>
      <w:r w:rsidRPr="00F85D86">
        <w:rPr>
          <w:u w:val="single"/>
        </w:rPr>
        <w:t>raises the risk</w:t>
      </w:r>
      <w:r>
        <w:t xml:space="preserve"> and </w:t>
      </w:r>
      <w:r w:rsidRPr="00FD719B">
        <w:rPr>
          <w:u w:val="single"/>
        </w:rPr>
        <w:t>turns</w:t>
      </w:r>
      <w:r>
        <w:t xml:space="preserve"> any reason satellites are good.</w:t>
      </w:r>
    </w:p>
    <w:p w14:paraId="100D6AC4" w14:textId="77777777" w:rsidR="005365A4" w:rsidRDefault="005365A4" w:rsidP="005365A4">
      <w:r w:rsidRPr="00FD719B">
        <w:rPr>
          <w:rStyle w:val="Style13ptBold"/>
        </w:rPr>
        <w:t>Hattenbach 19</w:t>
      </w:r>
      <w:r>
        <w:rPr>
          <w:rStyle w:val="Style13ptBold"/>
        </w:rPr>
        <w:t>.</w:t>
      </w:r>
      <w:r>
        <w:t xml:space="preserve"> </w:t>
      </w:r>
      <w:r w:rsidRPr="00FD719B">
        <w:t>Jan Hattenbach sat down with Stijn Lemmens, Senior Space Debris Mitigation Analyst at the European Space Agency (ESA) in Darmstadt, Germany, to talk about how Starlink plays into the space junk problem.</w:t>
      </w:r>
      <w:r>
        <w:t xml:space="preserve"> 6/3/19. [Sky Telescope, “</w:t>
      </w:r>
      <w:r w:rsidRPr="00FD719B">
        <w:t>DOES STARLINK POSE A SPACE DEBRIS THREAT? AN EXPERT ANSWERS</w:t>
      </w:r>
      <w:r>
        <w:t xml:space="preserve">,” </w:t>
      </w:r>
      <w:hyperlink r:id="rId12" w:history="1">
        <w:r w:rsidRPr="006416E2">
          <w:rPr>
            <w:rStyle w:val="Hyperlink"/>
          </w:rPr>
          <w:t>https://skyandtelescope.org/astronomy-news/starlink-space-debris/</w:t>
        </w:r>
      </w:hyperlink>
      <w:r>
        <w:t>] Justin</w:t>
      </w:r>
    </w:p>
    <w:p w14:paraId="6DC58FA8" w14:textId="77777777" w:rsidR="005365A4" w:rsidRPr="00FD719B" w:rsidRDefault="005365A4" w:rsidP="005365A4">
      <w:pPr>
        <w:rPr>
          <w:u w:val="single"/>
        </w:rPr>
      </w:pPr>
      <w:r w:rsidRPr="00F85D86">
        <w:rPr>
          <w:sz w:val="16"/>
        </w:rPr>
        <w:t xml:space="preserve">Jan Hattenbach: </w:t>
      </w:r>
      <w:r w:rsidRPr="00FD719B">
        <w:rPr>
          <w:u w:val="single"/>
        </w:rPr>
        <w:t xml:space="preserve">The </w:t>
      </w:r>
      <w:r w:rsidRPr="00F85D86">
        <w:rPr>
          <w:rStyle w:val="Emphasis"/>
        </w:rPr>
        <w:t>recent launch</w:t>
      </w:r>
      <w:r w:rsidRPr="00FD719B">
        <w:rPr>
          <w:u w:val="single"/>
        </w:rPr>
        <w:t xml:space="preserve"> of the first </w:t>
      </w:r>
      <w:r w:rsidRPr="00C62E98">
        <w:rPr>
          <w:rStyle w:val="Emphasis"/>
          <w:highlight w:val="green"/>
        </w:rPr>
        <w:t>60 “Starlink” satellites</w:t>
      </w:r>
      <w:r w:rsidRPr="00F85D86">
        <w:rPr>
          <w:rStyle w:val="Emphasis"/>
        </w:rPr>
        <w:t xml:space="preserve"> has</w:t>
      </w:r>
      <w:r w:rsidRPr="00FD719B">
        <w:rPr>
          <w:u w:val="single"/>
        </w:rPr>
        <w:t xml:space="preserve"> sparked </w:t>
      </w:r>
      <w:r w:rsidRPr="00F85D86">
        <w:rPr>
          <w:rStyle w:val="Emphasis"/>
        </w:rPr>
        <w:t>outrage</w:t>
      </w:r>
      <w:r w:rsidRPr="00FD719B">
        <w:rPr>
          <w:u w:val="single"/>
        </w:rPr>
        <w:t xml:space="preserve"> on social media. Some critics claim the “</w:t>
      </w:r>
      <w:r w:rsidRPr="00F85D86">
        <w:rPr>
          <w:rStyle w:val="Emphasis"/>
        </w:rPr>
        <w:t>mega-constellation</w:t>
      </w:r>
      <w:r w:rsidRPr="00FD719B">
        <w:rPr>
          <w:u w:val="single"/>
        </w:rPr>
        <w:t xml:space="preserve">” of satellites by the U.S. company SpaceX will </w:t>
      </w:r>
      <w:r w:rsidRPr="00C62E98">
        <w:rPr>
          <w:rStyle w:val="Emphasis"/>
          <w:highlight w:val="green"/>
        </w:rPr>
        <w:t>increase</w:t>
      </w:r>
      <w:r w:rsidRPr="00FD719B">
        <w:rPr>
          <w:u w:val="single"/>
        </w:rPr>
        <w:t xml:space="preserve"> the risk of creating more </w:t>
      </w:r>
      <w:r w:rsidRPr="00C62E98">
        <w:rPr>
          <w:rStyle w:val="Emphasis"/>
          <w:highlight w:val="green"/>
        </w:rPr>
        <w:t>space junk</w:t>
      </w:r>
      <w:r w:rsidRPr="00FD719B">
        <w:rPr>
          <w:u w:val="single"/>
        </w:rPr>
        <w:t>, even calling it a threat to space flight itself. What is your opinion — is this criticism justified or exaggerated?</w:t>
      </w:r>
    </w:p>
    <w:p w14:paraId="4F25118C" w14:textId="77777777" w:rsidR="005365A4" w:rsidRPr="00F85D86" w:rsidRDefault="005365A4" w:rsidP="005365A4">
      <w:pPr>
        <w:rPr>
          <w:sz w:val="16"/>
        </w:rPr>
      </w:pPr>
      <w:r w:rsidRPr="00F85D86">
        <w:rPr>
          <w:sz w:val="16"/>
        </w:rPr>
        <w:t>Web around the worldWhen up and running Starlink will provide internet access to locations across the planet. SpaceX</w:t>
      </w:r>
    </w:p>
    <w:p w14:paraId="5C1F08E4" w14:textId="77777777" w:rsidR="005365A4" w:rsidRPr="00FD719B" w:rsidRDefault="005365A4" w:rsidP="005365A4">
      <w:pPr>
        <w:rPr>
          <w:u w:val="single"/>
        </w:rPr>
      </w:pPr>
      <w:r w:rsidRPr="00F85D86">
        <w:rPr>
          <w:sz w:val="16"/>
        </w:rPr>
        <w:t xml:space="preserve">Stijn Lemmens: We're talking about </w:t>
      </w:r>
      <w:r w:rsidRPr="00FD719B">
        <w:rPr>
          <w:u w:val="single"/>
        </w:rPr>
        <w:t xml:space="preserve">a </w:t>
      </w:r>
      <w:r w:rsidRPr="00F85D86">
        <w:rPr>
          <w:rStyle w:val="Emphasis"/>
        </w:rPr>
        <w:t>constellation</w:t>
      </w:r>
      <w:r w:rsidRPr="00FD719B">
        <w:rPr>
          <w:u w:val="single"/>
        </w:rPr>
        <w:t xml:space="preserve"> that — if it ever comes to full fruition — would </w:t>
      </w:r>
      <w:r w:rsidRPr="00C62E98">
        <w:rPr>
          <w:highlight w:val="green"/>
          <w:u w:val="single"/>
        </w:rPr>
        <w:t>include</w:t>
      </w:r>
      <w:r w:rsidRPr="00FD719B">
        <w:rPr>
          <w:u w:val="single"/>
        </w:rPr>
        <w:t xml:space="preserve"> up to </w:t>
      </w:r>
      <w:r w:rsidRPr="00C62E98">
        <w:rPr>
          <w:rStyle w:val="Emphasis"/>
          <w:highlight w:val="green"/>
        </w:rPr>
        <w:t>12,000 members</w:t>
      </w:r>
      <w:r w:rsidRPr="00F85D86">
        <w:rPr>
          <w:rStyle w:val="Emphasis"/>
        </w:rPr>
        <w:t>.</w:t>
      </w:r>
      <w:r w:rsidRPr="00FD719B">
        <w:rPr>
          <w:u w:val="single"/>
        </w:rPr>
        <w:t xml:space="preserve"> Several nations have launched almost 9,000 satellites over the past six decades</w:t>
      </w:r>
      <w:r w:rsidRPr="00F85D86">
        <w:rPr>
          <w:sz w:val="16"/>
        </w:rPr>
        <w:t xml:space="preserve">. Of these, about 5,000 are still in orbit. </w:t>
      </w:r>
      <w:r w:rsidRPr="00FD719B">
        <w:rPr>
          <w:u w:val="single"/>
        </w:rPr>
        <w:t xml:space="preserve">So we are talking about </w:t>
      </w:r>
      <w:r w:rsidRPr="00C62E98">
        <w:rPr>
          <w:rStyle w:val="Emphasis"/>
          <w:highlight w:val="green"/>
        </w:rPr>
        <w:t>doubling</w:t>
      </w:r>
      <w:r w:rsidRPr="00F85D86">
        <w:rPr>
          <w:rStyle w:val="Emphasis"/>
        </w:rPr>
        <w:t xml:space="preserve"> the amount of </w:t>
      </w:r>
      <w:r w:rsidRPr="00C62E98">
        <w:rPr>
          <w:rStyle w:val="Emphasis"/>
          <w:highlight w:val="green"/>
        </w:rPr>
        <w:t>traffic</w:t>
      </w:r>
      <w:r w:rsidRPr="00C62E98">
        <w:rPr>
          <w:highlight w:val="green"/>
          <w:u w:val="single"/>
        </w:rPr>
        <w:t xml:space="preserve"> in space over a </w:t>
      </w:r>
      <w:r w:rsidRPr="00C62E98">
        <w:rPr>
          <w:rStyle w:val="Emphasis"/>
          <w:highlight w:val="green"/>
        </w:rPr>
        <w:t>couple</w:t>
      </w:r>
      <w:r w:rsidRPr="00F85D86">
        <w:rPr>
          <w:rStyle w:val="Emphasis"/>
        </w:rPr>
        <w:t xml:space="preserve"> of </w:t>
      </w:r>
      <w:r w:rsidRPr="00C62E98">
        <w:rPr>
          <w:rStyle w:val="Emphasis"/>
          <w:highlight w:val="green"/>
        </w:rPr>
        <w:t>years</w:t>
      </w:r>
      <w:r w:rsidRPr="00FD719B">
        <w:rPr>
          <w:u w:val="single"/>
        </w:rPr>
        <w:t>, or over a decade at most, compared to the last 60 years.</w:t>
      </w:r>
    </w:p>
    <w:p w14:paraId="2DA4F549" w14:textId="77777777" w:rsidR="005365A4" w:rsidRPr="00FD719B" w:rsidRDefault="005365A4" w:rsidP="005365A4">
      <w:pPr>
        <w:rPr>
          <w:u w:val="single"/>
        </w:rPr>
      </w:pPr>
      <w:r w:rsidRPr="00F85D86">
        <w:rPr>
          <w:sz w:val="16"/>
        </w:rPr>
        <w:t xml:space="preserve">However, </w:t>
      </w:r>
      <w:r w:rsidRPr="00FD719B">
        <w:rPr>
          <w:u w:val="single"/>
        </w:rPr>
        <w:t>the space debris issue is mostly caused by the fact that we leave objects behind in orbit, which are then a target for collisions either with fragments of a previous collision event or with big, intact objects</w:t>
      </w:r>
      <w:r w:rsidRPr="00F85D86">
        <w:rPr>
          <w:sz w:val="16"/>
        </w:rPr>
        <w:t xml:space="preserve">. Currently, most space debris comes from explosive break-up events; in the future, </w:t>
      </w:r>
      <w:r w:rsidRPr="00FD719B">
        <w:rPr>
          <w:u w:val="single"/>
        </w:rPr>
        <w:t xml:space="preserve">we predict </w:t>
      </w:r>
      <w:r w:rsidRPr="00C62E98">
        <w:rPr>
          <w:rStyle w:val="Emphasis"/>
          <w:highlight w:val="green"/>
        </w:rPr>
        <w:t>collisions</w:t>
      </w:r>
      <w:r w:rsidRPr="00F85D86">
        <w:rPr>
          <w:rStyle w:val="Emphasis"/>
        </w:rPr>
        <w:t xml:space="preserve"> will be the </w:t>
      </w:r>
      <w:r w:rsidRPr="00C62E98">
        <w:rPr>
          <w:rStyle w:val="Emphasis"/>
          <w:highlight w:val="green"/>
        </w:rPr>
        <w:t>drive</w:t>
      </w:r>
      <w:r w:rsidRPr="00F85D86">
        <w:rPr>
          <w:rStyle w:val="Emphasis"/>
        </w:rPr>
        <w:t xml:space="preserve">r. It's like </w:t>
      </w:r>
      <w:r w:rsidRPr="00C62E98">
        <w:rPr>
          <w:rStyle w:val="Emphasis"/>
          <w:highlight w:val="green"/>
        </w:rPr>
        <w:t>a cascade event</w:t>
      </w:r>
      <w:r w:rsidRPr="00FD719B">
        <w:rPr>
          <w:u w:val="single"/>
        </w:rPr>
        <w:t xml:space="preserve">: Once you have one </w:t>
      </w:r>
      <w:r w:rsidRPr="00F85D86">
        <w:rPr>
          <w:rStyle w:val="Emphasis"/>
        </w:rPr>
        <w:t>collision</w:t>
      </w:r>
      <w:r w:rsidRPr="00FD719B">
        <w:rPr>
          <w:u w:val="single"/>
        </w:rPr>
        <w:t xml:space="preserve">, other </w:t>
      </w:r>
      <w:r w:rsidRPr="00F85D86">
        <w:rPr>
          <w:rStyle w:val="Emphasis"/>
        </w:rPr>
        <w:t>satellites are at risk for further collisions</w:t>
      </w:r>
      <w:r w:rsidRPr="00FD719B">
        <w:rPr>
          <w:u w:val="single"/>
        </w:rPr>
        <w:t>.</w:t>
      </w:r>
    </w:p>
    <w:p w14:paraId="2C62BEEC" w14:textId="77777777" w:rsidR="005365A4" w:rsidRPr="00F85D86" w:rsidRDefault="005365A4" w:rsidP="005365A4">
      <w:pPr>
        <w:rPr>
          <w:sz w:val="16"/>
        </w:rPr>
      </w:pPr>
      <w:r w:rsidRPr="00F85D86">
        <w:rPr>
          <w:sz w:val="16"/>
        </w:rPr>
        <w:t>Over the past two decades, there has been a lot of effort to establish guidelines and codes of conduct. For low-Earth orbit (LEO), there is a well-known guideline to take out your spacecraft, satellite, or launch vehicle upper stage, within 25 years after the end of mission.</w:t>
      </w:r>
    </w:p>
    <w:p w14:paraId="63432F8F" w14:textId="77777777" w:rsidR="005365A4" w:rsidRPr="00FD719B" w:rsidRDefault="005365A4" w:rsidP="005365A4">
      <w:pPr>
        <w:rPr>
          <w:u w:val="single"/>
        </w:rPr>
      </w:pPr>
      <w:r w:rsidRPr="00F85D86">
        <w:rPr>
          <w:sz w:val="16"/>
        </w:rPr>
        <w:t xml:space="preserve">To have a reasonable shot at having a stable space environment, </w:t>
      </w:r>
      <w:r w:rsidRPr="00FD719B">
        <w:rPr>
          <w:u w:val="single"/>
        </w:rPr>
        <w:t xml:space="preserve">the goal is to have at least </w:t>
      </w:r>
      <w:r w:rsidRPr="00F85D86">
        <w:rPr>
          <w:rStyle w:val="Emphasis"/>
        </w:rPr>
        <w:t>90%</w:t>
      </w:r>
      <w:r w:rsidRPr="00FD719B">
        <w:rPr>
          <w:u w:val="single"/>
        </w:rPr>
        <w:t xml:space="preserve"> of the satellites and launch-vehicle upper stages with lifetimes longer than 25 years take themselves out of orbit, or put themselves into orbits with lifetimes less than 25 years.</w:t>
      </w:r>
    </w:p>
    <w:p w14:paraId="23847A43" w14:textId="77777777" w:rsidR="005365A4" w:rsidRPr="00F85D86" w:rsidRDefault="005365A4" w:rsidP="005365A4">
      <w:pPr>
        <w:rPr>
          <w:sz w:val="16"/>
        </w:rPr>
      </w:pPr>
      <w:r w:rsidRPr="00F85D86">
        <w:rPr>
          <w:sz w:val="16"/>
        </w:rPr>
        <w:t xml:space="preserve">However, we are not really good at doing this at the moment. </w:t>
      </w:r>
      <w:r w:rsidRPr="00C62E98">
        <w:rPr>
          <w:highlight w:val="green"/>
          <w:u w:val="single"/>
        </w:rPr>
        <w:t>We’re talking about success</w:t>
      </w:r>
      <w:r w:rsidRPr="00FD719B">
        <w:rPr>
          <w:u w:val="single"/>
        </w:rPr>
        <w:t xml:space="preserve"> rates </w:t>
      </w:r>
      <w:r w:rsidRPr="00C62E98">
        <w:rPr>
          <w:rStyle w:val="Emphasis"/>
          <w:highlight w:val="green"/>
        </w:rPr>
        <w:t>of</w:t>
      </w:r>
      <w:r w:rsidRPr="00C62E98">
        <w:rPr>
          <w:rStyle w:val="Emphasis"/>
          <w:sz w:val="24"/>
          <w:highlight w:val="green"/>
        </w:rPr>
        <w:t xml:space="preserve"> 5%</w:t>
      </w:r>
      <w:r w:rsidRPr="00F85D86">
        <w:rPr>
          <w:rStyle w:val="Emphasis"/>
          <w:sz w:val="24"/>
        </w:rPr>
        <w:t xml:space="preserve"> to 15%</w:t>
      </w:r>
      <w:r w:rsidRPr="00F85D86">
        <w:rPr>
          <w:rStyle w:val="Emphasis"/>
        </w:rPr>
        <w:t xml:space="preserve"> </w:t>
      </w:r>
      <w:r w:rsidRPr="00C62E98">
        <w:rPr>
          <w:rStyle w:val="Emphasis"/>
          <w:highlight w:val="green"/>
        </w:rPr>
        <w:t>for satellites</w:t>
      </w:r>
      <w:r w:rsidRPr="00F85D86">
        <w:rPr>
          <w:sz w:val="16"/>
        </w:rPr>
        <w:t xml:space="preserve"> (launch vehicle orbital stages do notably better, with success rates of 40-70% in low-Earth orbit). </w:t>
      </w:r>
      <w:r w:rsidRPr="00FD719B">
        <w:rPr>
          <w:u w:val="single"/>
        </w:rPr>
        <w:t>Already with current traffic, we have reasonable concerns that we're creating a real debris issue out there.</w:t>
      </w:r>
    </w:p>
    <w:p w14:paraId="2C5312BD" w14:textId="77777777" w:rsidR="005365A4" w:rsidRPr="00FD719B" w:rsidRDefault="005365A4" w:rsidP="005365A4">
      <w:pPr>
        <w:rPr>
          <w:u w:val="single"/>
        </w:rPr>
      </w:pPr>
      <w:r w:rsidRPr="00FD719B">
        <w:rPr>
          <w:u w:val="single"/>
        </w:rPr>
        <w:t xml:space="preserve">If we're now thinking about putting another </w:t>
      </w:r>
      <w:r w:rsidRPr="00F85D86">
        <w:rPr>
          <w:rStyle w:val="Emphasis"/>
        </w:rPr>
        <w:t>couple of thousands of satellites up there</w:t>
      </w:r>
      <w:r w:rsidRPr="00FD719B">
        <w:rPr>
          <w:u w:val="single"/>
        </w:rPr>
        <w:t xml:space="preserve">, with levels of </w:t>
      </w:r>
      <w:r w:rsidRPr="00F85D86">
        <w:rPr>
          <w:rStyle w:val="Emphasis"/>
        </w:rPr>
        <w:t>compliance</w:t>
      </w:r>
      <w:r w:rsidRPr="00FD719B">
        <w:rPr>
          <w:u w:val="single"/>
        </w:rPr>
        <w:t xml:space="preserve"> similar to what we've been doing so far, then we're talking about a </w:t>
      </w:r>
      <w:r w:rsidRPr="00F85D86">
        <w:rPr>
          <w:rStyle w:val="Emphasis"/>
        </w:rPr>
        <w:t>possible catastrophe</w:t>
      </w:r>
      <w:r w:rsidRPr="00FD719B">
        <w:rPr>
          <w:u w:val="single"/>
        </w:rPr>
        <w:t>.</w:t>
      </w:r>
    </w:p>
    <w:p w14:paraId="0A02B18F" w14:textId="77777777" w:rsidR="005365A4" w:rsidRPr="00FD719B" w:rsidRDefault="005365A4" w:rsidP="005365A4">
      <w:pPr>
        <w:rPr>
          <w:u w:val="single"/>
        </w:rPr>
      </w:pPr>
      <w:r w:rsidRPr="00F85D86">
        <w:rPr>
          <w:sz w:val="16"/>
        </w:rPr>
        <w:t xml:space="preserve">Operators of any type of large satellite constellation would have to behave far better than most current actors in spaceflight have been doing. And this is the concern: </w:t>
      </w:r>
      <w:r w:rsidRPr="00FD719B">
        <w:rPr>
          <w:u w:val="single"/>
        </w:rPr>
        <w:t xml:space="preserve">Before you launch, </w:t>
      </w:r>
      <w:r w:rsidRPr="00C62E98">
        <w:rPr>
          <w:highlight w:val="green"/>
          <w:u w:val="single"/>
        </w:rPr>
        <w:t>operators can</w:t>
      </w:r>
      <w:r w:rsidRPr="00FD719B">
        <w:rPr>
          <w:u w:val="single"/>
        </w:rPr>
        <w:t xml:space="preserve"> of course </w:t>
      </w:r>
      <w:r w:rsidRPr="00C62E98">
        <w:rPr>
          <w:highlight w:val="green"/>
          <w:u w:val="single"/>
        </w:rPr>
        <w:t>say</w:t>
      </w:r>
      <w:r w:rsidRPr="00FD719B">
        <w:rPr>
          <w:u w:val="single"/>
        </w:rPr>
        <w:t xml:space="preserve"> and </w:t>
      </w:r>
      <w:r w:rsidRPr="00F85D86">
        <w:rPr>
          <w:rStyle w:val="Emphasis"/>
        </w:rPr>
        <w:t>demonstrate</w:t>
      </w:r>
      <w:r w:rsidRPr="00FD719B">
        <w:rPr>
          <w:u w:val="single"/>
        </w:rPr>
        <w:t xml:space="preserve"> that </w:t>
      </w:r>
      <w:r w:rsidRPr="00C62E98">
        <w:rPr>
          <w:highlight w:val="green"/>
          <w:u w:val="single"/>
        </w:rPr>
        <w:t xml:space="preserve">they are going to </w:t>
      </w:r>
      <w:r w:rsidRPr="00C62E98">
        <w:rPr>
          <w:rStyle w:val="Emphasis"/>
          <w:highlight w:val="green"/>
        </w:rPr>
        <w:t>comply</w:t>
      </w:r>
      <w:r w:rsidRPr="00FD719B">
        <w:rPr>
          <w:u w:val="single"/>
        </w:rPr>
        <w:t xml:space="preserve"> with all </w:t>
      </w:r>
      <w:r w:rsidRPr="00F85D86">
        <w:rPr>
          <w:rStyle w:val="Emphasis"/>
        </w:rPr>
        <w:t>international norms and guidelines</w:t>
      </w:r>
      <w:r w:rsidRPr="00FD719B">
        <w:rPr>
          <w:u w:val="single"/>
        </w:rPr>
        <w:t xml:space="preserve">. </w:t>
      </w:r>
      <w:r w:rsidRPr="00C62E98">
        <w:rPr>
          <w:highlight w:val="green"/>
          <w:u w:val="single"/>
        </w:rPr>
        <w:t xml:space="preserve">But it's only </w:t>
      </w:r>
      <w:r w:rsidRPr="00C62E98">
        <w:rPr>
          <w:rStyle w:val="Emphasis"/>
          <w:highlight w:val="green"/>
        </w:rPr>
        <w:t>after</w:t>
      </w:r>
      <w:r w:rsidRPr="00C62E98">
        <w:rPr>
          <w:highlight w:val="green"/>
          <w:u w:val="single"/>
        </w:rPr>
        <w:t xml:space="preserve"> launch</w:t>
      </w:r>
      <w:r w:rsidRPr="00FD719B">
        <w:rPr>
          <w:u w:val="single"/>
        </w:rPr>
        <w:t xml:space="preserve"> that </w:t>
      </w:r>
      <w:r w:rsidRPr="00C62E98">
        <w:rPr>
          <w:highlight w:val="green"/>
          <w:u w:val="single"/>
        </w:rPr>
        <w:t>we know</w:t>
      </w:r>
      <w:r w:rsidRPr="00FD719B">
        <w:rPr>
          <w:u w:val="single"/>
        </w:rPr>
        <w:t xml:space="preserve"> how </w:t>
      </w:r>
      <w:r w:rsidRPr="00F85D86">
        <w:rPr>
          <w:rStyle w:val="Emphasis"/>
        </w:rPr>
        <w:t>responsible their behavior actually was</w:t>
      </w:r>
      <w:r w:rsidRPr="00FD719B">
        <w:rPr>
          <w:u w:val="single"/>
        </w:rPr>
        <w:t>.</w:t>
      </w:r>
    </w:p>
    <w:p w14:paraId="246266B6" w14:textId="77777777" w:rsidR="005365A4" w:rsidRPr="00F85D86" w:rsidRDefault="005365A4" w:rsidP="005365A4">
      <w:pPr>
        <w:rPr>
          <w:sz w:val="16"/>
        </w:rPr>
      </w:pPr>
      <w:r w:rsidRPr="00F85D86">
        <w:rPr>
          <w:sz w:val="16"/>
        </w:rPr>
        <w:lastRenderedPageBreak/>
        <w:t>JH: Do you have the impression that SpaceX is aware of their responsibility?</w:t>
      </w:r>
    </w:p>
    <w:p w14:paraId="6E0B0A96" w14:textId="77777777" w:rsidR="005365A4" w:rsidRPr="00F85D86" w:rsidRDefault="005365A4" w:rsidP="005365A4">
      <w:pPr>
        <w:rPr>
          <w:sz w:val="16"/>
        </w:rPr>
      </w:pPr>
      <w:r w:rsidRPr="00F85D86">
        <w:rPr>
          <w:sz w:val="16"/>
        </w:rPr>
        <w:t>SL: They are certainly aware of the problem. For example, to get a license to launch in the U.S. with a mission like theirs, where they are exchanging data between the mainland, space, and other operators, you need to request a license, in this case from the Federal Communications Commission (FCC). To obtain this license, they must demonstrate what they will do with respect to space debris mitigation. So they needed to demonstrate a certain adherence to the norms.</w:t>
      </w:r>
    </w:p>
    <w:p w14:paraId="38A21EB8" w14:textId="77777777" w:rsidR="005365A4" w:rsidRPr="00FD719B" w:rsidRDefault="005365A4" w:rsidP="005365A4">
      <w:pPr>
        <w:rPr>
          <w:u w:val="single"/>
        </w:rPr>
      </w:pPr>
      <w:r w:rsidRPr="00F85D86">
        <w:rPr>
          <w:sz w:val="16"/>
        </w:rPr>
        <w:t xml:space="preserve">But </w:t>
      </w:r>
      <w:r w:rsidRPr="00FD719B">
        <w:rPr>
          <w:u w:val="single"/>
        </w:rPr>
        <w:t xml:space="preserve">the real question is whether the </w:t>
      </w:r>
      <w:r w:rsidRPr="00F85D86">
        <w:rPr>
          <w:rStyle w:val="Emphasis"/>
        </w:rPr>
        <w:t>current norms</w:t>
      </w:r>
      <w:r w:rsidRPr="00FD719B">
        <w:rPr>
          <w:u w:val="single"/>
        </w:rPr>
        <w:t xml:space="preserve"> are actually sufficient for </w:t>
      </w:r>
      <w:r w:rsidRPr="00F85D86">
        <w:rPr>
          <w:rStyle w:val="Emphasis"/>
        </w:rPr>
        <w:t>large constellations</w:t>
      </w:r>
      <w:r w:rsidRPr="00F85D86">
        <w:rPr>
          <w:sz w:val="16"/>
        </w:rPr>
        <w:t xml:space="preserve">, or if we are putting the bar too low with respect to future sustainability. We are talking about thousands of new satellites — the risk is that </w:t>
      </w:r>
      <w:r w:rsidRPr="00FD719B">
        <w:rPr>
          <w:u w:val="single"/>
        </w:rPr>
        <w:t xml:space="preserve">the cumulative effect is not </w:t>
      </w:r>
      <w:r w:rsidRPr="00F85D86">
        <w:rPr>
          <w:rStyle w:val="Emphasis"/>
        </w:rPr>
        <w:t>captured</w:t>
      </w:r>
      <w:r w:rsidRPr="00FD719B">
        <w:rPr>
          <w:u w:val="single"/>
        </w:rPr>
        <w:t xml:space="preserve"> in the current level of guidelines. So SpaceX would have to </w:t>
      </w:r>
      <w:r w:rsidRPr="00F85D86">
        <w:rPr>
          <w:rStyle w:val="Emphasis"/>
        </w:rPr>
        <w:t>voluntarily demonstrate</w:t>
      </w:r>
      <w:r w:rsidRPr="00FD719B">
        <w:rPr>
          <w:u w:val="single"/>
        </w:rPr>
        <w:t xml:space="preserve"> higher levels of commitment.</w:t>
      </w:r>
    </w:p>
    <w:p w14:paraId="3E8146FF" w14:textId="77777777" w:rsidR="005365A4" w:rsidRPr="00F85D86" w:rsidRDefault="005365A4" w:rsidP="005365A4">
      <w:pPr>
        <w:rPr>
          <w:sz w:val="16"/>
        </w:rPr>
      </w:pPr>
      <w:r w:rsidRPr="00F85D86">
        <w:rPr>
          <w:sz w:val="16"/>
        </w:rPr>
        <w:t>JH: When asked about these issues, SpaceX responded that they believe they have the “most advanced system” for space debris mitigation, e.g. that the Starlink satellites are “designed to be capable of fully autonomous collision avoidance – meaning zero humans in the loop.” Are you confident that such a system will work, especially considering the numbers?</w:t>
      </w:r>
    </w:p>
    <w:p w14:paraId="008D696D" w14:textId="77777777" w:rsidR="005365A4" w:rsidRPr="00F85D86" w:rsidRDefault="005365A4" w:rsidP="005365A4">
      <w:pPr>
        <w:rPr>
          <w:sz w:val="16"/>
        </w:rPr>
      </w:pPr>
      <w:r w:rsidRPr="00F85D86">
        <w:rPr>
          <w:sz w:val="16"/>
        </w:rPr>
        <w:t xml:space="preserve">SL: </w:t>
      </w:r>
      <w:r w:rsidRPr="00FD719B">
        <w:rPr>
          <w:u w:val="single"/>
        </w:rPr>
        <w:t xml:space="preserve">I have </w:t>
      </w:r>
      <w:r w:rsidRPr="00C62E98">
        <w:rPr>
          <w:highlight w:val="green"/>
          <w:u w:val="single"/>
        </w:rPr>
        <w:t>no</w:t>
      </w:r>
      <w:r w:rsidRPr="00FD719B">
        <w:rPr>
          <w:u w:val="single"/>
        </w:rPr>
        <w:t xml:space="preserve"> technical </w:t>
      </w:r>
      <w:r w:rsidRPr="00C62E98">
        <w:rPr>
          <w:highlight w:val="green"/>
          <w:u w:val="single"/>
        </w:rPr>
        <w:t xml:space="preserve">visibility on how they </w:t>
      </w:r>
      <w:r w:rsidRPr="00C62E98">
        <w:rPr>
          <w:rStyle w:val="Emphasis"/>
          <w:highlight w:val="green"/>
        </w:rPr>
        <w:t>implement</w:t>
      </w:r>
      <w:r w:rsidRPr="00F85D86">
        <w:rPr>
          <w:rStyle w:val="Emphasis"/>
        </w:rPr>
        <w:t xml:space="preserve"> their </w:t>
      </w:r>
      <w:r w:rsidRPr="00C62E98">
        <w:rPr>
          <w:rStyle w:val="Emphasis"/>
          <w:highlight w:val="green"/>
        </w:rPr>
        <w:t>system</w:t>
      </w:r>
      <w:r w:rsidRPr="00FD719B">
        <w:rPr>
          <w:u w:val="single"/>
        </w:rPr>
        <w:t>, so I cannot make a judgment if it will work with their satellites or not</w:t>
      </w:r>
      <w:r w:rsidRPr="00F85D86">
        <w:rPr>
          <w:sz w:val="16"/>
        </w:rPr>
        <w:t xml:space="preserve">. What I can say is that </w:t>
      </w:r>
      <w:r w:rsidRPr="00C62E98">
        <w:rPr>
          <w:highlight w:val="green"/>
          <w:u w:val="single"/>
        </w:rPr>
        <w:t>it will require</w:t>
      </w:r>
      <w:r w:rsidRPr="00FD719B">
        <w:rPr>
          <w:u w:val="single"/>
        </w:rPr>
        <w:t xml:space="preserve"> a </w:t>
      </w:r>
      <w:r w:rsidRPr="00F85D86">
        <w:rPr>
          <w:rStyle w:val="Emphasis"/>
        </w:rPr>
        <w:t xml:space="preserve">certain </w:t>
      </w:r>
      <w:r w:rsidRPr="00C62E98">
        <w:rPr>
          <w:rStyle w:val="Emphasis"/>
          <w:highlight w:val="green"/>
        </w:rPr>
        <w:t>improvement</w:t>
      </w:r>
      <w:r w:rsidRPr="00C62E98">
        <w:rPr>
          <w:highlight w:val="green"/>
          <w:u w:val="single"/>
        </w:rPr>
        <w:t xml:space="preserve"> on</w:t>
      </w:r>
      <w:r w:rsidRPr="00FD719B">
        <w:rPr>
          <w:u w:val="single"/>
        </w:rPr>
        <w:t xml:space="preserve"> the current </w:t>
      </w:r>
      <w:r w:rsidRPr="00C62E98">
        <w:rPr>
          <w:highlight w:val="green"/>
          <w:u w:val="single"/>
        </w:rPr>
        <w:t>state-of-the-art</w:t>
      </w:r>
      <w:r w:rsidRPr="00F85D86">
        <w:rPr>
          <w:sz w:val="16"/>
        </w:rPr>
        <w:t>. On the other hand, if a pair of Starlink satellites does collide within the operation orbit, SpaceX will be the first one who will be badly affected by the fragmentation cloud the collision generates. It's in their own best interest to make sure their system works.</w:t>
      </w:r>
    </w:p>
    <w:p w14:paraId="4C122455" w14:textId="77777777" w:rsidR="005365A4" w:rsidRPr="00F85D86" w:rsidRDefault="005365A4" w:rsidP="005365A4">
      <w:pPr>
        <w:rPr>
          <w:sz w:val="16"/>
        </w:rPr>
      </w:pPr>
      <w:r w:rsidRPr="00F85D86">
        <w:rPr>
          <w:sz w:val="16"/>
        </w:rPr>
        <w:t>JH: You mentioned the launch license issued by the FCC, which is a federal commission of the United States. However, space is not the property of the U.S. or any other country. Is there an international body that has a say in these matters?</w:t>
      </w:r>
    </w:p>
    <w:p w14:paraId="6F08B163" w14:textId="77777777" w:rsidR="005365A4" w:rsidRPr="00F85D86" w:rsidRDefault="005365A4" w:rsidP="005365A4">
      <w:pPr>
        <w:rPr>
          <w:sz w:val="16"/>
        </w:rPr>
      </w:pPr>
      <w:r w:rsidRPr="00F85D86">
        <w:rPr>
          <w:sz w:val="16"/>
        </w:rPr>
        <w:t xml:space="preserve">SL: </w:t>
      </w:r>
      <w:r w:rsidRPr="00FD719B">
        <w:rPr>
          <w:u w:val="single"/>
        </w:rPr>
        <w:t xml:space="preserve">Five outer space </w:t>
      </w:r>
      <w:r w:rsidRPr="00C62E98">
        <w:rPr>
          <w:highlight w:val="green"/>
          <w:u w:val="single"/>
        </w:rPr>
        <w:t>treaties</w:t>
      </w:r>
      <w:r w:rsidRPr="00FD719B">
        <w:rPr>
          <w:u w:val="single"/>
        </w:rPr>
        <w:t xml:space="preserve">, established in the 1960s, 70s and 80s, </w:t>
      </w:r>
      <w:r w:rsidRPr="00C62E98">
        <w:rPr>
          <w:highlight w:val="green"/>
          <w:u w:val="single"/>
        </w:rPr>
        <w:t xml:space="preserve">do </w:t>
      </w:r>
      <w:r w:rsidRPr="00C62E98">
        <w:rPr>
          <w:rStyle w:val="Emphasis"/>
          <w:highlight w:val="green"/>
        </w:rPr>
        <w:t>not mention</w:t>
      </w:r>
      <w:r w:rsidRPr="00F85D86">
        <w:rPr>
          <w:rStyle w:val="Emphasis"/>
        </w:rPr>
        <w:t xml:space="preserve"> space </w:t>
      </w:r>
      <w:r w:rsidRPr="00C62E98">
        <w:rPr>
          <w:rStyle w:val="Emphasis"/>
          <w:highlight w:val="green"/>
        </w:rPr>
        <w:t>debris</w:t>
      </w:r>
      <w:r w:rsidRPr="00F85D86">
        <w:rPr>
          <w:sz w:val="16"/>
        </w:rPr>
        <w:t>. Instead, there is a lot of coordination, first of all on the agency level. The Inter-agency Space Debris Coordination Committee coordinates 13 of the world's space agencies, including the ESA, NASA, the China National Space Administration, and Russia’s Roscosmos,to come up with debris mitigation guidelines, share best practices, and try to address the problem in a way that makes sense to everyone. The United Nations Committee on the Peaceful Uses of Outer Space has taken on these guidelines . This committee includes politicians from many countries, including those not currently flying in space. Industries in many countries likewise discuss these issues within the International Organization for Standardization.</w:t>
      </w:r>
    </w:p>
    <w:p w14:paraId="3B8A0678" w14:textId="77777777" w:rsidR="005365A4" w:rsidRPr="00283EEC" w:rsidRDefault="005365A4" w:rsidP="005365A4">
      <w:pPr>
        <w:rPr>
          <w:u w:val="single"/>
        </w:rPr>
      </w:pPr>
      <w:r w:rsidRPr="00F85D86">
        <w:rPr>
          <w:sz w:val="16"/>
        </w:rPr>
        <w:t xml:space="preserve">So there is a lot of coordination internationally to make sure that we play by the same rules and implement the same set of standards. But right now </w:t>
      </w:r>
      <w:r w:rsidRPr="00FD719B">
        <w:rPr>
          <w:u w:val="single"/>
        </w:rPr>
        <w:t xml:space="preserve">there is </w:t>
      </w:r>
      <w:r w:rsidRPr="00F85D86">
        <w:rPr>
          <w:rStyle w:val="Emphasis"/>
        </w:rPr>
        <w:t>no way to directly interface with any nation's sovereignty</w:t>
      </w:r>
      <w:r w:rsidRPr="00FD719B">
        <w:rPr>
          <w:u w:val="single"/>
        </w:rPr>
        <w:t xml:space="preserve"> over what it launches — the outer space treaties make nation states responsible for the behavior of their individuals or private companies.</w:t>
      </w:r>
    </w:p>
    <w:p w14:paraId="39270BD3" w14:textId="77777777" w:rsidR="005365A4" w:rsidRDefault="005365A4" w:rsidP="005365A4">
      <w:pPr>
        <w:pStyle w:val="Heading4"/>
      </w:pPr>
      <w:r w:rsidRPr="00934304">
        <w:t>Democratization</w:t>
      </w:r>
      <w:r>
        <w:t xml:space="preserve"> of technology spurs </w:t>
      </w:r>
      <w:r w:rsidRPr="0039526D">
        <w:rPr>
          <w:u w:val="single"/>
        </w:rPr>
        <w:t>rapid development</w:t>
      </w:r>
      <w:r>
        <w:t xml:space="preserve"> – feedback loops </w:t>
      </w:r>
      <w:r w:rsidRPr="0039526D">
        <w:rPr>
          <w:u w:val="single"/>
        </w:rPr>
        <w:t>ensures</w:t>
      </w:r>
      <w:r>
        <w:t xml:space="preserve"> debris cascades</w:t>
      </w:r>
    </w:p>
    <w:p w14:paraId="29FD7C83" w14:textId="77777777" w:rsidR="005365A4" w:rsidRPr="00667B14" w:rsidRDefault="005365A4" w:rsidP="005365A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7C9E85C7" w14:textId="77777777" w:rsidR="005365A4" w:rsidRPr="0039526D" w:rsidRDefault="005365A4" w:rsidP="005365A4">
      <w:pPr>
        <w:rPr>
          <w:sz w:val="16"/>
        </w:rPr>
      </w:pPr>
      <w:r w:rsidRPr="0039526D">
        <w:rPr>
          <w:u w:val="single"/>
        </w:rPr>
        <w:t xml:space="preserve">The second decade of the 21st century has brought a </w:t>
      </w:r>
      <w:r w:rsidRPr="0039526D">
        <w:rPr>
          <w:rStyle w:val="Emphasis"/>
        </w:rPr>
        <w:t>dynamic and somewhat surprising development of the space industry</w:t>
      </w:r>
      <w:r w:rsidRPr="0039526D">
        <w:rPr>
          <w:sz w:val="16"/>
        </w:rPr>
        <w:t xml:space="preserve">. Since 1972 – the Apollo 17 crew mission to the Moon, the humankind has not left the safe environment of Earth’s orbit, and for years </w:t>
      </w:r>
      <w:r w:rsidRPr="00C62E98">
        <w:rPr>
          <w:highlight w:val="green"/>
          <w:u w:val="single"/>
        </w:rPr>
        <w:t>the global</w:t>
      </w:r>
      <w:r w:rsidRPr="0039526D">
        <w:rPr>
          <w:u w:val="single"/>
        </w:rPr>
        <w:t xml:space="preserve"> space </w:t>
      </w:r>
      <w:r w:rsidRPr="00C62E98">
        <w:rPr>
          <w:highlight w:val="green"/>
          <w:u w:val="single"/>
        </w:rPr>
        <w:t>sector</w:t>
      </w:r>
      <w:r w:rsidRPr="0039526D">
        <w:rPr>
          <w:u w:val="single"/>
        </w:rPr>
        <w:t xml:space="preserve"> has been </w:t>
      </w:r>
      <w:r w:rsidRPr="00C62E98">
        <w:rPr>
          <w:rStyle w:val="Emphasis"/>
          <w:highlight w:val="green"/>
        </w:rPr>
        <w:t>progressing</w:t>
      </w:r>
      <w:r w:rsidRPr="00C62E98">
        <w:rPr>
          <w:highlight w:val="green"/>
          <w:u w:val="single"/>
        </w:rPr>
        <w:t xml:space="preserve"> in</w:t>
      </w:r>
      <w:r w:rsidRPr="0039526D">
        <w:rPr>
          <w:u w:val="single"/>
        </w:rPr>
        <w:t xml:space="preserve"> </w:t>
      </w:r>
      <w:r w:rsidRPr="0039526D">
        <w:rPr>
          <w:rStyle w:val="Emphasis"/>
        </w:rPr>
        <w:t>slow</w:t>
      </w:r>
      <w:r w:rsidRPr="0039526D">
        <w:rPr>
          <w:u w:val="single"/>
        </w:rPr>
        <w:t xml:space="preserve"> but </w:t>
      </w:r>
      <w:r w:rsidRPr="00C62E98">
        <w:rPr>
          <w:rStyle w:val="Emphasis"/>
          <w:highlight w:val="green"/>
        </w:rPr>
        <w:t>steady</w:t>
      </w:r>
      <w:r w:rsidRPr="00C62E98">
        <w:rPr>
          <w:highlight w:val="green"/>
          <w:u w:val="single"/>
        </w:rPr>
        <w:t xml:space="preserve"> pace</w:t>
      </w:r>
      <w:r w:rsidRPr="0039526D">
        <w:rPr>
          <w:u w:val="single"/>
        </w:rPr>
        <w:t xml:space="preserve"> run by a </w:t>
      </w:r>
      <w:r w:rsidRPr="0039526D">
        <w:rPr>
          <w:rStyle w:val="Emphasis"/>
        </w:rPr>
        <w:t>few largest space agencies</w:t>
      </w:r>
      <w:r w:rsidRPr="0039526D">
        <w:rPr>
          <w:u w:val="single"/>
        </w:rPr>
        <w:t xml:space="preserve"> like American NASA, European ESA, Japanese JAXA, and Chinese CNSA</w:t>
      </w:r>
      <w:r w:rsidRPr="0039526D">
        <w:rPr>
          <w:sz w:val="16"/>
        </w:rPr>
        <w:t xml:space="preserve">. The most significant achievement of the “old ways” of managing outer space exploration is the International Space Stations (ISS) that has facilitated more than 20 years of continuous crewed operations. </w:t>
      </w:r>
    </w:p>
    <w:p w14:paraId="687F1B7A" w14:textId="77777777" w:rsidR="005365A4" w:rsidRPr="0039526D" w:rsidRDefault="005365A4" w:rsidP="005365A4">
      <w:pPr>
        <w:rPr>
          <w:sz w:val="16"/>
        </w:rPr>
      </w:pPr>
      <w:r w:rsidRPr="0039526D">
        <w:rPr>
          <w:u w:val="single"/>
        </w:rPr>
        <w:t xml:space="preserve">The </w:t>
      </w:r>
      <w:r w:rsidRPr="00C62E98">
        <w:rPr>
          <w:highlight w:val="green"/>
          <w:u w:val="single"/>
        </w:rPr>
        <w:t>situation</w:t>
      </w:r>
      <w:r w:rsidRPr="0039526D">
        <w:rPr>
          <w:u w:val="single"/>
        </w:rPr>
        <w:t xml:space="preserve"> started to </w:t>
      </w:r>
      <w:r w:rsidRPr="00C62E98">
        <w:rPr>
          <w:highlight w:val="green"/>
          <w:u w:val="single"/>
        </w:rPr>
        <w:t>change</w:t>
      </w:r>
      <w:r w:rsidRPr="0039526D">
        <w:rPr>
          <w:u w:val="single"/>
        </w:rPr>
        <w:t xml:space="preserve"> at the turn of the century </w:t>
      </w:r>
      <w:r w:rsidRPr="00C62E98">
        <w:rPr>
          <w:highlight w:val="green"/>
          <w:u w:val="single"/>
        </w:rPr>
        <w:t>when</w:t>
      </w:r>
      <w:r w:rsidRPr="0039526D">
        <w:rPr>
          <w:u w:val="single"/>
        </w:rPr>
        <w:t xml:space="preserve"> </w:t>
      </w:r>
      <w:r w:rsidRPr="0039526D">
        <w:rPr>
          <w:rStyle w:val="Emphasis"/>
        </w:rPr>
        <w:t>new generations</w:t>
      </w:r>
      <w:r w:rsidRPr="0039526D">
        <w:rPr>
          <w:u w:val="single"/>
        </w:rPr>
        <w:t xml:space="preserve"> of </w:t>
      </w:r>
      <w:r w:rsidRPr="00C62E98">
        <w:rPr>
          <w:rStyle w:val="Emphasis"/>
          <w:highlight w:val="green"/>
        </w:rPr>
        <w:t>private entrepreneurs</w:t>
      </w:r>
      <w:r w:rsidRPr="0039526D">
        <w:rPr>
          <w:u w:val="single"/>
        </w:rPr>
        <w:t xml:space="preserve"> began to </w:t>
      </w:r>
      <w:r w:rsidRPr="00C62E98">
        <w:rPr>
          <w:rStyle w:val="Emphasis"/>
          <w:highlight w:val="green"/>
        </w:rPr>
        <w:t>invest</w:t>
      </w:r>
      <w:r w:rsidRPr="00C62E98">
        <w:rPr>
          <w:highlight w:val="green"/>
          <w:u w:val="single"/>
        </w:rPr>
        <w:t xml:space="preserve"> in</w:t>
      </w:r>
      <w:r w:rsidRPr="0039526D">
        <w:rPr>
          <w:u w:val="single"/>
        </w:rPr>
        <w:t xml:space="preserve"> and </w:t>
      </w:r>
      <w:r w:rsidRPr="0039526D">
        <w:rPr>
          <w:rStyle w:val="Emphasis"/>
        </w:rPr>
        <w:t>develop</w:t>
      </w:r>
      <w:r w:rsidRPr="0039526D">
        <w:rPr>
          <w:u w:val="single"/>
        </w:rPr>
        <w:t xml:space="preserve"> </w:t>
      </w:r>
      <w:r w:rsidRPr="00C62E98">
        <w:rPr>
          <w:highlight w:val="green"/>
          <w:u w:val="single"/>
        </w:rPr>
        <w:t>space technologies</w:t>
      </w:r>
      <w:r w:rsidRPr="0039526D">
        <w:rPr>
          <w:u w:val="single"/>
        </w:rPr>
        <w:t xml:space="preserve"> like </w:t>
      </w:r>
      <w:r w:rsidRPr="0039526D">
        <w:rPr>
          <w:rStyle w:val="Emphasis"/>
        </w:rPr>
        <w:t>rocket boosters</w:t>
      </w:r>
      <w:r w:rsidRPr="0039526D">
        <w:rPr>
          <w:u w:val="single"/>
        </w:rPr>
        <w:t xml:space="preserve">, </w:t>
      </w:r>
      <w:r w:rsidRPr="0039526D">
        <w:rPr>
          <w:rStyle w:val="Emphasis"/>
        </w:rPr>
        <w:t>spaceships</w:t>
      </w:r>
      <w:r w:rsidRPr="0039526D">
        <w:rPr>
          <w:u w:val="single"/>
        </w:rPr>
        <w:t xml:space="preserve">, and what most important for the </w:t>
      </w:r>
      <w:r w:rsidRPr="0039526D">
        <w:rPr>
          <w:rStyle w:val="Emphasis"/>
        </w:rPr>
        <w:t>subject of the paper</w:t>
      </w:r>
      <w:r w:rsidRPr="0039526D">
        <w:rPr>
          <w:sz w:val="16"/>
        </w:rPr>
        <w:t xml:space="preserve"> – </w:t>
      </w:r>
      <w:r w:rsidRPr="0039526D">
        <w:rPr>
          <w:rStyle w:val="Emphasis"/>
        </w:rPr>
        <w:t>satellites and their</w:t>
      </w:r>
      <w:r w:rsidRPr="0039526D">
        <w:rPr>
          <w:sz w:val="16"/>
        </w:rPr>
        <w:t xml:space="preserve"> </w:t>
      </w:r>
      <w:r w:rsidRPr="0039526D">
        <w:rPr>
          <w:rStyle w:val="Emphasis"/>
        </w:rPr>
        <w:lastRenderedPageBreak/>
        <w:t>constellations</w:t>
      </w:r>
      <w:r w:rsidRPr="0039526D">
        <w:rPr>
          <w:sz w:val="16"/>
        </w:rPr>
        <w:t xml:space="preserve">. </w:t>
      </w:r>
      <w:r w:rsidRPr="0039526D">
        <w:rPr>
          <w:u w:val="single"/>
        </w:rPr>
        <w:t xml:space="preserve">This new shift is known among the </w:t>
      </w:r>
      <w:r w:rsidRPr="0039526D">
        <w:rPr>
          <w:rStyle w:val="Emphasis"/>
        </w:rPr>
        <w:t>space industry as “Space 2.0”</w:t>
      </w:r>
      <w:r w:rsidRPr="0039526D">
        <w:rPr>
          <w:u w:val="single"/>
        </w:rPr>
        <w:t xml:space="preserve">, and its emergence is dated around 2000-2002 when the </w:t>
      </w:r>
      <w:r w:rsidRPr="0039526D">
        <w:rPr>
          <w:rStyle w:val="Emphasis"/>
        </w:rPr>
        <w:t>companies</w:t>
      </w:r>
      <w:r w:rsidRPr="0039526D">
        <w:rPr>
          <w:u w:val="single"/>
        </w:rPr>
        <w:t xml:space="preserve"> like </w:t>
      </w:r>
      <w:r w:rsidRPr="00C62E98">
        <w:rPr>
          <w:rStyle w:val="Emphasis"/>
          <w:highlight w:val="green"/>
        </w:rPr>
        <w:t>SpaceX</w:t>
      </w:r>
      <w:r w:rsidRPr="00C62E98">
        <w:rPr>
          <w:highlight w:val="green"/>
          <w:u w:val="single"/>
        </w:rPr>
        <w:t xml:space="preserve">, </w:t>
      </w:r>
      <w:r w:rsidRPr="00C62E98">
        <w:rPr>
          <w:rStyle w:val="Emphasis"/>
          <w:highlight w:val="green"/>
        </w:rPr>
        <w:t>Blue</w:t>
      </w:r>
      <w:r w:rsidRPr="00C62E98">
        <w:rPr>
          <w:highlight w:val="green"/>
          <w:u w:val="single"/>
        </w:rPr>
        <w:t xml:space="preserve"> </w:t>
      </w:r>
      <w:r w:rsidRPr="00C62E98">
        <w:rPr>
          <w:rStyle w:val="Emphasis"/>
          <w:highlight w:val="green"/>
        </w:rPr>
        <w:t>Origin</w:t>
      </w:r>
      <w:r w:rsidRPr="0039526D">
        <w:rPr>
          <w:u w:val="single"/>
        </w:rPr>
        <w:t xml:space="preserve">, and </w:t>
      </w:r>
      <w:r w:rsidRPr="00C62E98">
        <w:rPr>
          <w:rStyle w:val="Emphasis"/>
          <w:highlight w:val="green"/>
        </w:rPr>
        <w:t>Virgin</w:t>
      </w:r>
      <w:r w:rsidRPr="00C62E98">
        <w:rPr>
          <w:highlight w:val="green"/>
          <w:u w:val="single"/>
        </w:rPr>
        <w:t xml:space="preserve"> </w:t>
      </w:r>
      <w:r w:rsidRPr="00C62E98">
        <w:rPr>
          <w:rStyle w:val="Emphasis"/>
          <w:highlight w:val="green"/>
        </w:rPr>
        <w:t>Galactic</w:t>
      </w:r>
      <w:r w:rsidRPr="0039526D">
        <w:rPr>
          <w:u w:val="single"/>
        </w:rPr>
        <w:t xml:space="preserve"> were </w:t>
      </w:r>
      <w:r w:rsidRPr="00C62E98">
        <w:rPr>
          <w:highlight w:val="green"/>
          <w:u w:val="single"/>
        </w:rPr>
        <w:t>established</w:t>
      </w:r>
      <w:r w:rsidRPr="0039526D">
        <w:rPr>
          <w:sz w:val="16"/>
        </w:rPr>
        <w:t xml:space="preserve">. (Pyle, 2019). </w:t>
      </w:r>
      <w:r w:rsidRPr="0039526D">
        <w:rPr>
          <w:u w:val="single"/>
        </w:rPr>
        <w:t>The real change, however, came in 2012</w:t>
      </w:r>
      <w:r w:rsidRPr="0039526D">
        <w:rPr>
          <w:sz w:val="16"/>
        </w:rPr>
        <w:t xml:space="preserve"> when the first SpaceX commercial mission was successfully launched to the ISS (NASA, 2012). </w:t>
      </w:r>
    </w:p>
    <w:p w14:paraId="6F4DFEA5" w14:textId="77777777" w:rsidR="005365A4" w:rsidRPr="0039526D" w:rsidRDefault="005365A4" w:rsidP="005365A4">
      <w:pPr>
        <w:rPr>
          <w:sz w:val="16"/>
        </w:rPr>
      </w:pPr>
      <w:r w:rsidRPr="0039526D">
        <w:rPr>
          <w:u w:val="single"/>
        </w:rPr>
        <w:t xml:space="preserve">Since then, the </w:t>
      </w:r>
      <w:r w:rsidRPr="00C62E98">
        <w:rPr>
          <w:highlight w:val="green"/>
          <w:u w:val="single"/>
        </w:rPr>
        <w:t xml:space="preserve">participation of the </w:t>
      </w:r>
      <w:r w:rsidRPr="00C62E98">
        <w:rPr>
          <w:rStyle w:val="Emphasis"/>
          <w:highlight w:val="green"/>
        </w:rPr>
        <w:t>private sector</w:t>
      </w:r>
      <w:r w:rsidRPr="0039526D">
        <w:rPr>
          <w:rStyle w:val="Emphasis"/>
        </w:rPr>
        <w:t xml:space="preserve"> in the space industry has </w:t>
      </w:r>
      <w:r w:rsidRPr="00C62E98">
        <w:rPr>
          <w:rStyle w:val="Emphasis"/>
          <w:highlight w:val="green"/>
        </w:rPr>
        <w:t>skyrocketed</w:t>
      </w:r>
      <w:r w:rsidRPr="0039526D">
        <w:rPr>
          <w:rStyle w:val="Emphasis"/>
        </w:rPr>
        <w:t>, especially in the United States</w:t>
      </w:r>
      <w:r w:rsidRPr="0039526D">
        <w:rPr>
          <w:sz w:val="16"/>
        </w:rPr>
        <w:t xml:space="preserve">.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(Weitering,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p>
    <w:p w14:paraId="1E2EEC4A" w14:textId="77777777" w:rsidR="005365A4" w:rsidRPr="0039526D" w:rsidRDefault="005365A4" w:rsidP="005365A4">
      <w:pPr>
        <w:rPr>
          <w:sz w:val="16"/>
        </w:rPr>
      </w:pPr>
      <w:r w:rsidRPr="0039526D">
        <w:rPr>
          <w:u w:val="single"/>
        </w:rPr>
        <w:t xml:space="preserve">Nowadays, in the space industry, </w:t>
      </w:r>
      <w:r w:rsidRPr="00C62E98">
        <w:rPr>
          <w:highlight w:val="green"/>
          <w:u w:val="single"/>
        </w:rPr>
        <w:t>we witness</w:t>
      </w:r>
      <w:r w:rsidRPr="0039526D">
        <w:rPr>
          <w:u w:val="single"/>
        </w:rPr>
        <w:t xml:space="preserve"> a very </w:t>
      </w:r>
      <w:r w:rsidRPr="0039526D">
        <w:rPr>
          <w:rStyle w:val="Emphasis"/>
        </w:rPr>
        <w:t>productive</w:t>
      </w:r>
      <w:r w:rsidRPr="0039526D">
        <w:rPr>
          <w:u w:val="single"/>
        </w:rPr>
        <w:t xml:space="preserve"> cybernetic </w:t>
      </w:r>
      <w:r w:rsidRPr="00C62E98">
        <w:rPr>
          <w:highlight w:val="green"/>
          <w:u w:val="single"/>
        </w:rPr>
        <w:t>feedback look between</w:t>
      </w:r>
      <w:r w:rsidRPr="0039526D">
        <w:rPr>
          <w:u w:val="single"/>
        </w:rPr>
        <w:t xml:space="preserve"> the </w:t>
      </w:r>
      <w:r w:rsidRPr="00C62E98">
        <w:rPr>
          <w:rStyle w:val="Emphasis"/>
          <w:highlight w:val="green"/>
        </w:rPr>
        <w:t>development</w:t>
      </w:r>
      <w:r w:rsidRPr="0039526D">
        <w:rPr>
          <w:rStyle w:val="Emphasis"/>
        </w:rPr>
        <w:t xml:space="preserve"> of space technologies</w:t>
      </w:r>
      <w:r w:rsidRPr="0039526D">
        <w:rPr>
          <w:u w:val="single"/>
        </w:rPr>
        <w:t xml:space="preserve">, the </w:t>
      </w:r>
      <w:r w:rsidRPr="00C62E98">
        <w:rPr>
          <w:rStyle w:val="Emphasis"/>
          <w:highlight w:val="green"/>
        </w:rPr>
        <w:t>democratization</w:t>
      </w:r>
      <w:r w:rsidRPr="0039526D">
        <w:rPr>
          <w:rStyle w:val="Emphasis"/>
        </w:rPr>
        <w:t xml:space="preserve"> of those technologies</w:t>
      </w:r>
      <w:r w:rsidRPr="0039526D">
        <w:rPr>
          <w:u w:val="single"/>
        </w:rPr>
        <w:t xml:space="preserve">, </w:t>
      </w:r>
      <w:r w:rsidRPr="00C62E98">
        <w:rPr>
          <w:highlight w:val="green"/>
          <w:u w:val="single"/>
        </w:rPr>
        <w:t>and</w:t>
      </w:r>
      <w:r w:rsidRPr="0039526D">
        <w:rPr>
          <w:u w:val="single"/>
        </w:rPr>
        <w:t xml:space="preserve"> a </w:t>
      </w:r>
      <w:r w:rsidRPr="0039526D">
        <w:rPr>
          <w:rStyle w:val="Emphasis"/>
        </w:rPr>
        <w:t xml:space="preserve">substantial </w:t>
      </w:r>
      <w:r w:rsidRPr="00C62E98">
        <w:rPr>
          <w:rStyle w:val="Emphasis"/>
          <w:highlight w:val="green"/>
        </w:rPr>
        <w:t>reduction of prices</w:t>
      </w:r>
      <w:r w:rsidRPr="0039526D">
        <w:rPr>
          <w:sz w:val="16"/>
        </w:rPr>
        <w:t xml:space="preserve">. The latter is even more significant if we compare the cost of launching cargo into orbit now and 20 years ago – Falcon 9 is over ten times cheaper than Space Shuttle (Jones, 2018). </w:t>
      </w:r>
      <w:r w:rsidRPr="0039526D">
        <w:rPr>
          <w:u w:val="single"/>
        </w:rPr>
        <w:t xml:space="preserve">This, of course, directly </w:t>
      </w:r>
      <w:r w:rsidRPr="00C62E98">
        <w:rPr>
          <w:highlight w:val="green"/>
          <w:u w:val="single"/>
        </w:rPr>
        <w:t>translates into</w:t>
      </w:r>
      <w:r w:rsidRPr="0039526D">
        <w:rPr>
          <w:u w:val="single"/>
        </w:rPr>
        <w:t xml:space="preserve"> the </w:t>
      </w:r>
      <w:r w:rsidRPr="0039526D">
        <w:rPr>
          <w:rStyle w:val="Emphasis"/>
        </w:rPr>
        <w:t>mass</w:t>
      </w:r>
      <w:r w:rsidRPr="0039526D">
        <w:rPr>
          <w:u w:val="single"/>
        </w:rPr>
        <w:t xml:space="preserve"> and number of </w:t>
      </w:r>
      <w:r w:rsidRPr="00C62E98">
        <w:rPr>
          <w:highlight w:val="green"/>
          <w:u w:val="single"/>
        </w:rPr>
        <w:t>objects</w:t>
      </w:r>
      <w:r w:rsidRPr="0039526D">
        <w:rPr>
          <w:u w:val="single"/>
        </w:rPr>
        <w:t xml:space="preserve"> that we are able to put </w:t>
      </w:r>
      <w:r w:rsidRPr="00C62E98">
        <w:rPr>
          <w:highlight w:val="green"/>
          <w:u w:val="single"/>
        </w:rPr>
        <w:t>in</w:t>
      </w:r>
      <w:r w:rsidRPr="0039526D">
        <w:rPr>
          <w:u w:val="single"/>
        </w:rPr>
        <w:t xml:space="preserve"> the </w:t>
      </w:r>
      <w:r w:rsidRPr="00C62E98">
        <w:rPr>
          <w:rStyle w:val="Emphasis"/>
          <w:highlight w:val="green"/>
        </w:rPr>
        <w:t>orbit</w:t>
      </w:r>
      <w:r w:rsidRPr="0039526D">
        <w:rPr>
          <w:rStyle w:val="Emphasis"/>
        </w:rPr>
        <w:t xml:space="preserve"> viably</w:t>
      </w:r>
      <w:r w:rsidRPr="0039526D">
        <w:rPr>
          <w:u w:val="single"/>
        </w:rPr>
        <w:t xml:space="preserve">. Once the constellations consisting of </w:t>
      </w:r>
      <w:r w:rsidRPr="0039526D">
        <w:rPr>
          <w:rStyle w:val="Emphasis"/>
        </w:rPr>
        <w:t>thousands of satellites were unthinkable</w:t>
      </w:r>
      <w:r w:rsidRPr="0039526D">
        <w:rPr>
          <w:u w:val="single"/>
        </w:rPr>
        <w:t xml:space="preserve">, but in the current environment, they become a </w:t>
      </w:r>
      <w:r w:rsidRPr="0039526D">
        <w:rPr>
          <w:rStyle w:val="Emphasis"/>
        </w:rPr>
        <w:t>reality</w:t>
      </w:r>
      <w:r w:rsidRPr="0039526D">
        <w:rPr>
          <w:sz w:val="16"/>
        </w:rPr>
        <w:t xml:space="preserve">. </w:t>
      </w:r>
    </w:p>
    <w:p w14:paraId="092B9F8A" w14:textId="77777777" w:rsidR="005365A4" w:rsidRPr="0039526D" w:rsidRDefault="005365A4" w:rsidP="005365A4">
      <w:pPr>
        <w:rPr>
          <w:sz w:val="16"/>
        </w:rPr>
      </w:pPr>
      <w:r w:rsidRPr="0039526D">
        <w:rPr>
          <w:sz w:val="16"/>
        </w:rPr>
        <w:t xml:space="preserve">Space 2.0 also has brought new threats and challenges in the sphere of national and international security. The increase in launch capacity, among other factors, has led to progressive militarization and weaponization of space and new arms race (Bernat, 2019), which has also contributed to the growing numbers of orbiting objects. </w:t>
      </w:r>
    </w:p>
    <w:p w14:paraId="69941DA3" w14:textId="77777777" w:rsidR="005365A4" w:rsidRPr="00283EEC" w:rsidRDefault="005365A4" w:rsidP="005365A4">
      <w:pPr>
        <w:rPr>
          <w:u w:val="single"/>
        </w:rPr>
      </w:pPr>
      <w:r w:rsidRPr="0039526D">
        <w:rPr>
          <w:sz w:val="16"/>
        </w:rPr>
        <w:t xml:space="preserve">The goal of the paper is to present the argumentation that </w:t>
      </w:r>
      <w:r w:rsidRPr="0039526D">
        <w:rPr>
          <w:u w:val="single"/>
        </w:rPr>
        <w:t xml:space="preserve">the </w:t>
      </w:r>
      <w:r w:rsidRPr="00C62E98">
        <w:rPr>
          <w:highlight w:val="green"/>
          <w:u w:val="single"/>
        </w:rPr>
        <w:t>threat posed by</w:t>
      </w:r>
      <w:r w:rsidRPr="0039526D">
        <w:rPr>
          <w:u w:val="single"/>
        </w:rPr>
        <w:t xml:space="preserve"> the </w:t>
      </w:r>
      <w:r w:rsidRPr="00C62E98">
        <w:rPr>
          <w:rStyle w:val="Emphasis"/>
          <w:highlight w:val="green"/>
        </w:rPr>
        <w:t>cascading collisions</w:t>
      </w:r>
      <w:r w:rsidRPr="0039526D">
        <w:rPr>
          <w:u w:val="single"/>
        </w:rPr>
        <w:t xml:space="preserve"> in the Earth’s orbit (</w:t>
      </w:r>
      <w:r w:rsidRPr="0039526D">
        <w:rPr>
          <w:rStyle w:val="Emphasis"/>
        </w:rPr>
        <w:t>Kessler</w:t>
      </w:r>
      <w:r w:rsidRPr="0039526D">
        <w:rPr>
          <w:u w:val="single"/>
        </w:rPr>
        <w:t xml:space="preserve"> </w:t>
      </w:r>
      <w:r w:rsidRPr="0039526D">
        <w:rPr>
          <w:rStyle w:val="Emphasis"/>
        </w:rPr>
        <w:t>syndrome</w:t>
      </w:r>
      <w:r w:rsidRPr="0039526D">
        <w:rPr>
          <w:u w:val="single"/>
        </w:rPr>
        <w:t xml:space="preserve">) </w:t>
      </w:r>
      <w:r w:rsidRPr="00C62E98">
        <w:rPr>
          <w:highlight w:val="green"/>
          <w:u w:val="single"/>
        </w:rPr>
        <w:t>is becoming</w:t>
      </w:r>
      <w:r w:rsidRPr="0039526D">
        <w:rPr>
          <w:u w:val="single"/>
        </w:rPr>
        <w:t xml:space="preserve"> more </w:t>
      </w:r>
      <w:r w:rsidRPr="00C62E98">
        <w:rPr>
          <w:highlight w:val="green"/>
          <w:u w:val="single"/>
        </w:rPr>
        <w:t>severe</w:t>
      </w:r>
      <w:r w:rsidRPr="0039526D">
        <w:rPr>
          <w:u w:val="single"/>
        </w:rPr>
        <w:t xml:space="preserve"> due to the </w:t>
      </w:r>
      <w:r w:rsidRPr="0039526D">
        <w:rPr>
          <w:rStyle w:val="Emphasis"/>
        </w:rPr>
        <w:t>construction of orbital satellite constellations</w:t>
      </w:r>
      <w:r w:rsidRPr="0039526D">
        <w:rPr>
          <w:sz w:val="16"/>
        </w:rPr>
        <w:t xml:space="preserve">; </w:t>
      </w:r>
      <w:r w:rsidRPr="0039526D">
        <w:rPr>
          <w:u w:val="single"/>
        </w:rPr>
        <w:t xml:space="preserve">the threat that presents a real danger for people during their EVAs and orbital infrastructure, which may bare </w:t>
      </w:r>
      <w:r w:rsidRPr="0039526D">
        <w:rPr>
          <w:rStyle w:val="Emphasis"/>
        </w:rPr>
        <w:t>immediate consequences</w:t>
      </w:r>
      <w:r w:rsidRPr="0039526D">
        <w:rPr>
          <w:u w:val="single"/>
        </w:rPr>
        <w:t xml:space="preserve"> for </w:t>
      </w:r>
      <w:r w:rsidRPr="0039526D">
        <w:rPr>
          <w:rStyle w:val="Emphasis"/>
        </w:rPr>
        <w:t>safety</w:t>
      </w:r>
      <w:r w:rsidRPr="0039526D">
        <w:rPr>
          <w:u w:val="single"/>
        </w:rPr>
        <w:t xml:space="preserve"> and </w:t>
      </w:r>
      <w:r w:rsidRPr="0039526D">
        <w:rPr>
          <w:rStyle w:val="Emphasis"/>
        </w:rPr>
        <w:t>security</w:t>
      </w:r>
      <w:r w:rsidRPr="0039526D">
        <w:rPr>
          <w:u w:val="single"/>
        </w:rPr>
        <w:t xml:space="preserve"> systems on Earth</w:t>
      </w:r>
      <w:r w:rsidRPr="0039526D">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7241F25E" w14:textId="77777777" w:rsidR="005365A4" w:rsidRDefault="005365A4" w:rsidP="005365A4">
      <w:pPr>
        <w:pStyle w:val="Heading4"/>
      </w:pPr>
      <w:r>
        <w:t xml:space="preserve">Privatization drive </w:t>
      </w:r>
      <w:r w:rsidRPr="0039526D">
        <w:rPr>
          <w:u w:val="single"/>
        </w:rPr>
        <w:t>rivalries</w:t>
      </w:r>
      <w:r>
        <w:t xml:space="preserve"> and </w:t>
      </w:r>
      <w:r w:rsidRPr="0039526D">
        <w:rPr>
          <w:u w:val="single"/>
        </w:rPr>
        <w:t>exponentially</w:t>
      </w:r>
      <w:r>
        <w:t xml:space="preserve"> increases debris – lack of regulations </w:t>
      </w:r>
      <w:r w:rsidRPr="0039526D">
        <w:rPr>
          <w:u w:val="single"/>
        </w:rPr>
        <w:t>spikes</w:t>
      </w:r>
      <w:r>
        <w:t xml:space="preserve"> it.</w:t>
      </w:r>
    </w:p>
    <w:p w14:paraId="66FBFF86" w14:textId="77777777" w:rsidR="005365A4" w:rsidRPr="00667B14" w:rsidRDefault="005365A4" w:rsidP="005365A4">
      <w:r>
        <w:rPr>
          <w:rStyle w:val="Style13ptBold"/>
        </w:rPr>
        <w:t>BERNAT</w:t>
      </w:r>
      <w:r w:rsidRPr="00667B14">
        <w:rPr>
          <w:rStyle w:val="Style13ptBold"/>
        </w:rPr>
        <w:t xml:space="preserve"> 20</w:t>
      </w:r>
      <w:r>
        <w:t xml:space="preserve">. Pawel @ </w:t>
      </w:r>
      <w:r w:rsidRPr="00667B14">
        <w:t>Military University of Aviation</w:t>
      </w:r>
      <w:r>
        <w:t>. 11/4/20. [</w:t>
      </w:r>
      <w:r w:rsidRPr="00667B14">
        <w:t>SAFETY ENGINEERING OF ANTHROPOGENIC OBJECTS</w:t>
      </w:r>
      <w:r>
        <w:t>, “</w:t>
      </w:r>
      <w:r w:rsidRPr="00667B14">
        <w:t>ORBITAL SATELLITE CONSTELLATIONS AND THE GROWING THREAT OF KESSLER SYNDROME IN THE LOWER EARTH ORBIT</w:t>
      </w:r>
      <w:r>
        <w:t>,” Volume 4, PDF] Justin</w:t>
      </w:r>
    </w:p>
    <w:p w14:paraId="6C86AFCA" w14:textId="77777777" w:rsidR="005365A4" w:rsidRDefault="005365A4" w:rsidP="005365A4">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p>
    <w:p w14:paraId="0612B8BF" w14:textId="77777777" w:rsidR="005365A4" w:rsidRDefault="005365A4" w:rsidP="005365A4">
      <w:pPr>
        <w:rPr>
          <w:sz w:val="16"/>
        </w:rPr>
      </w:pP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C62E98">
        <w:rPr>
          <w:rStyle w:val="Emphasis"/>
          <w:highlight w:val="green"/>
        </w:rPr>
        <w:t xml:space="preserve">commercialization </w:t>
      </w:r>
      <w:r w:rsidRPr="0039526D">
        <w:rPr>
          <w:rStyle w:val="Emphasis"/>
        </w:rPr>
        <w:t xml:space="preserve">of outer space </w:t>
      </w:r>
      <w:r w:rsidRPr="00C62E98">
        <w:rPr>
          <w:rStyle w:val="Emphasis"/>
          <w:highlight w:val="green"/>
        </w:rPr>
        <w:t xml:space="preserve">has </w:t>
      </w:r>
      <w:r w:rsidRPr="00721130">
        <w:rPr>
          <w:rStyle w:val="Emphasis"/>
        </w:rPr>
        <w:t xml:space="preserve">already </w:t>
      </w:r>
      <w:r w:rsidRPr="00C62E98">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C62E98">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C62E98">
        <w:rPr>
          <w:highlight w:val="green"/>
          <w:u w:val="single"/>
        </w:rPr>
        <w:t>now</w:t>
      </w:r>
      <w:r w:rsidRPr="003205EF">
        <w:rPr>
          <w:u w:val="single"/>
        </w:rPr>
        <w:t xml:space="preserve"> matured to </w:t>
      </w:r>
      <w:r w:rsidRPr="00C62E98">
        <w:rPr>
          <w:highlight w:val="green"/>
          <w:u w:val="single"/>
        </w:rPr>
        <w:t>carry</w:t>
      </w:r>
      <w:r w:rsidRPr="003205EF">
        <w:rPr>
          <w:u w:val="single"/>
        </w:rPr>
        <w:t xml:space="preserve"> out </w:t>
      </w:r>
      <w:r w:rsidRPr="00BE0EC1">
        <w:rPr>
          <w:u w:val="single"/>
        </w:rPr>
        <w:t xml:space="preserve">their own </w:t>
      </w:r>
      <w:r w:rsidRPr="00C62E98">
        <w:rPr>
          <w:highlight w:val="green"/>
          <w:u w:val="single"/>
        </w:rPr>
        <w:t>independent projects</w:t>
      </w:r>
      <w:r w:rsidRPr="00BE0EC1">
        <w:rPr>
          <w:sz w:val="16"/>
        </w:rPr>
        <w:t xml:space="preserve">. </w:t>
      </w:r>
    </w:p>
    <w:p w14:paraId="17461B48" w14:textId="77777777" w:rsidR="005365A4" w:rsidRDefault="005365A4" w:rsidP="005365A4">
      <w:pPr>
        <w:rPr>
          <w:sz w:val="16"/>
        </w:rPr>
      </w:pPr>
      <w:r w:rsidRPr="00BE0EC1">
        <w:rPr>
          <w:sz w:val="16"/>
        </w:rPr>
        <w:lastRenderedPageBreak/>
        <w:t xml:space="preserve">As for 2020, SpaceX is a company that serves as the best example – it launches satellites to the orbit, both for state and private contractors, it successfully realized two crew missions to the International Space Station, and is in the process of </w:t>
      </w:r>
      <w:r w:rsidRPr="00C62E98">
        <w:rPr>
          <w:highlight w:val="green"/>
          <w:u w:val="single"/>
        </w:rPr>
        <w:t>constructing</w:t>
      </w:r>
      <w:r w:rsidRPr="00BE0EC1">
        <w:rPr>
          <w:u w:val="single"/>
        </w:rPr>
        <w:t xml:space="preserve"> Starlink satellite </w:t>
      </w:r>
      <w:r w:rsidRPr="00C62E98">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w:t>
      </w:r>
    </w:p>
    <w:p w14:paraId="77914CDB" w14:textId="77777777" w:rsidR="005365A4" w:rsidRPr="00BE0EC1" w:rsidRDefault="005365A4" w:rsidP="005365A4">
      <w:pPr>
        <w:rPr>
          <w:sz w:val="16"/>
        </w:rPr>
      </w:pPr>
      <w:r w:rsidRPr="00BE0EC1">
        <w:rPr>
          <w:sz w:val="16"/>
        </w:rPr>
        <w:t xml:space="preserve">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39526D">
        <w:rPr>
          <w:u w:val="single"/>
        </w:rPr>
        <w:t xml:space="preserve">Immediate </w:t>
      </w:r>
      <w:r w:rsidRPr="00C62E98">
        <w:rPr>
          <w:highlight w:val="green"/>
          <w:u w:val="single"/>
        </w:rPr>
        <w:t>plans include</w:t>
      </w:r>
      <w:r w:rsidRPr="00BE0EC1">
        <w:rPr>
          <w:u w:val="single"/>
        </w:rPr>
        <w:t xml:space="preserve"> launching </w:t>
      </w:r>
      <w:r w:rsidRPr="00C62E98">
        <w:rPr>
          <w:rStyle w:val="Emphasis"/>
          <w:highlight w:val="green"/>
        </w:rPr>
        <w:t>12,000</w:t>
      </w:r>
      <w:r w:rsidRPr="00FF4115">
        <w:rPr>
          <w:rStyle w:val="Emphasis"/>
        </w:rPr>
        <w:t xml:space="preserve"> satellites, </w:t>
      </w:r>
      <w:r w:rsidRPr="00C62E98">
        <w:rPr>
          <w:rStyle w:val="Emphasis"/>
          <w:highlight w:val="green"/>
        </w:rPr>
        <w:t>but they assume</w:t>
      </w:r>
      <w:r w:rsidRPr="00FF4115">
        <w:rPr>
          <w:rStyle w:val="Emphasis"/>
        </w:rPr>
        <w:t xml:space="preserve"> a potential later extension to </w:t>
      </w:r>
      <w:r w:rsidRPr="00C62E98">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39526D">
        <w:rPr>
          <w:u w:val="single"/>
        </w:rPr>
        <w:t xml:space="preserve">possibility of </w:t>
      </w:r>
      <w:r w:rsidRPr="00C62E98">
        <w:rPr>
          <w:highlight w:val="green"/>
          <w:u w:val="single"/>
        </w:rPr>
        <w:t>collisions grows with</w:t>
      </w:r>
      <w:r w:rsidRPr="00BE0EC1">
        <w:rPr>
          <w:u w:val="single"/>
        </w:rPr>
        <w:t xml:space="preserve"> the number of </w:t>
      </w:r>
      <w:r w:rsidRPr="00C62E98">
        <w:rPr>
          <w:highlight w:val="green"/>
          <w:u w:val="single"/>
        </w:rPr>
        <w:t>orbital objects</w:t>
      </w:r>
      <w:r w:rsidRPr="00BE0EC1">
        <w:rPr>
          <w:sz w:val="16"/>
        </w:rPr>
        <w:t xml:space="preserve">. Bastida </w:t>
      </w:r>
      <w:r w:rsidRPr="00BE0EC1">
        <w:rPr>
          <w:u w:val="single"/>
        </w:rPr>
        <w:t xml:space="preserve">Virgili with the team </w:t>
      </w:r>
      <w:r w:rsidRPr="00C62E98">
        <w:rPr>
          <w:highlight w:val="green"/>
          <w:u w:val="single"/>
        </w:rPr>
        <w:t>compared</w:t>
      </w:r>
      <w:r w:rsidRPr="00BE0EC1">
        <w:rPr>
          <w:sz w:val="16"/>
        </w:rPr>
        <w:t xml:space="preserve"> (2016, p. 154-155) </w:t>
      </w:r>
      <w:r w:rsidRPr="00BE0EC1">
        <w:rPr>
          <w:u w:val="single"/>
        </w:rPr>
        <w:t xml:space="preserve">orbital </w:t>
      </w:r>
      <w:r w:rsidRPr="00C62E98">
        <w:rPr>
          <w:highlight w:val="green"/>
          <w:u w:val="single"/>
        </w:rPr>
        <w:t>debris</w:t>
      </w:r>
      <w:r w:rsidRPr="00BE0EC1">
        <w:rPr>
          <w:u w:val="single"/>
        </w:rPr>
        <w:t xml:space="preserve"> environment development </w:t>
      </w:r>
      <w:r w:rsidRPr="00C62E98">
        <w:rPr>
          <w:rStyle w:val="Emphasis"/>
          <w:highlight w:val="green"/>
        </w:rPr>
        <w:t>without</w:t>
      </w:r>
      <w:r w:rsidRPr="00C62E98">
        <w:rPr>
          <w:highlight w:val="green"/>
          <w:u w:val="single"/>
        </w:rPr>
        <w:t xml:space="preserve"> and </w:t>
      </w:r>
      <w:r w:rsidRPr="00C62E98">
        <w:rPr>
          <w:rStyle w:val="Emphasis"/>
          <w:highlight w:val="green"/>
        </w:rPr>
        <w:t>with</w:t>
      </w:r>
      <w:r w:rsidRPr="00C62E98">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C62E98">
        <w:rPr>
          <w:rStyle w:val="Emphasis"/>
          <w:highlight w:val="green"/>
        </w:rPr>
        <w:t>constellation</w:t>
      </w:r>
      <w:r w:rsidRPr="00BE0EC1">
        <w:rPr>
          <w:sz w:val="16"/>
        </w:rPr>
        <w:t xml:space="preserve"> consisting of merely 1080 satellites, distributed across 20 orbital planes at 1,100 km altitude (Fig. 5).</w:t>
      </w:r>
    </w:p>
    <w:p w14:paraId="1C3E5423" w14:textId="77777777" w:rsidR="005365A4" w:rsidRDefault="005365A4" w:rsidP="005365A4">
      <w:r w:rsidRPr="00A44E95">
        <w:rPr>
          <w:noProof/>
        </w:rPr>
        <w:drawing>
          <wp:inline distT="0" distB="0" distL="0" distR="0" wp14:anchorId="6762C2A3" wp14:editId="52D1C240">
            <wp:extent cx="3869309" cy="280399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1E2E8FD2" w14:textId="77777777" w:rsidR="005365A4" w:rsidRPr="0039526D" w:rsidRDefault="005365A4" w:rsidP="005365A4">
      <w:pPr>
        <w:rPr>
          <w:rStyle w:val="Emphasis"/>
        </w:rPr>
      </w:pPr>
      <w:r w:rsidRPr="0039526D">
        <w:rPr>
          <w:rStyle w:val="Emphasis"/>
        </w:rPr>
        <w:t>Figure 5. Comparison of long term evolution of the number of objects in LEO with and without the constellation (Virgili et al., 2016, p. 155)</w:t>
      </w:r>
    </w:p>
    <w:p w14:paraId="7B501B3D" w14:textId="77777777" w:rsidR="005365A4" w:rsidRDefault="005365A4" w:rsidP="005365A4">
      <w:pPr>
        <w:rPr>
          <w:u w:val="single"/>
        </w:rPr>
      </w:pPr>
      <w:r w:rsidRPr="00BE0EC1">
        <w:rPr>
          <w:sz w:val="16"/>
        </w:rPr>
        <w:t xml:space="preserve">It has to be noted that although SpaceX’s Starlink is the only constellation that is being built in orbit, it is not the only one planned. </w:t>
      </w:r>
      <w:r w:rsidRPr="00C62E98">
        <w:rPr>
          <w:highlight w:val="green"/>
          <w:u w:val="single"/>
        </w:rPr>
        <w:t>There are</w:t>
      </w:r>
      <w:r w:rsidRPr="00BE0EC1">
        <w:rPr>
          <w:u w:val="single"/>
        </w:rPr>
        <w:t xml:space="preserve"> at least </w:t>
      </w:r>
      <w:r w:rsidRPr="00C62E98">
        <w:rPr>
          <w:highlight w:val="green"/>
          <w:u w:val="single"/>
        </w:rPr>
        <w:t xml:space="preserve">a </w:t>
      </w:r>
      <w:r w:rsidRPr="00C62E98">
        <w:rPr>
          <w:rStyle w:val="Emphasis"/>
          <w:highlight w:val="green"/>
        </w:rPr>
        <w:t>few initiatives</w:t>
      </w:r>
      <w:r w:rsidRPr="00FF4115">
        <w:rPr>
          <w:rStyle w:val="Emphasis"/>
        </w:rPr>
        <w:t xml:space="preserve">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C62E98">
        <w:rPr>
          <w:highlight w:val="green"/>
          <w:u w:val="single"/>
        </w:rPr>
        <w:t xml:space="preserve">there is </w:t>
      </w:r>
      <w:r w:rsidRPr="00721130">
        <w:rPr>
          <w:u w:val="single"/>
        </w:rPr>
        <w:t xml:space="preserve">even a </w:t>
      </w:r>
      <w:r w:rsidRPr="00C62E98">
        <w:rPr>
          <w:rStyle w:val="Emphasis"/>
          <w:highlight w:val="green"/>
        </w:rPr>
        <w:t>rivalry between</w:t>
      </w:r>
      <w:r w:rsidRPr="00FF4115">
        <w:rPr>
          <w:rStyle w:val="Emphasis"/>
        </w:rPr>
        <w:t xml:space="preserve"> the two </w:t>
      </w:r>
      <w:r w:rsidRPr="00C62E98">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w:t>
      </w:r>
    </w:p>
    <w:p w14:paraId="4B31FCF4" w14:textId="77777777" w:rsidR="005365A4" w:rsidRPr="00283EEC" w:rsidRDefault="005365A4" w:rsidP="005365A4">
      <w:pPr>
        <w:rPr>
          <w:b/>
          <w:iCs/>
          <w:u w:val="single"/>
        </w:rPr>
      </w:pPr>
      <w:r w:rsidRPr="00BE0EC1">
        <w:rPr>
          <w:u w:val="single"/>
        </w:rPr>
        <w:t xml:space="preserve">The outer space is vast. It increasingly becomes more cluttered with both </w:t>
      </w:r>
      <w:r w:rsidRPr="00FF4115">
        <w:rPr>
          <w:rStyle w:val="Emphasis"/>
        </w:rPr>
        <w:t>operational satellites and space debris</w:t>
      </w:r>
      <w:r w:rsidRPr="00BE0EC1">
        <w:rPr>
          <w:u w:val="single"/>
        </w:rPr>
        <w:t xml:space="preserve">. The threat of collisions increases and </w:t>
      </w:r>
      <w:r w:rsidRPr="00C62E98">
        <w:rPr>
          <w:highlight w:val="green"/>
          <w:u w:val="single"/>
        </w:rPr>
        <w:t>no institution</w:t>
      </w:r>
      <w:r w:rsidRPr="00BE0EC1">
        <w:rPr>
          <w:u w:val="single"/>
        </w:rPr>
        <w:t xml:space="preserve"> or body </w:t>
      </w:r>
      <w:r w:rsidRPr="00C62E98">
        <w:rPr>
          <w:highlight w:val="green"/>
          <w:u w:val="single"/>
        </w:rPr>
        <w:t>has enough power to</w:t>
      </w:r>
      <w:r w:rsidRPr="00BE0EC1">
        <w:rPr>
          <w:u w:val="single"/>
        </w:rPr>
        <w:t xml:space="preserve"> license, </w:t>
      </w:r>
      <w:r w:rsidRPr="00C62E98">
        <w:rPr>
          <w:highlight w:val="green"/>
          <w:u w:val="single"/>
        </w:rPr>
        <w:t>coordinate</w:t>
      </w:r>
      <w:r w:rsidRPr="00BE0EC1">
        <w:rPr>
          <w:u w:val="single"/>
        </w:rPr>
        <w:t xml:space="preserve"> and regulate what is sent to the </w:t>
      </w:r>
      <w:r w:rsidRPr="00C62E98">
        <w:rPr>
          <w:highlight w:val="green"/>
          <w:u w:val="single"/>
        </w:rPr>
        <w:t>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w:t>
      </w:r>
      <w:r w:rsidRPr="00BE0EC1">
        <w:rPr>
          <w:u w:val="single"/>
        </w:rPr>
        <w:lastRenderedPageBreak/>
        <w:t xml:space="preserve">broadband internet satellites bears similarities to the gold rush – </w:t>
      </w:r>
      <w:r w:rsidRPr="00C62E98">
        <w:rPr>
          <w:highlight w:val="green"/>
          <w:u w:val="single"/>
        </w:rPr>
        <w:t xml:space="preserve">there are </w:t>
      </w:r>
      <w:r w:rsidRPr="00C62E98">
        <w:rPr>
          <w:rStyle w:val="Emphasis"/>
          <w:highlight w:val="green"/>
        </w:rPr>
        <w:t>no rules</w:t>
      </w:r>
      <w:r w:rsidRPr="00BE0EC1">
        <w:rPr>
          <w:u w:val="single"/>
        </w:rPr>
        <w:t xml:space="preserve">, at the global level, </w:t>
      </w:r>
      <w:r w:rsidRPr="00C62E98">
        <w:rPr>
          <w:highlight w:val="green"/>
          <w:u w:val="single"/>
        </w:rPr>
        <w:t xml:space="preserve">apart from </w:t>
      </w:r>
      <w:r w:rsidRPr="00C62E98">
        <w:rPr>
          <w:rStyle w:val="Emphasis"/>
          <w:highlight w:val="green"/>
        </w:rPr>
        <w:t>first-come, first-served.</w:t>
      </w:r>
    </w:p>
    <w:p w14:paraId="57C1F7FA" w14:textId="77777777" w:rsidR="005365A4" w:rsidRPr="00FF4115" w:rsidRDefault="005365A4" w:rsidP="005365A4">
      <w:pPr>
        <w:pStyle w:val="Heading4"/>
      </w:pPr>
      <w:r>
        <w:t xml:space="preserve">Models are </w:t>
      </w:r>
      <w:r w:rsidRPr="0039526D">
        <w:t>rigorous</w:t>
      </w:r>
      <w:r>
        <w:t>—</w:t>
      </w:r>
      <w:r>
        <w:rPr>
          <w:color w:val="000000" w:themeColor="text1"/>
        </w:rPr>
        <w:t>in</w:t>
      </w:r>
      <w:r w:rsidRPr="0039526D">
        <w:rPr>
          <w:color w:val="000000" w:themeColor="text1"/>
        </w:rPr>
        <w:t>serted below</w:t>
      </w:r>
      <w:r>
        <w:t>.</w:t>
      </w:r>
    </w:p>
    <w:p w14:paraId="47531BC5" w14:textId="77777777" w:rsidR="005365A4" w:rsidRDefault="005365A4" w:rsidP="005365A4">
      <w:r w:rsidRPr="00FF4115">
        <w:rPr>
          <w:rStyle w:val="Style13ptBold"/>
        </w:rPr>
        <w:t>Virgili et al. 16</w:t>
      </w:r>
      <w:r>
        <w:t xml:space="preserve">. Bastida, </w:t>
      </w:r>
      <w:r w:rsidRPr="00FF4115">
        <w:t>J.C. Dolado, H.G. Lewis, J. Radtke, H. Krag, B. Revelin, C. Cazaux b , C. Colombo, R. Crowther, M. Metz</w:t>
      </w:r>
      <w:r>
        <w:t>. 4/26/16. [Act Astranautica “</w:t>
      </w:r>
      <w:r w:rsidRPr="00FF4115">
        <w:t>Risk to space sustainability from large constellations of satellites</w:t>
      </w:r>
      <w:r>
        <w:t xml:space="preserve">,” </w:t>
      </w:r>
      <w:hyperlink r:id="rId14" w:history="1">
        <w:r w:rsidRPr="008E3DAC">
          <w:rPr>
            <w:rStyle w:val="Hyperlink"/>
          </w:rPr>
          <w:t>https://sci-hub.se/10.1016/j.actaastro.2016.03.034</w:t>
        </w:r>
      </w:hyperlink>
      <w:r w:rsidRPr="00FF4115">
        <w:t>.</w:t>
      </w:r>
      <w:r>
        <w:t>] Justin</w:t>
      </w:r>
    </w:p>
    <w:p w14:paraId="5A5D2843" w14:textId="77777777" w:rsidR="005365A4" w:rsidRDefault="005365A4" w:rsidP="005365A4">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C62E98">
        <w:rPr>
          <w:sz w:val="16"/>
          <w:highlight w:val="green"/>
        </w:rPr>
        <w:t>(</w:t>
      </w:r>
      <w:r w:rsidRPr="00C62E98">
        <w:rPr>
          <w:rStyle w:val="Emphasis"/>
          <w:highlight w:val="green"/>
        </w:rPr>
        <w:t>MC</w:t>
      </w:r>
      <w:r w:rsidRPr="00C62E98">
        <w:rPr>
          <w:sz w:val="16"/>
          <w:highlight w:val="green"/>
        </w:rPr>
        <w:t xml:space="preserve">) </w:t>
      </w:r>
      <w:r w:rsidRPr="00C62E98">
        <w:rPr>
          <w:highlight w:val="green"/>
          <w:u w:val="single"/>
        </w:rPr>
        <w:t>approach</w:t>
      </w:r>
      <w:r w:rsidRPr="00FF4115">
        <w:rPr>
          <w:u w:val="single"/>
        </w:rPr>
        <w:t xml:space="preserve"> was used to </w:t>
      </w:r>
      <w:r w:rsidRPr="00C62E98">
        <w:rPr>
          <w:rStyle w:val="Emphasis"/>
          <w:highlight w:val="green"/>
        </w:rPr>
        <w:t>simulate</w:t>
      </w:r>
      <w:r w:rsidRPr="008B2DEF">
        <w:rPr>
          <w:rStyle w:val="Emphasis"/>
        </w:rPr>
        <w:t xml:space="preserve"> the </w:t>
      </w:r>
      <w:r w:rsidRPr="00C62E98">
        <w:rPr>
          <w:rStyle w:val="Emphasis"/>
          <w:highlight w:val="green"/>
        </w:rPr>
        <w:t>evolution of</w:t>
      </w:r>
      <w:r w:rsidRPr="008B2DEF">
        <w:rPr>
          <w:rStyle w:val="Emphasis"/>
        </w:rPr>
        <w:t xml:space="preserve"> the </w:t>
      </w:r>
      <w:r w:rsidRPr="00C62E98">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C62E98">
        <w:rPr>
          <w:highlight w:val="green"/>
          <w:u w:val="single"/>
        </w:rPr>
        <w:t xml:space="preserve">with </w:t>
      </w:r>
      <w:r w:rsidRPr="00C62E98">
        <w:rPr>
          <w:rStyle w:val="Emphasis"/>
          <w:highlight w:val="green"/>
        </w:rPr>
        <w:t>four different tools</w:t>
      </w:r>
      <w:r w:rsidRPr="008B2DEF">
        <w:rPr>
          <w:sz w:val="16"/>
        </w:rPr>
        <w:t xml:space="preserve"> (</w:t>
      </w:r>
      <w:r w:rsidRPr="00C62E98">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C62E98">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C62E98">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C62E98">
        <w:rPr>
          <w:highlight w:val="green"/>
          <w:u w:val="single"/>
        </w:rPr>
        <w:t xml:space="preserve">and </w:t>
      </w:r>
      <w:r w:rsidRPr="00C62E98">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C62E98">
        <w:rPr>
          <w:rStyle w:val="Emphasis"/>
          <w:highlight w:val="green"/>
        </w:rPr>
        <w:t>contribution</w:t>
      </w:r>
      <w:r w:rsidRPr="00FF4115">
        <w:rPr>
          <w:u w:val="single"/>
        </w:rPr>
        <w:t xml:space="preserve"> to the population by each object </w:t>
      </w:r>
      <w:r w:rsidRPr="00C62E98">
        <w:rPr>
          <w:highlight w:val="green"/>
          <w:u w:val="single"/>
        </w:rPr>
        <w:t>was weighted by</w:t>
      </w:r>
      <w:r w:rsidRPr="00FF4115">
        <w:rPr>
          <w:u w:val="single"/>
        </w:rPr>
        <w:t xml:space="preserve"> the </w:t>
      </w:r>
      <w:r w:rsidRPr="00C62E98">
        <w:rPr>
          <w:rStyle w:val="Emphasis"/>
          <w:highlight w:val="green"/>
        </w:rPr>
        <w:t>proportion</w:t>
      </w:r>
      <w:r w:rsidRPr="00C62E98">
        <w:rPr>
          <w:highlight w:val="green"/>
          <w:u w:val="single"/>
        </w:rPr>
        <w:t xml:space="preserve"> of the </w:t>
      </w:r>
      <w:r w:rsidRPr="00C62E98">
        <w:rPr>
          <w:rStyle w:val="Emphasis"/>
          <w:highlight w:val="green"/>
        </w:rPr>
        <w:t>orbital</w:t>
      </w:r>
      <w:r w:rsidRPr="00C62E98">
        <w:rPr>
          <w:highlight w:val="green"/>
          <w:u w:val="single"/>
        </w:rPr>
        <w:t xml:space="preserve"> </w:t>
      </w:r>
      <w:r w:rsidRPr="00C62E98">
        <w:rPr>
          <w:rStyle w:val="Emphasis"/>
          <w:highlight w:val="green"/>
        </w:rPr>
        <w:t>period</w:t>
      </w:r>
      <w:r w:rsidRPr="00FF4115">
        <w:rPr>
          <w:u w:val="single"/>
        </w:rPr>
        <w:t xml:space="preserve"> spent in LEO</w:t>
      </w:r>
      <w:r w:rsidRPr="008B2DEF">
        <w:rPr>
          <w:sz w:val="16"/>
        </w:rPr>
        <w:t xml:space="preserve">. In a first step, </w:t>
      </w:r>
      <w:r w:rsidRPr="00C62E98">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C62E98">
        <w:rPr>
          <w:rStyle w:val="Emphasis"/>
          <w:highlight w:val="green"/>
        </w:rPr>
        <w:t>models</w:t>
      </w:r>
      <w:r w:rsidRPr="00C62E98">
        <w:rPr>
          <w:highlight w:val="green"/>
          <w:u w:val="single"/>
        </w:rPr>
        <w:t xml:space="preserve"> performed an </w:t>
      </w:r>
      <w:r w:rsidRPr="00C62E98">
        <w:rPr>
          <w:rStyle w:val="Emphasis"/>
          <w:highlight w:val="green"/>
        </w:rPr>
        <w:t>analysis</w:t>
      </w:r>
      <w:r w:rsidRPr="00C62E98">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C62E98">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r w:rsidRPr="008B2DEF">
        <w:rPr>
          <w:rStyle w:val="Emphasis"/>
        </w:rPr>
        <w:t>manoeuvres</w:t>
      </w:r>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(i.e.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C62E98">
        <w:rPr>
          <w:highlight w:val="green"/>
          <w:u w:val="single"/>
        </w:rPr>
        <w:t xml:space="preserve">to provide a </w:t>
      </w:r>
      <w:r w:rsidRPr="00C62E98">
        <w:rPr>
          <w:rStyle w:val="Emphasis"/>
          <w:highlight w:val="green"/>
        </w:rPr>
        <w:t>cross</w:t>
      </w:r>
      <w:r w:rsidRPr="00C62E98">
        <w:rPr>
          <w:highlight w:val="green"/>
          <w:u w:val="single"/>
        </w:rPr>
        <w:t>-</w:t>
      </w:r>
      <w:r w:rsidRPr="00C62E98">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C62E98">
        <w:rPr>
          <w:rStyle w:val="Emphasis"/>
          <w:highlight w:val="green"/>
        </w:rPr>
        <w:t>confidence</w:t>
      </w:r>
      <w:r w:rsidRPr="00C62E98">
        <w:rPr>
          <w:highlight w:val="green"/>
          <w:u w:val="single"/>
        </w:rPr>
        <w:t xml:space="preserve"> </w:t>
      </w:r>
      <w:r w:rsidRPr="00C62E98">
        <w:rPr>
          <w:rStyle w:val="Emphasis"/>
          <w:highlight w:val="green"/>
        </w:rPr>
        <w:t>levels</w:t>
      </w:r>
      <w:r w:rsidRPr="00C62E98">
        <w:rPr>
          <w:highlight w:val="green"/>
          <w:u w:val="single"/>
        </w:rPr>
        <w:t xml:space="preserve"> at </w:t>
      </w:r>
      <w:r w:rsidRPr="00C62E98">
        <w:rPr>
          <w:rStyle w:val="Emphasis"/>
          <w:highlight w:val="green"/>
        </w:rPr>
        <w:t>95</w:t>
      </w:r>
      <w:r w:rsidRPr="00C62E98">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2DE680F" w14:textId="77777777" w:rsidR="005365A4" w:rsidRDefault="005365A4" w:rsidP="005365A4">
      <w:pPr>
        <w:pStyle w:val="Heading4"/>
        <w:jc w:val="both"/>
      </w:pPr>
      <w:r>
        <w:t xml:space="preserve">That drives a space arms race which enhances the risk of </w:t>
      </w:r>
      <w:r w:rsidRPr="00934304">
        <w:rPr>
          <w:u w:val="single"/>
        </w:rPr>
        <w:t>debris cascades</w:t>
      </w:r>
      <w:r>
        <w:t xml:space="preserve">, </w:t>
      </w:r>
      <w:r w:rsidRPr="00934304">
        <w:rPr>
          <w:u w:val="single"/>
        </w:rPr>
        <w:t>closes</w:t>
      </w:r>
      <w:r>
        <w:t xml:space="preserve"> off space exploration, and causes </w:t>
      </w:r>
      <w:r w:rsidRPr="00934304">
        <w:rPr>
          <w:u w:val="single"/>
        </w:rPr>
        <w:t>conflict</w:t>
      </w:r>
      <w:r>
        <w:t>.</w:t>
      </w:r>
    </w:p>
    <w:p w14:paraId="694AD97E" w14:textId="77777777" w:rsidR="005365A4" w:rsidRPr="00612602" w:rsidRDefault="005365A4" w:rsidP="005365A4">
      <w:r w:rsidRPr="008E2E1B">
        <w:rPr>
          <w:rStyle w:val="Style13ptBold"/>
        </w:rPr>
        <w:t>Shah 20</w:t>
      </w:r>
      <w:r>
        <w:t>. Sachin Shah is a write for Cornell Undergraduate Law and Society Review. 8/30/20 [</w:t>
      </w:r>
      <w:r w:rsidRPr="008E2E1B">
        <w:t>CORNELL UNDERGRADUATE LAW &amp; SOCIETY REVIEW</w:t>
      </w:r>
      <w:r>
        <w:t xml:space="preserve"> “</w:t>
      </w:r>
      <w:r w:rsidRPr="008E2E1B">
        <w:t>The International Legal Regulation of Space Debris</w:t>
      </w:r>
      <w:r>
        <w:t xml:space="preserve">,” </w:t>
      </w:r>
      <w:hyperlink r:id="rId15" w:history="1">
        <w:r w:rsidRPr="008E3DAC">
          <w:rPr>
            <w:rStyle w:val="Hyperlink"/>
          </w:rPr>
          <w:t>https://www.culsr.org/articles/the-international-legal-regulation-of-space-debris</w:t>
        </w:r>
      </w:hyperlink>
      <w:r>
        <w:t>] Justin</w:t>
      </w:r>
    </w:p>
    <w:p w14:paraId="7786B300" w14:textId="77777777" w:rsidR="005365A4" w:rsidRPr="00207C78" w:rsidRDefault="005365A4" w:rsidP="005365A4">
      <w:pPr>
        <w:rPr>
          <w:b/>
          <w:iCs/>
          <w:u w:val="single"/>
        </w:rPr>
      </w:pPr>
      <w:r w:rsidRPr="00934304">
        <w:rPr>
          <w:sz w:val="14"/>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934304">
        <w:rPr>
          <w:sz w:val="14"/>
        </w:rPr>
        <w:t xml:space="preserve"> (hereinafter </w:t>
      </w:r>
      <w:r w:rsidRPr="00AD7261">
        <w:rPr>
          <w:u w:val="single"/>
        </w:rPr>
        <w:t>referred to as the Outer Space Treaty</w:t>
      </w:r>
      <w:r w:rsidRPr="00934304">
        <w:rPr>
          <w:sz w:val="14"/>
        </w:rPr>
        <w:t xml:space="preserve">) of 1967. In this article, I would like to specifically describe and analyze the laws and regulations’ handling of the increasingly prevalent issue of space debris in orbit around Earth. The National Aeronautics and Space Administration </w:t>
      </w:r>
      <w:r w:rsidRPr="00934304">
        <w:rPr>
          <w:sz w:val="14"/>
        </w:rPr>
        <w:lastRenderedPageBreak/>
        <w:t xml:space="preserve">(NASA) defines space debris as “any man-made object in orbit about the Earth which no longer serves a useful function.” [1] However, a major point of confusion discussed below is that the Outer Space Treaty does not explicitly define what it refers to as “space objects,” nor does it mention whether space debris are space objects. </w:t>
      </w:r>
      <w:r w:rsidRPr="00934304">
        <w:rPr>
          <w:u w:val="single"/>
        </w:rPr>
        <w:t xml:space="preserve">An excessive clustering of space debris is a </w:t>
      </w:r>
      <w:r w:rsidRPr="00934304">
        <w:rPr>
          <w:rStyle w:val="Emphasis"/>
        </w:rPr>
        <w:t>problem</w:t>
      </w:r>
      <w:r w:rsidRPr="00934304">
        <w:rPr>
          <w:u w:val="single"/>
        </w:rPr>
        <w:t xml:space="preserve"> for a few reasons. It may result in a phenomenon known as the </w:t>
      </w:r>
      <w:r w:rsidRPr="00C62E98">
        <w:rPr>
          <w:rStyle w:val="Emphasis"/>
          <w:highlight w:val="green"/>
        </w:rPr>
        <w:t>Kessler Syndrome</w:t>
      </w:r>
      <w:r w:rsidRPr="00934304">
        <w:rPr>
          <w:sz w:val="14"/>
        </w:rPr>
        <w:t xml:space="preserve">, in which </w:t>
      </w:r>
      <w:r w:rsidRPr="00934304">
        <w:rPr>
          <w:u w:val="single"/>
        </w:rPr>
        <w:t>there is a “</w:t>
      </w:r>
      <w:r w:rsidRPr="00C62E98">
        <w:rPr>
          <w:highlight w:val="green"/>
          <w:u w:val="single"/>
        </w:rPr>
        <w:t>cascade</w:t>
      </w:r>
      <w:r w:rsidRPr="00934304">
        <w:rPr>
          <w:u w:val="single"/>
        </w:rPr>
        <w:t xml:space="preserve"> created when debris hits a space object, creating </w:t>
      </w:r>
      <w:r w:rsidRPr="00934304">
        <w:rPr>
          <w:rStyle w:val="Emphasis"/>
        </w:rPr>
        <w:t>new debris and setting off a chain reaction of collisions</w:t>
      </w:r>
      <w:r w:rsidRPr="00934304">
        <w:rPr>
          <w:u w:val="single"/>
        </w:rPr>
        <w:t xml:space="preserve"> that </w:t>
      </w:r>
      <w:r w:rsidRPr="00934304">
        <w:rPr>
          <w:rStyle w:val="Emphasis"/>
        </w:rPr>
        <w:t xml:space="preserve">eventually </w:t>
      </w:r>
      <w:r w:rsidRPr="00C62E98">
        <w:rPr>
          <w:rStyle w:val="Emphasis"/>
          <w:highlight w:val="green"/>
        </w:rPr>
        <w:t>closes off entire orbits</w:t>
      </w:r>
      <w:r w:rsidRPr="00934304">
        <w:rPr>
          <w:u w:val="single"/>
        </w:rPr>
        <w:t>.”</w:t>
      </w:r>
      <w:r w:rsidRPr="00934304">
        <w:rPr>
          <w:sz w:val="14"/>
        </w:rPr>
        <w:t xml:space="preserve"> [2] </w:t>
      </w:r>
      <w:r w:rsidRPr="00934304">
        <w:rPr>
          <w:u w:val="single"/>
        </w:rPr>
        <w:t xml:space="preserve">This </w:t>
      </w:r>
      <w:r w:rsidRPr="00C62E98">
        <w:rPr>
          <w:highlight w:val="green"/>
          <w:u w:val="single"/>
        </w:rPr>
        <w:t>endangerment of</w:t>
      </w:r>
      <w:r w:rsidRPr="00934304">
        <w:rPr>
          <w:u w:val="single"/>
        </w:rPr>
        <w:t xml:space="preserve"> Earth’s future </w:t>
      </w:r>
      <w:r w:rsidRPr="00C62E98">
        <w:rPr>
          <w:highlight w:val="green"/>
          <w:u w:val="single"/>
        </w:rPr>
        <w:t>ability to explore extraterrestrial planets and life</w:t>
      </w:r>
      <w:r w:rsidRPr="00934304">
        <w:rPr>
          <w:u w:val="single"/>
        </w:rPr>
        <w:t xml:space="preserve"> must be avoided at all costs</w:t>
      </w:r>
      <w:r w:rsidRPr="00934304">
        <w:rPr>
          <w:sz w:val="14"/>
        </w:rPr>
        <w:t xml:space="preserve">. Furthermore, </w:t>
      </w:r>
      <w:r w:rsidRPr="00C62E98">
        <w:rPr>
          <w:highlight w:val="green"/>
          <w:u w:val="single"/>
        </w:rPr>
        <w:t>space debris</w:t>
      </w:r>
      <w:r w:rsidRPr="00934304">
        <w:rPr>
          <w:u w:val="single"/>
        </w:rPr>
        <w:t xml:space="preserve"> in orbit around Earth </w:t>
      </w:r>
      <w:r w:rsidRPr="00C62E98">
        <w:rPr>
          <w:highlight w:val="green"/>
          <w:u w:val="single"/>
        </w:rPr>
        <w:t>limits</w:t>
      </w:r>
      <w:r w:rsidRPr="00934304">
        <w:rPr>
          <w:u w:val="single"/>
        </w:rPr>
        <w:t xml:space="preserve"> the amount of available space for </w:t>
      </w:r>
      <w:r w:rsidRPr="00C62E98">
        <w:rPr>
          <w:rStyle w:val="Emphasis"/>
          <w:highlight w:val="green"/>
        </w:rPr>
        <w:t>satellites</w:t>
      </w:r>
      <w:r w:rsidRPr="00934304">
        <w:rPr>
          <w:rStyle w:val="Emphasis"/>
        </w:rPr>
        <w:t xml:space="preserve"> to orbit</w:t>
      </w:r>
      <w:r w:rsidRPr="00934304">
        <w:rPr>
          <w:u w:val="single"/>
        </w:rPr>
        <w:t xml:space="preserve">, which may </w:t>
      </w:r>
      <w:r w:rsidRPr="00C62E98">
        <w:rPr>
          <w:highlight w:val="green"/>
          <w:u w:val="single"/>
        </w:rPr>
        <w:t xml:space="preserve">result in the </w:t>
      </w:r>
      <w:r w:rsidRPr="00C62E98">
        <w:rPr>
          <w:rStyle w:val="Emphasis"/>
          <w:highlight w:val="green"/>
        </w:rPr>
        <w:t>Tragedy of the Commons</w:t>
      </w:r>
      <w:r w:rsidRPr="00934304">
        <w:rPr>
          <w:sz w:val="14"/>
        </w:rPr>
        <w:t xml:space="preserve">: </w:t>
      </w:r>
      <w:r w:rsidRPr="00934304">
        <w:rPr>
          <w:u w:val="single"/>
        </w:rPr>
        <w:t xml:space="preserve">multiple </w:t>
      </w:r>
      <w:r w:rsidRPr="00C62E98">
        <w:rPr>
          <w:highlight w:val="green"/>
          <w:u w:val="single"/>
        </w:rPr>
        <w:t xml:space="preserve">actors will </w:t>
      </w:r>
      <w:r w:rsidRPr="00C62E98">
        <w:rPr>
          <w:rStyle w:val="Emphasis"/>
          <w:highlight w:val="green"/>
        </w:rPr>
        <w:t>aggressively vie</w:t>
      </w:r>
      <w:r w:rsidRPr="00C62E98">
        <w:rPr>
          <w:highlight w:val="green"/>
          <w:u w:val="single"/>
        </w:rPr>
        <w:t xml:space="preserve">, in an </w:t>
      </w:r>
      <w:r w:rsidRPr="00C62E98">
        <w:rPr>
          <w:rStyle w:val="Emphasis"/>
          <w:highlight w:val="green"/>
        </w:rPr>
        <w:t>arms race</w:t>
      </w:r>
      <w:r w:rsidRPr="00C62E98">
        <w:rPr>
          <w:highlight w:val="green"/>
          <w:u w:val="single"/>
        </w:rPr>
        <w:t>, for</w:t>
      </w:r>
      <w:r w:rsidRPr="00934304">
        <w:rPr>
          <w:u w:val="single"/>
        </w:rPr>
        <w:t xml:space="preserve"> their </w:t>
      </w:r>
      <w:r w:rsidRPr="00C62E98">
        <w:rPr>
          <w:highlight w:val="green"/>
          <w:u w:val="single"/>
        </w:rPr>
        <w:t>right to space as it is</w:t>
      </w:r>
      <w:r w:rsidRPr="00934304">
        <w:rPr>
          <w:u w:val="single"/>
        </w:rPr>
        <w:t xml:space="preserve"> a </w:t>
      </w:r>
      <w:r w:rsidRPr="00C62E98">
        <w:rPr>
          <w:rStyle w:val="Emphasis"/>
          <w:highlight w:val="green"/>
        </w:rPr>
        <w:t>limited</w:t>
      </w:r>
      <w:r w:rsidRPr="00934304">
        <w:rPr>
          <w:rStyle w:val="Emphasis"/>
        </w:rPr>
        <w:t xml:space="preserve"> resource</w:t>
      </w:r>
      <w:r w:rsidRPr="00934304">
        <w:rPr>
          <w:sz w:val="14"/>
        </w:rPr>
        <w:t xml:space="preserve">. [3] </w:t>
      </w:r>
      <w:r w:rsidRPr="00934304">
        <w:rPr>
          <w:u w:val="single"/>
        </w:rPr>
        <w:t xml:space="preserve">Space debris is thus </w:t>
      </w:r>
      <w:r w:rsidRPr="00C62E98">
        <w:rPr>
          <w:highlight w:val="green"/>
          <w:u w:val="single"/>
        </w:rPr>
        <w:t>a</w:t>
      </w:r>
      <w:r w:rsidRPr="00934304">
        <w:rPr>
          <w:u w:val="single"/>
        </w:rPr>
        <w:t xml:space="preserve"> </w:t>
      </w:r>
      <w:r w:rsidRPr="00934304">
        <w:rPr>
          <w:rStyle w:val="Emphasis"/>
        </w:rPr>
        <w:t xml:space="preserve">potentially </w:t>
      </w:r>
      <w:r w:rsidRPr="00C62E98">
        <w:rPr>
          <w:rStyle w:val="Emphasis"/>
          <w:highlight w:val="green"/>
        </w:rPr>
        <w:t>pressing issue in our</w:t>
      </w:r>
      <w:r w:rsidRPr="00934304">
        <w:rPr>
          <w:rStyle w:val="Emphasis"/>
        </w:rPr>
        <w:t xml:space="preserve"> increasingly technological </w:t>
      </w:r>
      <w:r w:rsidRPr="00C62E98">
        <w:rPr>
          <w:rStyle w:val="Emphasis"/>
          <w:highlight w:val="green"/>
        </w:rPr>
        <w:t>world</w:t>
      </w:r>
      <w:r w:rsidRPr="00934304">
        <w:rPr>
          <w:sz w:val="14"/>
        </w:rPr>
        <w:t xml:space="preserve">. In this essay, </w:t>
      </w:r>
      <w:r w:rsidRPr="00934304">
        <w:rPr>
          <w:u w:val="single"/>
        </w:rPr>
        <w:t xml:space="preserve">I will analyze the existing regulation of space debris as </w:t>
      </w:r>
      <w:r w:rsidRPr="00934304">
        <w:rPr>
          <w:rStyle w:val="Emphasis"/>
        </w:rPr>
        <w:t>outlined in the Outer Space Treaty</w:t>
      </w:r>
      <w:r w:rsidRPr="00934304">
        <w:rPr>
          <w:u w:val="single"/>
        </w:rPr>
        <w:t xml:space="preserve">, point out the issues with these regulations of space debris and discuss </w:t>
      </w:r>
      <w:r w:rsidRPr="00934304">
        <w:rPr>
          <w:rStyle w:val="Emphasis"/>
        </w:rPr>
        <w:t>potential solutions</w:t>
      </w:r>
      <w:r w:rsidRPr="00934304">
        <w:rPr>
          <w:u w:val="single"/>
        </w:rPr>
        <w:t xml:space="preserve">, and, finally, discuss </w:t>
      </w:r>
      <w:r w:rsidRPr="00934304">
        <w:rPr>
          <w:rStyle w:val="Emphasis"/>
        </w:rPr>
        <w:t>legal considerations for private enterprises as well.</w:t>
      </w:r>
    </w:p>
    <w:p w14:paraId="058E0D5A" w14:textId="77777777" w:rsidR="005365A4" w:rsidRPr="004B3D48" w:rsidRDefault="005365A4" w:rsidP="005365A4">
      <w:pPr>
        <w:pStyle w:val="Heading4"/>
      </w:pPr>
      <w:r>
        <w:t xml:space="preserve">Satellites </w:t>
      </w:r>
      <w:r w:rsidRPr="00A8218A">
        <w:rPr>
          <w:u w:val="single"/>
        </w:rPr>
        <w:t>solves the grid</w:t>
      </w:r>
      <w:r>
        <w:t xml:space="preserve"> and every </w:t>
      </w:r>
      <w:r w:rsidRPr="00A8218A">
        <w:rPr>
          <w:u w:val="single"/>
        </w:rPr>
        <w:t xml:space="preserve">extinction </w:t>
      </w:r>
      <w:r>
        <w:rPr>
          <w:u w:val="single"/>
        </w:rPr>
        <w:t>scenario</w:t>
      </w:r>
      <w:r>
        <w:t>.</w:t>
      </w:r>
    </w:p>
    <w:p w14:paraId="35A2DD09" w14:textId="77777777" w:rsidR="005365A4" w:rsidRPr="004B3D48" w:rsidRDefault="005365A4" w:rsidP="005365A4">
      <w:r w:rsidRPr="004B3D48">
        <w:rPr>
          <w:rStyle w:val="Style13ptBold"/>
        </w:rPr>
        <w:t>Pellegrino &amp; Stang 16</w:t>
      </w:r>
      <w:r>
        <w:t>.</w:t>
      </w:r>
      <w:r w:rsidRPr="004B3D48">
        <w:t xml:space="preserve"> Massimo Pellegrino, Master’s Degree in Space Studies from ISU, with Gerald Stang,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16" w:history="1">
        <w:r w:rsidRPr="004B3D48">
          <w:rPr>
            <w:rStyle w:val="Hyperlink"/>
          </w:rPr>
          <w:t>https://www.iss.europa.eu/content/space-security-europe</w:t>
        </w:r>
      </w:hyperlink>
      <w:r w:rsidRPr="004B3D48">
        <w:t>, accessed 7-10-2019) bm</w:t>
      </w:r>
    </w:p>
    <w:p w14:paraId="4406639B" w14:textId="77777777" w:rsidR="005365A4" w:rsidRPr="00283EEC" w:rsidRDefault="005365A4" w:rsidP="005365A4">
      <w:pPr>
        <w:rPr>
          <w:rStyle w:val="StyleUnderline"/>
        </w:rPr>
      </w:pPr>
      <w:r w:rsidRPr="00283EEC">
        <w:rPr>
          <w:rStyle w:val="StyleUnderline"/>
        </w:rPr>
        <w:t xml:space="preserve">Modern </w:t>
      </w:r>
      <w:r w:rsidRPr="00C62E98">
        <w:rPr>
          <w:rStyle w:val="StyleUnderline"/>
          <w:highlight w:val="green"/>
        </w:rPr>
        <w:t xml:space="preserve">societies are </w:t>
      </w:r>
      <w:r w:rsidRPr="00283EEC">
        <w:rPr>
          <w:rStyle w:val="Emphasis"/>
        </w:rPr>
        <w:t xml:space="preserve">highly </w:t>
      </w:r>
      <w:r w:rsidRPr="00C62E98">
        <w:rPr>
          <w:rStyle w:val="Emphasis"/>
          <w:highlight w:val="green"/>
        </w:rPr>
        <w:t>dependent</w:t>
      </w:r>
      <w:r w:rsidRPr="00C62E98">
        <w:rPr>
          <w:rStyle w:val="StyleUnderline"/>
          <w:highlight w:val="green"/>
        </w:rPr>
        <w:t xml:space="preserve"> on</w:t>
      </w:r>
      <w:r w:rsidRPr="00283EEC">
        <w:rPr>
          <w:rStyle w:val="StyleUnderline"/>
        </w:rPr>
        <w:t xml:space="preserve"> the </w:t>
      </w:r>
      <w:r w:rsidRPr="00283EEC">
        <w:rPr>
          <w:rStyle w:val="Emphasis"/>
        </w:rPr>
        <w:t xml:space="preserve">continuous operation of critical </w:t>
      </w:r>
      <w:r w:rsidRPr="00C62E98">
        <w:rPr>
          <w:rStyle w:val="Emphasis"/>
          <w:highlight w:val="green"/>
        </w:rPr>
        <w:t>infrastructure</w:t>
      </w:r>
      <w:r w:rsidRPr="00283EEC">
        <w:rPr>
          <w:rStyle w:val="StyleUnderline"/>
        </w:rPr>
        <w:t xml:space="preserve"> to</w:t>
      </w:r>
      <w:r w:rsidRPr="00283EEC">
        <w:rPr>
          <w:sz w:val="12"/>
        </w:rPr>
        <w:t xml:space="preserve"> </w:t>
      </w:r>
      <w:r w:rsidRPr="00283EEC">
        <w:rPr>
          <w:rStyle w:val="StyleUnderline"/>
        </w:rPr>
        <w:t>ensure the provision of basic goods and services</w:t>
      </w:r>
      <w:r w:rsidRPr="00283EEC">
        <w:rPr>
          <w:sz w:val="12"/>
        </w:rPr>
        <w:t xml:space="preserve">. </w:t>
      </w:r>
      <w:r w:rsidRPr="00283EEC">
        <w:rPr>
          <w:rStyle w:val="StyleUnderline"/>
        </w:rPr>
        <w:t>They consist of</w:t>
      </w:r>
      <w:r w:rsidRPr="00283EEC">
        <w:rPr>
          <w:sz w:val="12"/>
        </w:rPr>
        <w:t xml:space="preserve"> assets, </w:t>
      </w:r>
      <w:r w:rsidRPr="00283EEC">
        <w:rPr>
          <w:rStyle w:val="StyleUnderline"/>
        </w:rPr>
        <w:t>systems</w:t>
      </w:r>
      <w:r w:rsidRPr="00283EEC">
        <w:rPr>
          <w:sz w:val="12"/>
        </w:rPr>
        <w:t xml:space="preserve"> or parts thereof which are </w:t>
      </w:r>
      <w:r w:rsidRPr="00283EEC">
        <w:rPr>
          <w:rStyle w:val="StyleUnderline"/>
        </w:rPr>
        <w:t xml:space="preserve">so vital, that their disruption would significantly impact the economy, national security, public health, safety, or social well-being. Examples of critical infrastructure include </w:t>
      </w:r>
      <w:r w:rsidRPr="00283EEC">
        <w:rPr>
          <w:rStyle w:val="Emphasis"/>
        </w:rPr>
        <w:t>energy</w:t>
      </w:r>
      <w:r w:rsidRPr="00283EEC">
        <w:rPr>
          <w:rStyle w:val="StyleUnderline"/>
        </w:rPr>
        <w:t xml:space="preserve">, </w:t>
      </w:r>
      <w:r w:rsidRPr="00283EEC">
        <w:rPr>
          <w:rStyle w:val="Emphasis"/>
        </w:rPr>
        <w:t>water</w:t>
      </w:r>
      <w:r w:rsidRPr="00283EEC">
        <w:rPr>
          <w:rStyle w:val="StyleUnderline"/>
        </w:rPr>
        <w:t xml:space="preserve">, </w:t>
      </w:r>
      <w:r w:rsidRPr="00283EEC">
        <w:rPr>
          <w:rStyle w:val="Emphasis"/>
        </w:rPr>
        <w:t>food supply</w:t>
      </w:r>
      <w:r w:rsidRPr="00283EEC">
        <w:rPr>
          <w:rStyle w:val="StyleUnderline"/>
        </w:rPr>
        <w:t>, communication, transportation, and waste processing systems.</w:t>
      </w:r>
      <w:r w:rsidRPr="00283EEC">
        <w:rPr>
          <w:sz w:val="12"/>
        </w:rPr>
        <w:t xml:space="preserve"> </w:t>
      </w:r>
      <w:r w:rsidRPr="00283EEC">
        <w:rPr>
          <w:rStyle w:val="StyleUnderline"/>
        </w:rPr>
        <w:t xml:space="preserve">Space assets are so deeply embedded in developed economies that </w:t>
      </w:r>
      <w:r w:rsidRPr="00C62E98">
        <w:rPr>
          <w:rStyle w:val="Emphasis"/>
          <w:highlight w:val="green"/>
        </w:rPr>
        <w:t xml:space="preserve">a day without </w:t>
      </w:r>
      <w:r w:rsidRPr="00283EEC">
        <w:rPr>
          <w:rStyle w:val="Emphasis"/>
        </w:rPr>
        <w:t xml:space="preserve">fully functioning </w:t>
      </w:r>
      <w:r w:rsidRPr="00C62E98">
        <w:rPr>
          <w:rStyle w:val="Emphasis"/>
          <w:highlight w:val="green"/>
        </w:rPr>
        <w:t xml:space="preserve">space </w:t>
      </w:r>
      <w:r w:rsidRPr="00283EEC">
        <w:rPr>
          <w:rStyle w:val="Emphasis"/>
        </w:rPr>
        <w:t>capabilities</w:t>
      </w:r>
      <w:r w:rsidRPr="00283EEC">
        <w:rPr>
          <w:rStyle w:val="StyleUnderline"/>
        </w:rPr>
        <w:t xml:space="preserve"> </w:t>
      </w:r>
      <w:r w:rsidRPr="00C62E98">
        <w:rPr>
          <w:rStyle w:val="StyleUnderline"/>
          <w:highlight w:val="green"/>
        </w:rPr>
        <w:t xml:space="preserve">would </w:t>
      </w:r>
      <w:r w:rsidRPr="00283EEC">
        <w:rPr>
          <w:rStyle w:val="Emphasis"/>
        </w:rPr>
        <w:t>severely</w:t>
      </w:r>
      <w:r w:rsidRPr="00283EEC">
        <w:rPr>
          <w:sz w:val="12"/>
        </w:rPr>
        <w:t xml:space="preserve"> restrict or even</w:t>
      </w:r>
      <w:r w:rsidRPr="00283EEC">
        <w:rPr>
          <w:rStyle w:val="StyleUnderline"/>
        </w:rPr>
        <w:t xml:space="preserve"> </w:t>
      </w:r>
      <w:r w:rsidRPr="00C62E98">
        <w:rPr>
          <w:rStyle w:val="Emphasis"/>
          <w:highlight w:val="green"/>
        </w:rPr>
        <w:t xml:space="preserve">endanger </w:t>
      </w:r>
      <w:r w:rsidRPr="00283EEC">
        <w:rPr>
          <w:rStyle w:val="Emphasis"/>
        </w:rPr>
        <w:t xml:space="preserve">our </w:t>
      </w:r>
      <w:r w:rsidRPr="00C62E98">
        <w:rPr>
          <w:rStyle w:val="Emphasis"/>
          <w:highlight w:val="green"/>
        </w:rPr>
        <w:t>lives.</w:t>
      </w:r>
      <w:r w:rsidRPr="00283EEC">
        <w:rPr>
          <w:rStyle w:val="StyleUnderline"/>
        </w:rPr>
        <w:t xml:space="preserve"> </w:t>
      </w:r>
    </w:p>
    <w:p w14:paraId="44281A22" w14:textId="77777777" w:rsidR="005365A4" w:rsidRPr="00283EEC" w:rsidRDefault="005365A4" w:rsidP="005365A4">
      <w:pPr>
        <w:rPr>
          <w:sz w:val="12"/>
        </w:rPr>
      </w:pPr>
      <w:r w:rsidRPr="00283EEC">
        <w:rPr>
          <w:rStyle w:val="StyleUnderline"/>
        </w:rPr>
        <w:t xml:space="preserve">Space systems are </w:t>
      </w:r>
      <w:r w:rsidRPr="00C62E98">
        <w:rPr>
          <w:rStyle w:val="StyleUnderline"/>
          <w:highlight w:val="green"/>
        </w:rPr>
        <w:t>critical for</w:t>
      </w:r>
      <w:r w:rsidRPr="00283EEC">
        <w:rPr>
          <w:rStyle w:val="StyleUnderline"/>
        </w:rPr>
        <w:t xml:space="preserve"> running </w:t>
      </w:r>
      <w:r w:rsidRPr="00283EEC">
        <w:rPr>
          <w:rStyle w:val="Emphasis"/>
        </w:rPr>
        <w:t xml:space="preserve">energy </w:t>
      </w:r>
      <w:r w:rsidRPr="00C62E98">
        <w:rPr>
          <w:rStyle w:val="Emphasis"/>
          <w:highlight w:val="green"/>
        </w:rPr>
        <w:t>grids</w:t>
      </w:r>
      <w:r w:rsidRPr="00283EEC">
        <w:rPr>
          <w:rStyle w:val="StyleUnderline"/>
        </w:rPr>
        <w:t xml:space="preserve"> and telecommunication networks, </w:t>
      </w:r>
      <w:r w:rsidRPr="00283EEC">
        <w:rPr>
          <w:rStyle w:val="Emphasis"/>
        </w:rPr>
        <w:t>border</w:t>
      </w:r>
      <w:r w:rsidRPr="00283EEC">
        <w:rPr>
          <w:rStyle w:val="StyleUnderline"/>
        </w:rPr>
        <w:t xml:space="preserve"> and </w:t>
      </w:r>
      <w:r w:rsidRPr="00283EEC">
        <w:rPr>
          <w:rStyle w:val="Emphasis"/>
        </w:rPr>
        <w:t xml:space="preserve">maritime </w:t>
      </w:r>
      <w:r w:rsidRPr="00C62E98">
        <w:rPr>
          <w:rStyle w:val="Emphasis"/>
          <w:highlight w:val="green"/>
        </w:rPr>
        <w:t>surveillance</w:t>
      </w:r>
      <w:r w:rsidRPr="00283EEC">
        <w:rPr>
          <w:rStyle w:val="StyleUnderline"/>
        </w:rPr>
        <w:t xml:space="preserve">, </w:t>
      </w:r>
      <w:r w:rsidRPr="00283EEC">
        <w:rPr>
          <w:rStyle w:val="Emphasis"/>
        </w:rPr>
        <w:t xml:space="preserve">crisis </w:t>
      </w:r>
      <w:r w:rsidRPr="00C62E98">
        <w:rPr>
          <w:rStyle w:val="Emphasis"/>
          <w:highlight w:val="green"/>
        </w:rPr>
        <w:t>management</w:t>
      </w:r>
      <w:r w:rsidRPr="00283EEC">
        <w:rPr>
          <w:rStyle w:val="StyleUnderline"/>
        </w:rPr>
        <w:t xml:space="preserve"> and </w:t>
      </w:r>
      <w:r w:rsidRPr="00283EEC">
        <w:rPr>
          <w:rStyle w:val="Emphasis"/>
        </w:rPr>
        <w:t xml:space="preserve">humanitarian </w:t>
      </w:r>
      <w:r w:rsidRPr="00C62E98">
        <w:rPr>
          <w:rStyle w:val="Emphasis"/>
          <w:highlight w:val="green"/>
        </w:rPr>
        <w:t>operations</w:t>
      </w:r>
      <w:r w:rsidRPr="00283EEC">
        <w:rPr>
          <w:rStyle w:val="StyleUnderline"/>
        </w:rPr>
        <w:t xml:space="preserve">, environmental and </w:t>
      </w:r>
      <w:r w:rsidRPr="00C62E98">
        <w:rPr>
          <w:rStyle w:val="Emphasis"/>
          <w:highlight w:val="green"/>
        </w:rPr>
        <w:t>climate monitoring</w:t>
      </w:r>
      <w:r w:rsidRPr="00C62E98">
        <w:rPr>
          <w:rStyle w:val="StyleUnderline"/>
          <w:highlight w:val="green"/>
        </w:rPr>
        <w:t xml:space="preserve">, </w:t>
      </w:r>
      <w:r w:rsidRPr="00C62E98">
        <w:rPr>
          <w:rStyle w:val="Emphasis"/>
          <w:highlight w:val="green"/>
        </w:rPr>
        <w:t>verification</w:t>
      </w:r>
      <w:r w:rsidRPr="00C62E98">
        <w:rPr>
          <w:rStyle w:val="StyleUnderline"/>
          <w:highlight w:val="green"/>
        </w:rPr>
        <w:t xml:space="preserve"> of </w:t>
      </w:r>
      <w:r w:rsidRPr="00283EEC">
        <w:rPr>
          <w:rStyle w:val="Emphasis"/>
        </w:rPr>
        <w:t xml:space="preserve">international </w:t>
      </w:r>
      <w:r w:rsidRPr="00C62E98">
        <w:rPr>
          <w:rStyle w:val="Emphasis"/>
          <w:highlight w:val="green"/>
        </w:rPr>
        <w:t>treaties</w:t>
      </w:r>
      <w:r w:rsidRPr="00C62E98">
        <w:rPr>
          <w:rStyle w:val="StyleUnderline"/>
          <w:highlight w:val="green"/>
        </w:rPr>
        <w:t xml:space="preserve"> and </w:t>
      </w:r>
      <w:r w:rsidRPr="00C62E98">
        <w:rPr>
          <w:rStyle w:val="Emphasis"/>
          <w:highlight w:val="green"/>
        </w:rPr>
        <w:t xml:space="preserve">arms control </w:t>
      </w:r>
      <w:r w:rsidRPr="00283EEC">
        <w:rPr>
          <w:rStyle w:val="Emphasis"/>
        </w:rPr>
        <w:t>agreements</w:t>
      </w:r>
      <w:r w:rsidRPr="00283EEC">
        <w:rPr>
          <w:rStyle w:val="StyleUnderline"/>
        </w:rPr>
        <w:t xml:space="preserve">, </w:t>
      </w:r>
      <w:r w:rsidRPr="00283EEC">
        <w:rPr>
          <w:sz w:val="12"/>
        </w:rPr>
        <w:t>and the fight against organised crime and terrorism</w:t>
      </w:r>
      <w:r w:rsidRPr="00283EEC">
        <w:rPr>
          <w:rStyle w:val="StyleUnderline"/>
        </w:rPr>
        <w:t>.</w:t>
      </w:r>
      <w:r w:rsidRPr="00283EEC">
        <w:rPr>
          <w:sz w:val="12"/>
        </w:rPr>
        <w:t xml:space="preserve"> </w:t>
      </w:r>
      <w:r w:rsidRPr="00283EEC">
        <w:rPr>
          <w:rStyle w:val="StyleUnderline"/>
        </w:rPr>
        <w:t xml:space="preserve">Space assets also provide </w:t>
      </w:r>
      <w:r w:rsidRPr="00C62E98">
        <w:rPr>
          <w:rStyle w:val="StyleUnderline"/>
          <w:highlight w:val="green"/>
        </w:rPr>
        <w:t xml:space="preserve">the </w:t>
      </w:r>
      <w:r w:rsidRPr="00283EEC">
        <w:rPr>
          <w:rStyle w:val="Emphasis"/>
        </w:rPr>
        <w:t xml:space="preserve">technological </w:t>
      </w:r>
      <w:r w:rsidRPr="00C62E98">
        <w:rPr>
          <w:rStyle w:val="Emphasis"/>
          <w:highlight w:val="green"/>
        </w:rPr>
        <w:t>backbone</w:t>
      </w:r>
      <w:r w:rsidRPr="00C62E98">
        <w:rPr>
          <w:rStyle w:val="StyleUnderline"/>
          <w:highlight w:val="green"/>
        </w:rPr>
        <w:t xml:space="preserve"> for </w:t>
      </w:r>
      <w:r w:rsidRPr="00C62E98">
        <w:rPr>
          <w:rStyle w:val="Emphasis"/>
          <w:highlight w:val="green"/>
        </w:rPr>
        <w:t xml:space="preserve">other </w:t>
      </w:r>
      <w:r w:rsidRPr="00283EEC">
        <w:rPr>
          <w:rStyle w:val="Emphasis"/>
        </w:rPr>
        <w:t xml:space="preserve">critical </w:t>
      </w:r>
      <w:r w:rsidRPr="00C62E98">
        <w:rPr>
          <w:rStyle w:val="Emphasis"/>
          <w:highlight w:val="green"/>
        </w:rPr>
        <w:t>infrastructures</w:t>
      </w:r>
      <w:r w:rsidRPr="00283EEC">
        <w:rPr>
          <w:sz w:val="12"/>
        </w:rPr>
        <w:t xml:space="preserve">. </w:t>
      </w:r>
      <w:r w:rsidRPr="00C62E98">
        <w:rPr>
          <w:rStyle w:val="StyleUnderline"/>
          <w:highlight w:val="green"/>
        </w:rPr>
        <w:t xml:space="preserve">The synchronisation of </w:t>
      </w:r>
      <w:r w:rsidRPr="00283EEC">
        <w:rPr>
          <w:rStyle w:val="Emphasis"/>
        </w:rPr>
        <w:t xml:space="preserve">power </w:t>
      </w:r>
      <w:r w:rsidRPr="00C62E98">
        <w:rPr>
          <w:rStyle w:val="Emphasis"/>
          <w:highlight w:val="green"/>
        </w:rPr>
        <w:t>grids</w:t>
      </w:r>
      <w:r w:rsidRPr="00283EEC">
        <w:rPr>
          <w:rStyle w:val="StyleUnderline"/>
        </w:rPr>
        <w:t xml:space="preserve"> and telecommunication networks, for example, </w:t>
      </w:r>
      <w:r w:rsidRPr="00C62E98">
        <w:rPr>
          <w:rStyle w:val="StyleUnderline"/>
          <w:highlight w:val="green"/>
        </w:rPr>
        <w:t xml:space="preserve">is </w:t>
      </w:r>
      <w:r w:rsidRPr="00283EEC">
        <w:rPr>
          <w:rStyle w:val="StyleUnderline"/>
        </w:rPr>
        <w:t xml:space="preserve">heavily </w:t>
      </w:r>
      <w:r w:rsidRPr="00C62E98">
        <w:rPr>
          <w:rStyle w:val="StyleUnderline"/>
          <w:highlight w:val="green"/>
        </w:rPr>
        <w:t xml:space="preserve">dependent on GNSS </w:t>
      </w:r>
      <w:r w:rsidRPr="00283EEC">
        <w:rPr>
          <w:rStyle w:val="StyleUnderline"/>
        </w:rPr>
        <w:t xml:space="preserve">timing </w:t>
      </w:r>
      <w:r w:rsidRPr="00C62E98">
        <w:rPr>
          <w:rStyle w:val="StyleUnderline"/>
          <w:highlight w:val="green"/>
        </w:rPr>
        <w:t xml:space="preserve">signals and </w:t>
      </w:r>
      <w:r w:rsidRPr="00283EEC">
        <w:rPr>
          <w:rStyle w:val="Emphasis"/>
        </w:rPr>
        <w:t xml:space="preserve">any </w:t>
      </w:r>
      <w:r w:rsidRPr="00C62E98">
        <w:rPr>
          <w:rStyle w:val="Emphasis"/>
          <w:highlight w:val="green"/>
        </w:rPr>
        <w:t xml:space="preserve">disruption </w:t>
      </w:r>
      <w:r w:rsidRPr="00283EEC">
        <w:rPr>
          <w:rStyle w:val="Emphasis"/>
        </w:rPr>
        <w:t xml:space="preserve">would </w:t>
      </w:r>
      <w:r w:rsidRPr="00C62E98">
        <w:rPr>
          <w:rStyle w:val="Emphasis"/>
          <w:highlight w:val="green"/>
        </w:rPr>
        <w:t xml:space="preserve">create a domino effect </w:t>
      </w:r>
      <w:r w:rsidRPr="00283EEC">
        <w:rPr>
          <w:rStyle w:val="Emphasis"/>
        </w:rPr>
        <w:t>on other critical infrastructures</w:t>
      </w:r>
      <w:r w:rsidRPr="00283EEC">
        <w:rPr>
          <w:sz w:val="12"/>
        </w:rPr>
        <w:t xml:space="preserve"> (see Figure 5). </w:t>
      </w:r>
    </w:p>
    <w:p w14:paraId="517F689C" w14:textId="77777777" w:rsidR="005365A4" w:rsidRPr="00283EEC" w:rsidRDefault="005365A4" w:rsidP="005365A4">
      <w:pPr>
        <w:rPr>
          <w:sz w:val="8"/>
          <w:szCs w:val="8"/>
        </w:rPr>
      </w:pPr>
      <w:r w:rsidRPr="00283EEC">
        <w:rPr>
          <w:sz w:val="8"/>
          <w:szCs w:val="8"/>
        </w:rPr>
        <w:t xml:space="preserve">Satellites also play a central role in supporting defence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p>
    <w:p w14:paraId="1FDD15D8" w14:textId="77777777" w:rsidR="005365A4" w:rsidRDefault="005365A4" w:rsidP="005365A4">
      <w:pPr>
        <w:rPr>
          <w:rStyle w:val="StyleUnderline"/>
        </w:rPr>
      </w:pPr>
      <w:r w:rsidRPr="00C62E98">
        <w:rPr>
          <w:rStyle w:val="StyleUnderline"/>
          <w:highlight w:val="green"/>
        </w:rPr>
        <w:t xml:space="preserve">These </w:t>
      </w:r>
      <w:r w:rsidRPr="00831EB4">
        <w:rPr>
          <w:rStyle w:val="Emphasis"/>
        </w:rPr>
        <w:t>dependences</w:t>
      </w:r>
      <w:r w:rsidRPr="00831EB4">
        <w:rPr>
          <w:rStyle w:val="StyleUnderline"/>
        </w:rPr>
        <w:t xml:space="preserve"> </w:t>
      </w:r>
      <w:r w:rsidRPr="00C62E98">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C62E98">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OneWeb and Steam mega-constellations for global internet broadband service. </w:t>
      </w:r>
      <w:r w:rsidRPr="004B3D48">
        <w:rPr>
          <w:rStyle w:val="StyleUnderline"/>
        </w:rPr>
        <w:t xml:space="preserve">Advances in </w:t>
      </w:r>
      <w:r w:rsidRPr="004B3D48">
        <w:rPr>
          <w:rStyle w:val="StyleUnderline"/>
        </w:rPr>
        <w:lastRenderedPageBreak/>
        <w:t>small satellite capabilities and in launch technology</w:t>
      </w:r>
      <w:r w:rsidRPr="00A8218A">
        <w:rPr>
          <w:sz w:val="12"/>
        </w:rPr>
        <w:t xml:space="preserve"> (e.g.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realise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7F9BCBE4" w14:textId="77777777" w:rsidR="005365A4" w:rsidRPr="00137DC2" w:rsidRDefault="005365A4" w:rsidP="005365A4">
      <w:pPr>
        <w:pStyle w:val="Heading4"/>
      </w:pPr>
      <w:r>
        <w:t xml:space="preserve">Grid security is an </w:t>
      </w:r>
      <w:r>
        <w:rPr>
          <w:u w:val="single"/>
        </w:rPr>
        <w:t>impact filter</w:t>
      </w:r>
      <w:r>
        <w:t>.</w:t>
      </w:r>
    </w:p>
    <w:p w14:paraId="16E9F486" w14:textId="77777777" w:rsidR="005365A4" w:rsidRPr="0041280F" w:rsidRDefault="005365A4" w:rsidP="005365A4">
      <w:r w:rsidRPr="0041280F">
        <w:rPr>
          <w:rStyle w:val="Style13ptBold"/>
        </w:rPr>
        <w:t>Denkenberger 21</w:t>
      </w:r>
      <w:r>
        <w:t xml:space="preserve"> [</w:t>
      </w:r>
      <w:r w:rsidRPr="0041280F">
        <w:t>David Denkenberger, Anders Sandberg, Ross John Tieman</w:t>
      </w:r>
      <w:r>
        <w:t>, and</w:t>
      </w:r>
      <w:r w:rsidRPr="0041280F">
        <w:t xml:space="preserve"> Joshua M. Pearce</w:t>
      </w:r>
      <w:r>
        <w:t xml:space="preserve">, * </w:t>
      </w:r>
      <w:r w:rsidRPr="0041280F">
        <w:t>assistant professor of mechanical engineering at University of Alaska Fairbanks</w:t>
      </w:r>
      <w:r>
        <w:t>,</w:t>
      </w:r>
      <w:r w:rsidRPr="0041280F">
        <w:t xml:space="preserve"> </w:t>
      </w:r>
      <w:r>
        <w:t>“</w:t>
      </w:r>
      <w:r w:rsidRPr="0041280F">
        <w:t>Long-term cost-effectiveness of interventions for loss of electricity/industry compared to artificial general intelligence safety</w:t>
      </w:r>
      <w:r>
        <w:t xml:space="preserve">,” </w:t>
      </w:r>
      <w:r w:rsidRPr="0041280F">
        <w:t>2021</w:t>
      </w:r>
      <w:r>
        <w:t xml:space="preserve">, </w:t>
      </w:r>
      <w:r w:rsidRPr="0041280F">
        <w:rPr>
          <w:i/>
          <w:iCs/>
        </w:rPr>
        <w:t>European Journal of Futures Research</w:t>
      </w:r>
      <w:r>
        <w:t>, Vol.</w:t>
      </w:r>
      <w:r w:rsidRPr="0041280F">
        <w:t xml:space="preserve"> 9</w:t>
      </w:r>
      <w:r>
        <w:t xml:space="preserve">, Issue </w:t>
      </w:r>
      <w:r w:rsidRPr="0041280F">
        <w:t>1</w:t>
      </w:r>
      <w:r>
        <w:t xml:space="preserve">, </w:t>
      </w:r>
      <w:r w:rsidRPr="0041280F">
        <w:t>https://doi.org/10.1186/s40309-021-00178-z</w:t>
      </w:r>
      <w:r>
        <w:t>, EA]</w:t>
      </w:r>
    </w:p>
    <w:p w14:paraId="2856748D" w14:textId="77777777" w:rsidR="005365A4" w:rsidRPr="00137DC2" w:rsidRDefault="005365A4" w:rsidP="005365A4">
      <w:pPr>
        <w:rPr>
          <w:rStyle w:val="StyleUnderline"/>
        </w:rPr>
      </w:pPr>
      <w:r w:rsidRPr="00C62E98">
        <w:rPr>
          <w:rStyle w:val="StyleUnderline"/>
          <w:highlight w:val="green"/>
        </w:rPr>
        <w:t xml:space="preserve">Civilization </w:t>
      </w:r>
      <w:r w:rsidRPr="00C62E98">
        <w:rPr>
          <w:rStyle w:val="Emphasis"/>
          <w:highlight w:val="green"/>
        </w:rPr>
        <w:t>relies</w:t>
      </w:r>
      <w:r w:rsidRPr="00C62E98">
        <w:rPr>
          <w:rStyle w:val="StyleUnderline"/>
          <w:highlight w:val="green"/>
        </w:rPr>
        <w:t xml:space="preserve"> </w:t>
      </w:r>
      <w:r w:rsidRPr="00C62E98">
        <w:rPr>
          <w:rStyle w:val="Emphasis"/>
          <w:highlight w:val="green"/>
        </w:rPr>
        <w:t>on</w:t>
      </w:r>
      <w:r w:rsidRPr="00283EEC">
        <w:rPr>
          <w:sz w:val="12"/>
        </w:rPr>
        <w:t xml:space="preserve"> a network of </w:t>
      </w:r>
      <w:r w:rsidRPr="00137DC2">
        <w:rPr>
          <w:rStyle w:val="StyleUnderline"/>
        </w:rPr>
        <w:t xml:space="preserve">highly interdependent </w:t>
      </w:r>
      <w:r w:rsidRPr="00137DC2">
        <w:rPr>
          <w:rStyle w:val="Emphasis"/>
        </w:rPr>
        <w:t>critical</w:t>
      </w:r>
      <w:r w:rsidRPr="00137DC2">
        <w:rPr>
          <w:rStyle w:val="StyleUnderline"/>
        </w:rPr>
        <w:t xml:space="preserve"> </w:t>
      </w:r>
      <w:r w:rsidRPr="00C62E98">
        <w:rPr>
          <w:rStyle w:val="Emphasis"/>
          <w:highlight w:val="green"/>
        </w:rPr>
        <w:t>infrastructure</w:t>
      </w:r>
      <w:r w:rsidRPr="00283EEC">
        <w:rPr>
          <w:sz w:val="12"/>
        </w:rPr>
        <w:t xml:space="preserve"> (CI) </w:t>
      </w:r>
      <w:r w:rsidRPr="00137DC2">
        <w:rPr>
          <w:rStyle w:val="StyleUnderline"/>
        </w:rPr>
        <w:t>to provide basic necessities</w:t>
      </w:r>
      <w:r w:rsidRPr="00283EEC">
        <w:rPr>
          <w:sz w:val="12"/>
        </w:rPr>
        <w:t xml:space="preserve"> (water, food, shelter, basic goods), as well as complex items (computers, cars, space shuttles) and services (the internet, cloud computing, global supply chains), henceforth referred to as industry. </w:t>
      </w:r>
      <w:r w:rsidRPr="00137DC2">
        <w:rPr>
          <w:rStyle w:val="StyleUnderline"/>
        </w:rPr>
        <w:t>Electricity and</w:t>
      </w:r>
      <w:r w:rsidRPr="00283EEC">
        <w:rPr>
          <w:sz w:val="12"/>
        </w:rPr>
        <w:t xml:space="preserve"> the electrical </w:t>
      </w:r>
      <w:r w:rsidRPr="00137DC2">
        <w:rPr>
          <w:rStyle w:val="StyleUnderline"/>
        </w:rPr>
        <w:t>infrastructure</w:t>
      </w:r>
      <w:r w:rsidRPr="00283EEC">
        <w:rPr>
          <w:sz w:val="12"/>
        </w:rPr>
        <w:t xml:space="preserve"> that distributes it plays an important role within industry, providing a convenient means to distribute energy able to be converted into various forms of useful work. Electricity </w:t>
      </w:r>
      <w:r w:rsidRPr="00137DC2">
        <w:rPr>
          <w:rStyle w:val="StyleUnderline"/>
        </w:rPr>
        <w:t>is one component of industry albeit</w:t>
      </w:r>
      <w:r w:rsidRPr="00283EEC">
        <w:rPr>
          <w:sz w:val="12"/>
        </w:rPr>
        <w:t xml:space="preserve"> a </w:t>
      </w:r>
      <w:r w:rsidRPr="00137DC2">
        <w:rPr>
          <w:rStyle w:val="Emphasis"/>
        </w:rPr>
        <w:t>critical</w:t>
      </w:r>
      <w:r w:rsidRPr="00283EEC">
        <w:rPr>
          <w:sz w:val="12"/>
        </w:rPr>
        <w:t xml:space="preserve"> one. </w:t>
      </w:r>
      <w:r w:rsidRPr="00003851">
        <w:rPr>
          <w:rStyle w:val="StyleUnderline"/>
        </w:rPr>
        <w:t>Industry</w:t>
      </w:r>
      <w:r w:rsidRPr="00137DC2">
        <w:rPr>
          <w:rStyle w:val="StyleUnderline"/>
        </w:rPr>
        <w:t xml:space="preserve"> provides the means to </w:t>
      </w:r>
      <w:r w:rsidRPr="00003851">
        <w:rPr>
          <w:rStyle w:val="Emphasis"/>
        </w:rPr>
        <w:t>sustain</w:t>
      </w:r>
      <w:r w:rsidRPr="00283EEC">
        <w:rPr>
          <w:sz w:val="12"/>
        </w:rPr>
        <w:t xml:space="preserve"> advanced </w:t>
      </w:r>
      <w:r w:rsidRPr="00003851">
        <w:rPr>
          <w:rStyle w:val="Emphasis"/>
        </w:rPr>
        <w:t>civilization</w:t>
      </w:r>
      <w:r w:rsidRPr="00137DC2">
        <w:rPr>
          <w:rStyle w:val="Emphasis"/>
        </w:rPr>
        <w:t xml:space="preserve"> structures</w:t>
      </w:r>
      <w:r w:rsidRPr="00283EEC">
        <w:rPr>
          <w:sz w:val="12"/>
        </w:rPr>
        <w:t xml:space="preserve"> and the citizens that inhabit them. </w:t>
      </w:r>
      <w:r w:rsidRPr="00137DC2">
        <w:rPr>
          <w:rStyle w:val="StyleUnderline"/>
        </w:rPr>
        <w:t>These</w:t>
      </w:r>
      <w:r w:rsidRPr="00283EEC">
        <w:rPr>
          <w:sz w:val="12"/>
        </w:rPr>
        <w:t xml:space="preserve"> structures </w:t>
      </w:r>
      <w:r w:rsidRPr="00137DC2">
        <w:rPr>
          <w:rStyle w:val="StyleUnderline"/>
        </w:rPr>
        <w:t>play a critical role in realizing</w:t>
      </w:r>
      <w:r w:rsidRPr="00283EEC">
        <w:rPr>
          <w:sz w:val="12"/>
        </w:rPr>
        <w:t xml:space="preserve"> various </w:t>
      </w:r>
      <w:r w:rsidRPr="00137DC2">
        <w:rPr>
          <w:rStyle w:val="StyleUnderline"/>
        </w:rPr>
        <w:t>futures by allowing humanity to discover and utilize new resources, adapt to</w:t>
      </w:r>
      <w:r w:rsidRPr="00283EEC">
        <w:rPr>
          <w:sz w:val="12"/>
        </w:rPr>
        <w:t xml:space="preserve"> various </w:t>
      </w:r>
      <w:r w:rsidRPr="00137DC2">
        <w:rPr>
          <w:rStyle w:val="StyleUnderline"/>
        </w:rPr>
        <w:t>environments, and resist natural stressors.</w:t>
      </w:r>
    </w:p>
    <w:p w14:paraId="17C1FDB9" w14:textId="77777777" w:rsidR="005365A4" w:rsidRPr="00283EEC" w:rsidRDefault="005365A4" w:rsidP="005365A4">
      <w:pPr>
        <w:rPr>
          <w:sz w:val="12"/>
        </w:rPr>
      </w:pPr>
      <w:r w:rsidRPr="00283EEC">
        <w:rPr>
          <w:sz w:val="12"/>
        </w:rPr>
        <w:t>Though industry is capable of resisting small stressors,</w:t>
      </w:r>
      <w:r w:rsidRPr="00137DC2">
        <w:rPr>
          <w:rStyle w:val="StyleUnderline"/>
        </w:rPr>
        <w:t xml:space="preserve"> a sufficiently </w:t>
      </w:r>
      <w:r w:rsidRPr="00C62E98">
        <w:rPr>
          <w:rStyle w:val="StyleUnderline"/>
          <w:highlight w:val="green"/>
        </w:rPr>
        <w:t>large event</w:t>
      </w:r>
      <w:r w:rsidRPr="00137DC2">
        <w:rPr>
          <w:rStyle w:val="StyleUnderline"/>
        </w:rPr>
        <w:t xml:space="preserve"> can </w:t>
      </w:r>
      <w:r w:rsidRPr="00C62E98">
        <w:rPr>
          <w:rStyle w:val="StyleUnderline"/>
          <w:highlight w:val="green"/>
        </w:rPr>
        <w:t xml:space="preserve">precipitate </w:t>
      </w:r>
      <w:r w:rsidRPr="00C62E98">
        <w:rPr>
          <w:rStyle w:val="Emphasis"/>
          <w:highlight w:val="green"/>
        </w:rPr>
        <w:t>cascading failure</w:t>
      </w:r>
      <w:r w:rsidRPr="00137DC2">
        <w:rPr>
          <w:rStyle w:val="StyleUnderline"/>
        </w:rPr>
        <w:t xml:space="preserve"> of CI systems, resulting in</w:t>
      </w:r>
      <w:r w:rsidRPr="00283EEC">
        <w:rPr>
          <w:sz w:val="12"/>
        </w:rPr>
        <w:t xml:space="preserve"> a </w:t>
      </w:r>
      <w:r w:rsidRPr="00C62E98">
        <w:rPr>
          <w:rStyle w:val="StyleUnderline"/>
          <w:highlight w:val="green"/>
        </w:rPr>
        <w:t>collapse</w:t>
      </w:r>
      <w:r w:rsidRPr="00137DC2">
        <w:rPr>
          <w:rStyle w:val="StyleUnderline"/>
        </w:rPr>
        <w:t xml:space="preserve"> of </w:t>
      </w:r>
      <w:r w:rsidRPr="00283EEC">
        <w:rPr>
          <w:rStyle w:val="StyleUnderline"/>
        </w:rPr>
        <w:t>industry</w:t>
      </w:r>
      <w:r w:rsidRPr="00283EEC">
        <w:rPr>
          <w:sz w:val="12"/>
        </w:rPr>
        <w:t xml:space="preserve">. If one does not temporally discount the value of future people, the long-term future (thousands, millions, or even billions of years) could contain an astronomically large amount of value [18]. Events capable of curtailing the potential of civilization (existential risks, such as human extinction or an unrecoverable collapse) would prevent such futures from being achieved, implying reducing the likelihood of such events is of the utmost importance [100]. </w:t>
      </w:r>
      <w:r w:rsidRPr="00137DC2">
        <w:rPr>
          <w:rStyle w:val="StyleUnderline"/>
        </w:rPr>
        <w:t>Reducing</w:t>
      </w:r>
      <w:r w:rsidRPr="00283EEC">
        <w:rPr>
          <w:sz w:val="12"/>
        </w:rPr>
        <w:t xml:space="preserve"> the prevalence of </w:t>
      </w:r>
      <w:r w:rsidRPr="00137DC2">
        <w:rPr>
          <w:rStyle w:val="StyleUnderline"/>
        </w:rPr>
        <w:t>existential risks factors</w:t>
      </w:r>
      <w:r w:rsidRPr="00283EEC">
        <w:rPr>
          <w:sz w:val="12"/>
        </w:rPr>
        <w:t xml:space="preserve">; events, systemic structures, or biases </w:t>
      </w:r>
      <w:r w:rsidRPr="00137DC2">
        <w:rPr>
          <w:rStyle w:val="StyleUnderline"/>
        </w:rPr>
        <w:t>which increase the likelihood of extinction but do not cause extinction</w:t>
      </w:r>
      <w:r w:rsidRPr="00283EEC">
        <w:rPr>
          <w:sz w:val="12"/>
        </w:rPr>
        <w:t xml:space="preserve"> by </w:t>
      </w:r>
      <w:r w:rsidRPr="00137DC2">
        <w:rPr>
          <w:rStyle w:val="StyleUnderline"/>
        </w:rPr>
        <w:t>themselves is</w:t>
      </w:r>
      <w:r w:rsidRPr="00283EEC">
        <w:rPr>
          <w:sz w:val="12"/>
        </w:rPr>
        <w:t xml:space="preserve"> also </w:t>
      </w:r>
      <w:r w:rsidRPr="00137DC2">
        <w:rPr>
          <w:rStyle w:val="Emphasis"/>
        </w:rPr>
        <w:t>highly valuable</w:t>
      </w:r>
      <w:r w:rsidRPr="00283EEC">
        <w:rPr>
          <w:sz w:val="12"/>
        </w:rPr>
        <w:t xml:space="preserve">. Complete </w:t>
      </w:r>
      <w:r w:rsidRPr="00137DC2">
        <w:rPr>
          <w:rStyle w:val="StyleUnderline"/>
        </w:rPr>
        <w:t>collapse</w:t>
      </w:r>
      <w:r w:rsidRPr="00283EEC">
        <w:rPr>
          <w:sz w:val="12"/>
        </w:rPr>
        <w:t xml:space="preserve"> or degraded function </w:t>
      </w:r>
      <w:r w:rsidRPr="00137DC2">
        <w:rPr>
          <w:rStyle w:val="StyleUnderline"/>
        </w:rPr>
        <w:t xml:space="preserve">of industry would </w:t>
      </w:r>
      <w:r w:rsidRPr="00137DC2">
        <w:rPr>
          <w:rStyle w:val="Emphasis"/>
        </w:rPr>
        <w:t xml:space="preserve">drastically </w:t>
      </w:r>
      <w:r w:rsidRPr="00C62E98">
        <w:rPr>
          <w:rStyle w:val="Emphasis"/>
          <w:highlight w:val="green"/>
        </w:rPr>
        <w:t>reduce</w:t>
      </w:r>
      <w:r w:rsidRPr="00137DC2">
        <w:rPr>
          <w:rStyle w:val="Emphasis"/>
        </w:rPr>
        <w:t xml:space="preserve"> humanity’s </w:t>
      </w:r>
      <w:r w:rsidRPr="00C62E98">
        <w:rPr>
          <w:rStyle w:val="Emphasis"/>
          <w:highlight w:val="green"/>
        </w:rPr>
        <w:t>capacity</w:t>
      </w:r>
      <w:r w:rsidRPr="00C62E98">
        <w:rPr>
          <w:rStyle w:val="StyleUnderline"/>
          <w:highlight w:val="green"/>
        </w:rPr>
        <w:t xml:space="preserve"> to </w:t>
      </w:r>
      <w:r w:rsidRPr="00C62E98">
        <w:rPr>
          <w:rStyle w:val="Emphasis"/>
          <w:highlight w:val="green"/>
        </w:rPr>
        <w:t>coordinate</w:t>
      </w:r>
      <w:r w:rsidRPr="00C62E98">
        <w:rPr>
          <w:rStyle w:val="StyleUnderline"/>
          <w:highlight w:val="green"/>
        </w:rPr>
        <w:t xml:space="preserve"> </w:t>
      </w:r>
      <w:r w:rsidRPr="00283EEC">
        <w:rPr>
          <w:rStyle w:val="StyleUnderline"/>
        </w:rPr>
        <w:t xml:space="preserve">and </w:t>
      </w:r>
      <w:r w:rsidRPr="00283EEC">
        <w:rPr>
          <w:rStyle w:val="Emphasis"/>
        </w:rPr>
        <w:t>deploy</w:t>
      </w:r>
      <w:r w:rsidRPr="00283EEC">
        <w:rPr>
          <w:rStyle w:val="StyleUnderline"/>
        </w:rPr>
        <w:t xml:space="preserve"> </w:t>
      </w:r>
      <w:r w:rsidRPr="00C62E98">
        <w:rPr>
          <w:rStyle w:val="Emphasis"/>
          <w:highlight w:val="green"/>
        </w:rPr>
        <w:t>tech</w:t>
      </w:r>
      <w:r w:rsidRPr="00137DC2">
        <w:rPr>
          <w:rStyle w:val="Emphasis"/>
        </w:rPr>
        <w:t>nology</w:t>
      </w:r>
      <w:r w:rsidRPr="00137DC2">
        <w:rPr>
          <w:rStyle w:val="StyleUnderline"/>
        </w:rPr>
        <w:t xml:space="preserve"> </w:t>
      </w:r>
      <w:r w:rsidRPr="00C62E98">
        <w:rPr>
          <w:rStyle w:val="StyleUnderline"/>
          <w:highlight w:val="green"/>
        </w:rPr>
        <w:t xml:space="preserve">to </w:t>
      </w:r>
      <w:r w:rsidRPr="00C62E98">
        <w:rPr>
          <w:rStyle w:val="Emphasis"/>
          <w:highlight w:val="green"/>
        </w:rPr>
        <w:t>prevent</w:t>
      </w:r>
      <w:r w:rsidRPr="00C62E98">
        <w:rPr>
          <w:rStyle w:val="StyleUnderline"/>
          <w:highlight w:val="green"/>
        </w:rPr>
        <w:t xml:space="preserve"> </w:t>
      </w:r>
      <w:r w:rsidRPr="00C62E98">
        <w:rPr>
          <w:rStyle w:val="Emphasis"/>
          <w:highlight w:val="green"/>
        </w:rPr>
        <w:t>existential</w:t>
      </w:r>
      <w:r w:rsidRPr="00C62E98">
        <w:rPr>
          <w:rStyle w:val="StyleUnderline"/>
          <w:highlight w:val="green"/>
        </w:rPr>
        <w:t xml:space="preserve"> </w:t>
      </w:r>
      <w:r w:rsidRPr="00C62E98">
        <w:rPr>
          <w:rStyle w:val="Emphasis"/>
          <w:highlight w:val="green"/>
        </w:rPr>
        <w:t>risks</w:t>
      </w:r>
      <w:r w:rsidRPr="00137DC2">
        <w:rPr>
          <w:rStyle w:val="StyleUnderline"/>
        </w:rPr>
        <w:t xml:space="preserve">, representing an </w:t>
      </w:r>
      <w:r w:rsidRPr="00137DC2">
        <w:rPr>
          <w:rStyle w:val="Emphasis"/>
        </w:rPr>
        <w:t>existential</w:t>
      </w:r>
      <w:r w:rsidRPr="00137DC2">
        <w:rPr>
          <w:rStyle w:val="StyleUnderline"/>
        </w:rPr>
        <w:t xml:space="preserve"> </w:t>
      </w:r>
      <w:r w:rsidRPr="00137DC2">
        <w:rPr>
          <w:rStyle w:val="Emphasis"/>
        </w:rPr>
        <w:t>risk factor.</w:t>
      </w:r>
      <w:r w:rsidRPr="00283EEC">
        <w:rPr>
          <w:sz w:val="12"/>
        </w:rPr>
        <w:t xml:space="preserve"> Consequently, interventions preventing loss of industry, reducing the magnitude of impacts, or increasing speed of recovery could be extremely valuable.</w:t>
      </w:r>
    </w:p>
    <w:p w14:paraId="082F540A" w14:textId="77777777" w:rsidR="005365A4" w:rsidRPr="00283EEC" w:rsidRDefault="005365A4" w:rsidP="005365A4">
      <w:pPr>
        <w:rPr>
          <w:sz w:val="8"/>
          <w:szCs w:val="8"/>
        </w:rPr>
      </w:pPr>
      <w:r w:rsidRPr="00283EEC">
        <w:rPr>
          <w:sz w:val="8"/>
          <w:szCs w:val="8"/>
        </w:rPr>
        <w:t>Existential risk research is, by nature, future focused, requiring the investigation of events that have not yet occurred. Futures studies methodologies are often applied to uncover salient trends or events, and explore potential causal structures [54, 123]. Probabilistic modeling techniques can then be used to determine the likelihood of such events occurring, including adequate treatment of uncertainty [101]. The cost-effectiveness modeling approach outlined in this paper is an example of this, attempting to assess the marginal utility of losing industry interventions on improving the long-term future. This approach could guide future efforts to assess the relative cost-effectiveness of interventions for different risks, existential or otherwise. More practically, this research can inform prioritization efforts of industrialized countries by providing estimates of the cost of global industrial collapse, and the utility of resilience interventions. This is relevant to the European Union which has a highly industrialized economy, providing $2.3 Trillion USD of the $13.7 Trillion USD global total of value add manufacturing [122]. The EU has shifted toward a more proactive foresight approach about natural and man-made disasters, noting the importance of rare high-impact events, systemic risks, and converging trends requiring better data and forecasting to drive a more ambitious crisis management system [47]. Still, it is clear that most academic and institutional emphasis has been on “ordinary” rather than extreme disasters, and risks from industry to the public and environment rather than widespread failures of industrial services causing harm.</w:t>
      </w:r>
    </w:p>
    <w:p w14:paraId="1AB7AF18" w14:textId="77777777" w:rsidR="005365A4" w:rsidRPr="00283EEC" w:rsidRDefault="005365A4" w:rsidP="005365A4">
      <w:pPr>
        <w:rPr>
          <w:sz w:val="12"/>
        </w:rPr>
      </w:pPr>
      <w:r w:rsidRPr="00283EEC">
        <w:rPr>
          <w:sz w:val="12"/>
        </w:rPr>
        <w:t xml:space="preserve">The integrated nature of </w:t>
      </w:r>
      <w:r w:rsidRPr="00697263">
        <w:rPr>
          <w:rStyle w:val="StyleUnderline"/>
        </w:rPr>
        <w:t>the</w:t>
      </w:r>
      <w:r w:rsidRPr="00283EEC">
        <w:rPr>
          <w:sz w:val="12"/>
        </w:rPr>
        <w:t xml:space="preserve"> electric </w:t>
      </w:r>
      <w:r w:rsidRPr="00697263">
        <w:rPr>
          <w:rStyle w:val="StyleUnderline"/>
        </w:rPr>
        <w:t>grid</w:t>
      </w:r>
      <w:r w:rsidRPr="00283EEC">
        <w:rPr>
          <w:sz w:val="12"/>
        </w:rPr>
        <w:t xml:space="preserve">, which is </w:t>
      </w:r>
      <w:r w:rsidRPr="00003851">
        <w:rPr>
          <w:rStyle w:val="StyleUnderline"/>
        </w:rPr>
        <w:t>based</w:t>
      </w:r>
      <w:r w:rsidRPr="00697263">
        <w:rPr>
          <w:rStyle w:val="StyleUnderline"/>
        </w:rPr>
        <w:t xml:space="preserve"> on </w:t>
      </w:r>
      <w:r w:rsidRPr="00283EEC">
        <w:rPr>
          <w:rStyle w:val="Emphasis"/>
        </w:rPr>
        <w:t>centralized</w:t>
      </w:r>
      <w:r w:rsidRPr="00283EEC">
        <w:rPr>
          <w:rStyle w:val="StyleUnderline"/>
        </w:rPr>
        <w:t xml:space="preserve"> </w:t>
      </w:r>
      <w:r w:rsidRPr="00283EEC">
        <w:rPr>
          <w:rStyle w:val="Emphasis"/>
        </w:rPr>
        <w:t>generation</w:t>
      </w:r>
      <w:r w:rsidRPr="00283EEC">
        <w:rPr>
          <w:rStyle w:val="StyleUnderline"/>
        </w:rPr>
        <w:t xml:space="preserve"> </w:t>
      </w:r>
      <w:r w:rsidRPr="00C62E98">
        <w:rPr>
          <w:rStyle w:val="StyleUnderline"/>
          <w:highlight w:val="green"/>
        </w:rPr>
        <w:t xml:space="preserve">makes the </w:t>
      </w:r>
      <w:r w:rsidRPr="00283EEC">
        <w:rPr>
          <w:rStyle w:val="StyleUnderline"/>
        </w:rPr>
        <w:t xml:space="preserve">entire </w:t>
      </w:r>
      <w:r w:rsidRPr="00C62E98">
        <w:rPr>
          <w:rStyle w:val="StyleUnderline"/>
          <w:highlight w:val="green"/>
        </w:rPr>
        <w:t>system vulnerable</w:t>
      </w:r>
      <w:r w:rsidRPr="00697263">
        <w:rPr>
          <w:rStyle w:val="StyleUnderline"/>
        </w:rPr>
        <w:t xml:space="preserve"> to disruption.</w:t>
      </w:r>
      <w:r w:rsidRPr="00283EEC">
        <w:rPr>
          <w:sz w:val="12"/>
        </w:rPr>
        <w:t xml:space="preserve">1 There are </w:t>
      </w:r>
      <w:r w:rsidRPr="00697263">
        <w:rPr>
          <w:rStyle w:val="StyleUnderline"/>
        </w:rPr>
        <w:t>a number of</w:t>
      </w:r>
      <w:r w:rsidRPr="00283EEC">
        <w:rPr>
          <w:sz w:val="12"/>
        </w:rPr>
        <w:t xml:space="preserve"> anthropogenic and natural </w:t>
      </w:r>
      <w:r w:rsidRPr="00697263">
        <w:rPr>
          <w:rStyle w:val="StyleUnderline"/>
        </w:rPr>
        <w:t>catastrophes</w:t>
      </w:r>
      <w:r w:rsidRPr="00283EEC">
        <w:rPr>
          <w:sz w:val="12"/>
        </w:rPr>
        <w:t xml:space="preserve"> that </w:t>
      </w:r>
      <w:r w:rsidRPr="00697263">
        <w:rPr>
          <w:rStyle w:val="StyleUnderline"/>
        </w:rPr>
        <w:t>could result in</w:t>
      </w:r>
      <w:r w:rsidRPr="00283EEC">
        <w:rPr>
          <w:sz w:val="12"/>
        </w:rPr>
        <w:t xml:space="preserve"> regional-scale electrical </w:t>
      </w:r>
      <w:r w:rsidRPr="00697263">
        <w:rPr>
          <w:rStyle w:val="StyleUnderline"/>
        </w:rPr>
        <w:t>grid failure</w:t>
      </w:r>
      <w:r w:rsidRPr="00283EEC">
        <w:rPr>
          <w:sz w:val="12"/>
        </w:rPr>
        <w:t xml:space="preserve">, which would be expected to halt the majority of industries and machines in that area. A high-altitude electromagnetic pulse (HEMP) caused by a nuclear weapon could disable electricity over part of a continent [16, 48, 66, 93]. This could destroy the majority of electrical grid infrastructure, and as fossil fuel extraction and industry is reliant on electricity [49], industry would be disabled. Similarly, </w:t>
      </w:r>
      <w:r w:rsidRPr="00283EEC">
        <w:rPr>
          <w:rStyle w:val="Emphasis"/>
        </w:rPr>
        <w:t>solar</w:t>
      </w:r>
      <w:r w:rsidRPr="00283EEC">
        <w:rPr>
          <w:rStyle w:val="StyleUnderline"/>
        </w:rPr>
        <w:t xml:space="preserve"> </w:t>
      </w:r>
      <w:r w:rsidRPr="00283EEC">
        <w:rPr>
          <w:rStyle w:val="Emphasis"/>
        </w:rPr>
        <w:t>storms</w:t>
      </w:r>
      <w:r w:rsidRPr="00283EEC">
        <w:rPr>
          <w:sz w:val="12"/>
        </w:rPr>
        <w:t xml:space="preserve"> have </w:t>
      </w:r>
      <w:r w:rsidRPr="00283EEC">
        <w:rPr>
          <w:rStyle w:val="StyleUnderline"/>
        </w:rPr>
        <w:t xml:space="preserve">destroyed electrical transformers connected to </w:t>
      </w:r>
      <w:r w:rsidRPr="00283EEC">
        <w:rPr>
          <w:rStyle w:val="Emphasis"/>
        </w:rPr>
        <w:t>long transmission lines</w:t>
      </w:r>
      <w:r w:rsidRPr="00283EEC">
        <w:rPr>
          <w:rStyle w:val="StyleUnderline"/>
        </w:rPr>
        <w:t xml:space="preserve"> in the past</w:t>
      </w:r>
      <w:r w:rsidRPr="00283EEC">
        <w:rPr>
          <w:sz w:val="12"/>
        </w:rPr>
        <w:t xml:space="preserve"> [117]. The Carrington event in 1859 damaged telegraph lines, which was the only electrical infrastructure in existence at the time. It also caused Aurora Borealis that was visible in Cuba and Jamaica [70]. This could potentially disable electrical systems at high latitudes, which could represent 10% of electricity/industry globally. Though solar storms may last less than the 12 h that would be required to expose the entire earth with direct line of sight, the earth’s magnetic field lines redirect the storm to affect the opposite side of the earth [117]. Lastly, </w:t>
      </w:r>
      <w:r w:rsidRPr="00283EEC">
        <w:rPr>
          <w:rStyle w:val="StyleUnderline"/>
        </w:rPr>
        <w:t>both physical</w:t>
      </w:r>
      <w:r w:rsidRPr="00283EEC">
        <w:rPr>
          <w:sz w:val="12"/>
        </w:rPr>
        <w:t xml:space="preserve"> [6, 8, 69, 89, 111] and </w:t>
      </w:r>
      <w:r w:rsidRPr="00283EEC">
        <w:rPr>
          <w:rStyle w:val="StyleUnderline"/>
        </w:rPr>
        <w:t>cyber attacks</w:t>
      </w:r>
      <w:r w:rsidRPr="00283EEC">
        <w:rPr>
          <w:sz w:val="12"/>
        </w:rPr>
        <w:t xml:space="preserve"> [3, 63, 90, 96, 118, 128, 130] </w:t>
      </w:r>
      <w:r w:rsidRPr="00003851">
        <w:rPr>
          <w:rStyle w:val="StyleUnderline"/>
        </w:rPr>
        <w:t>could</w:t>
      </w:r>
      <w:r w:rsidRPr="00283EEC">
        <w:rPr>
          <w:sz w:val="12"/>
        </w:rPr>
        <w:t xml:space="preserve"> also </w:t>
      </w:r>
      <w:r w:rsidRPr="00C62E98">
        <w:rPr>
          <w:rStyle w:val="StyleUnderline"/>
          <w:highlight w:val="green"/>
        </w:rPr>
        <w:t>compromise</w:t>
      </w:r>
      <w:r w:rsidRPr="00697263">
        <w:rPr>
          <w:rStyle w:val="StyleUnderline"/>
        </w:rPr>
        <w:t xml:space="preserve"> electric </w:t>
      </w:r>
      <w:r w:rsidRPr="00C62E98">
        <w:rPr>
          <w:rStyle w:val="StyleUnderline"/>
          <w:highlight w:val="green"/>
        </w:rPr>
        <w:t>grids</w:t>
      </w:r>
      <w:r w:rsidRPr="00697263">
        <w:rPr>
          <w:rStyle w:val="StyleUnderline"/>
        </w:rPr>
        <w:t>. Physical attacks include</w:t>
      </w:r>
      <w:r w:rsidRPr="00283EEC">
        <w:rPr>
          <w:sz w:val="12"/>
        </w:rPr>
        <w:t xml:space="preserve"> traditional acts of terrorism such as </w:t>
      </w:r>
      <w:r w:rsidRPr="00697263">
        <w:rPr>
          <w:rStyle w:val="Emphasis"/>
        </w:rPr>
        <w:t>bombing</w:t>
      </w:r>
      <w:r w:rsidRPr="00697263">
        <w:rPr>
          <w:rStyle w:val="StyleUnderline"/>
        </w:rPr>
        <w:t xml:space="preserve"> or </w:t>
      </w:r>
      <w:r w:rsidRPr="00697263">
        <w:rPr>
          <w:rStyle w:val="Emphasis"/>
        </w:rPr>
        <w:t>sabotage</w:t>
      </w:r>
      <w:r w:rsidRPr="00697263">
        <w:rPr>
          <w:rStyle w:val="StyleUnderline"/>
        </w:rPr>
        <w:t xml:space="preserve"> </w:t>
      </w:r>
      <w:r w:rsidRPr="00283EEC">
        <w:rPr>
          <w:sz w:val="12"/>
        </w:rPr>
        <w:t>[130]</w:t>
      </w:r>
      <w:r w:rsidRPr="00697263">
        <w:rPr>
          <w:rStyle w:val="StyleUnderline"/>
        </w:rPr>
        <w:t xml:space="preserve"> in addition to EMP attacks.</w:t>
      </w:r>
      <w:r w:rsidRPr="00283EEC">
        <w:rPr>
          <w:sz w:val="12"/>
        </w:rPr>
        <w:t xml:space="preserve"> Significant actors could scale up physical attacks, for example by using drones. A scenario could include terrorist groups hindering individual power plants [126], while a large adversary could undertake a similar operation physically to all plants and electrical grids in a region. Unfortunately, </w:t>
      </w:r>
      <w:r w:rsidRPr="00283EEC">
        <w:rPr>
          <w:rStyle w:val="StyleUnderline"/>
        </w:rPr>
        <w:t>the traditional power grid</w:t>
      </w:r>
      <w:r w:rsidRPr="00283EEC">
        <w:rPr>
          <w:sz w:val="12"/>
        </w:rPr>
        <w:t xml:space="preserve"> infrastructure </w:t>
      </w:r>
      <w:r w:rsidRPr="00283EEC">
        <w:rPr>
          <w:rStyle w:val="StyleUnderline"/>
        </w:rPr>
        <w:t>is</w:t>
      </w:r>
      <w:r w:rsidRPr="00283EEC">
        <w:rPr>
          <w:sz w:val="12"/>
        </w:rPr>
        <w:t xml:space="preserve"> simply </w:t>
      </w:r>
      <w:r w:rsidRPr="00283EEC">
        <w:rPr>
          <w:rStyle w:val="Emphasis"/>
        </w:rPr>
        <w:t>incapable</w:t>
      </w:r>
      <w:r w:rsidRPr="00283EEC">
        <w:rPr>
          <w:rStyle w:val="StyleUnderline"/>
        </w:rPr>
        <w:t xml:space="preserve"> of withstanding intentional physical attacks</w:t>
      </w:r>
      <w:r w:rsidRPr="00283EEC">
        <w:rPr>
          <w:sz w:val="12"/>
        </w:rPr>
        <w:t xml:space="preserve"> [91]. Damage to the electric grid resulting in physical attack could be long lasting, as most </w:t>
      </w:r>
      <w:r w:rsidRPr="00283EEC">
        <w:rPr>
          <w:rStyle w:val="StyleUnderline"/>
        </w:rPr>
        <w:t xml:space="preserve">traditional power plants operate with </w:t>
      </w:r>
      <w:r w:rsidRPr="00283EEC">
        <w:rPr>
          <w:rStyle w:val="Emphasis"/>
        </w:rPr>
        <w:t>large transformers</w:t>
      </w:r>
      <w:r w:rsidRPr="00283EEC">
        <w:rPr>
          <w:rStyle w:val="StyleUnderline"/>
        </w:rPr>
        <w:t xml:space="preserve"> that are difficult to </w:t>
      </w:r>
      <w:r w:rsidRPr="00283EEC">
        <w:rPr>
          <w:rStyle w:val="Emphasis"/>
        </w:rPr>
        <w:t>move</w:t>
      </w:r>
      <w:r w:rsidRPr="00283EEC">
        <w:rPr>
          <w:rStyle w:val="StyleUnderline"/>
        </w:rPr>
        <w:t xml:space="preserve"> and </w:t>
      </w:r>
      <w:r w:rsidRPr="00283EEC">
        <w:rPr>
          <w:rStyle w:val="Emphasis"/>
        </w:rPr>
        <w:t>source</w:t>
      </w:r>
      <w:r w:rsidRPr="00283EEC">
        <w:rPr>
          <w:rStyle w:val="StyleUnderline"/>
        </w:rPr>
        <w:t>.</w:t>
      </w:r>
      <w:r w:rsidRPr="00283EEC">
        <w:rPr>
          <w:sz w:val="12"/>
        </w:rPr>
        <w:t xml:space="preserve"> </w:t>
      </w:r>
      <w:r w:rsidRPr="00283EEC">
        <w:rPr>
          <w:sz w:val="12"/>
        </w:rPr>
        <w:lastRenderedPageBreak/>
        <w:t xml:space="preserve">Custom </w:t>
      </w:r>
      <w:r w:rsidRPr="00283EEC">
        <w:rPr>
          <w:rStyle w:val="StyleUnderline"/>
        </w:rPr>
        <w:t>rebuilt transformers require time for replacement</w:t>
      </w:r>
      <w:r w:rsidRPr="00283EEC">
        <w:rPr>
          <w:sz w:val="12"/>
        </w:rPr>
        <w:t xml:space="preserve"> ranging from months and even </w:t>
      </w:r>
      <w:r w:rsidRPr="00283EEC">
        <w:rPr>
          <w:rStyle w:val="StyleUnderline"/>
        </w:rPr>
        <w:t>up to years</w:t>
      </w:r>
      <w:r w:rsidRPr="00283EEC">
        <w:rPr>
          <w:sz w:val="12"/>
        </w:rPr>
        <w:t xml:space="preserve"> [91]. For example, a relatively mild 2013 sniper attack on California’s Pacific Gas and Electric (PG&amp;E) substation, which injured no one directly, was able to disable 17 transformers supplying power to Silicon Valley. Repairs and improvements cost PG&amp;E roughly $100 million and lasted about a month [10, 102]. A coordinated attack with relatively simple technology (e.g., guns) could cause a regional electricity disruption. However, </w:t>
      </w:r>
      <w:r w:rsidRPr="00283EEC">
        <w:rPr>
          <w:rStyle w:val="StyleUnderline"/>
        </w:rPr>
        <w:t xml:space="preserve">a high-tech attack could be even further widespread. </w:t>
      </w:r>
      <w:r w:rsidRPr="00283EEC">
        <w:rPr>
          <w:sz w:val="12"/>
        </w:rPr>
        <w:t xml:space="preserve">The Pentagon reports spending roughly $100 million to repair cyber-related damages to the electric grid in 2009 [57]. There is also evidence that a computer virus caused an electrical outage in the Ukraine [56]. Unlike simplistic physical attacks, </w:t>
      </w:r>
      <w:r w:rsidRPr="00283EEC">
        <w:rPr>
          <w:rStyle w:val="StyleUnderline"/>
        </w:rPr>
        <w:t>cyber attackers are capable of penetrating critical electric infrastructure from remote regions of the world, needing only communication pathways</w:t>
      </w:r>
      <w:r w:rsidRPr="00283EEC">
        <w:rPr>
          <w:sz w:val="12"/>
        </w:rPr>
        <w:t xml:space="preserve"> (e.g., the Internet or infected memory sticks) </w:t>
      </w:r>
      <w:r w:rsidRPr="00283EEC">
        <w:rPr>
          <w:rStyle w:val="StyleUnderline"/>
        </w:rPr>
        <w:t>to install malware into the</w:t>
      </w:r>
      <w:r w:rsidRPr="00283EEC">
        <w:rPr>
          <w:sz w:val="12"/>
        </w:rPr>
        <w:t xml:space="preserve"> control systems of the electric power </w:t>
      </w:r>
      <w:r w:rsidRPr="00697263">
        <w:rPr>
          <w:rStyle w:val="StyleUnderline"/>
        </w:rPr>
        <w:t>grid</w:t>
      </w:r>
      <w:r w:rsidRPr="00283EEC">
        <w:rPr>
          <w:sz w:val="12"/>
        </w:rPr>
        <w:t>. For example, Stuxnet was a computer worm that destroyed Iranian centrifuges [73] to disable their nuclear industry. Many efforts are underway to harden the grid from such attacks [51, 63]. The U.S. Department of Homeland Security responded to ~ 200 cyber incidents in 2012 and 41% involved the electrical grid [103]. Nations routinely have made attempts to map current critical infrastructure for future navigation and control of the U.S. electrical system [57].</w:t>
      </w:r>
    </w:p>
    <w:p w14:paraId="13C4ECAF" w14:textId="77777777" w:rsidR="005365A4" w:rsidRPr="00283EEC" w:rsidRDefault="005365A4" w:rsidP="005365A4">
      <w:pPr>
        <w:rPr>
          <w:sz w:val="12"/>
        </w:rPr>
      </w:pPr>
      <w:r w:rsidRPr="00697263">
        <w:rPr>
          <w:rStyle w:val="StyleUnderline"/>
        </w:rPr>
        <w:t>The electric grid</w:t>
      </w:r>
      <w:r w:rsidRPr="00283EEC">
        <w:rPr>
          <w:sz w:val="12"/>
        </w:rPr>
        <w:t xml:space="preserve"> in general </w:t>
      </w:r>
      <w:r w:rsidRPr="00697263">
        <w:rPr>
          <w:rStyle w:val="StyleUnderline"/>
        </w:rPr>
        <w:t>is</w:t>
      </w:r>
      <w:r w:rsidRPr="00283EEC">
        <w:rPr>
          <w:sz w:val="12"/>
        </w:rPr>
        <w:t xml:space="preserve"> growing </w:t>
      </w:r>
      <w:r w:rsidRPr="00697263">
        <w:rPr>
          <w:rStyle w:val="StyleUnderline"/>
        </w:rPr>
        <w:t xml:space="preserve">increasingly dependent upon </w:t>
      </w:r>
      <w:r w:rsidRPr="00C62E98">
        <w:rPr>
          <w:rStyle w:val="StyleUnderline"/>
          <w:highlight w:val="green"/>
        </w:rPr>
        <w:t>the Internet and</w:t>
      </w:r>
      <w:r w:rsidRPr="00697263">
        <w:rPr>
          <w:rStyle w:val="StyleUnderline"/>
        </w:rPr>
        <w:t xml:space="preserve"> other network </w:t>
      </w:r>
      <w:r w:rsidRPr="00C62E98">
        <w:rPr>
          <w:rStyle w:val="StyleUnderline"/>
          <w:highlight w:val="green"/>
        </w:rPr>
        <w:t>connections</w:t>
      </w:r>
      <w:r w:rsidRPr="00697263">
        <w:rPr>
          <w:rStyle w:val="StyleUnderline"/>
        </w:rPr>
        <w:t xml:space="preserve"> for data communication and monitoring</w:t>
      </w:r>
      <w:r w:rsidRPr="00283EEC">
        <w:rPr>
          <w:sz w:val="12"/>
        </w:rPr>
        <w:t xml:space="preserve"> systems [17, 112, 118, 127, 135]. Although </w:t>
      </w:r>
      <w:r w:rsidRPr="00697263">
        <w:rPr>
          <w:rStyle w:val="StyleUnderline"/>
        </w:rPr>
        <w:t>this</w:t>
      </w:r>
      <w:r w:rsidRPr="00283EEC">
        <w:rPr>
          <w:sz w:val="12"/>
        </w:rPr>
        <w:t xml:space="preserve"> conveniently allows electrical suppliers management of systems, it </w:t>
      </w:r>
      <w:r w:rsidRPr="00C62E98">
        <w:rPr>
          <w:rStyle w:val="StyleUnderline"/>
          <w:highlight w:val="green"/>
        </w:rPr>
        <w:t>increases</w:t>
      </w:r>
      <w:r w:rsidRPr="00697263">
        <w:rPr>
          <w:rStyle w:val="StyleUnderline"/>
        </w:rPr>
        <w:t xml:space="preserve"> the </w:t>
      </w:r>
      <w:r w:rsidRPr="00C62E98">
        <w:rPr>
          <w:rStyle w:val="StyleUnderline"/>
          <w:highlight w:val="green"/>
        </w:rPr>
        <w:t>susceptibility</w:t>
      </w:r>
      <w:r w:rsidRPr="00697263">
        <w:rPr>
          <w:rStyle w:val="StyleUnderline"/>
        </w:rPr>
        <w:t xml:space="preserve"> of the grid to cyber-attack</w:t>
      </w:r>
      <w:r w:rsidRPr="00283EEC">
        <w:rPr>
          <w:sz w:val="12"/>
        </w:rPr>
        <w:t>, through denial of webpage services to consumers, disruption to supervisory control and data acquisition (SCADA) operating systems, or sustained widespread power outages [3, 72, 118, 120]. Thus global or regional loss of the Internet could have similar implications.</w:t>
      </w:r>
    </w:p>
    <w:p w14:paraId="04B8BB90" w14:textId="77777777" w:rsidR="005365A4" w:rsidRDefault="005365A4" w:rsidP="005365A4">
      <w:pPr>
        <w:pStyle w:val="Heading4"/>
      </w:pPr>
      <w:r>
        <w:t xml:space="preserve">Debris triggers </w:t>
      </w:r>
      <w:r w:rsidRPr="006A63EE">
        <w:rPr>
          <w:u w:val="single"/>
        </w:rPr>
        <w:t>miscalculated war</w:t>
      </w:r>
      <w:r>
        <w:t>.</w:t>
      </w:r>
    </w:p>
    <w:p w14:paraId="3E002974" w14:textId="77777777" w:rsidR="005365A4" w:rsidRPr="006A63EE" w:rsidRDefault="005365A4" w:rsidP="005365A4">
      <w:r w:rsidRPr="006A63EE">
        <w:rPr>
          <w:rStyle w:val="Style13ptBold"/>
        </w:rPr>
        <w:t>Acton and McDonald 21</w:t>
      </w:r>
      <w:r>
        <w:t xml:space="preserve">. </w:t>
      </w:r>
      <w:r w:rsidRPr="006A63EE">
        <w:t>James M. Acton is co-director of the Nuclear Policy Program and holds the Jessica T. Mathews Chair at the Carnegie Endowment for International Peace. Thomas D. MacDonald is a fellow in the Nuclear Policy Program.</w:t>
      </w:r>
      <w:r>
        <w:t xml:space="preserve"> 12/10/21. [Defense One, “</w:t>
      </w:r>
      <w:r w:rsidRPr="006A63EE">
        <w:t>Nuclear Command-and-Control Satellites Should Be Off Limits</w:t>
      </w:r>
      <w:r>
        <w:t xml:space="preserve">,” </w:t>
      </w:r>
      <w:hyperlink r:id="rId17" w:history="1">
        <w:r w:rsidRPr="00457B9A">
          <w:rPr>
            <w:rStyle w:val="Hyperlink"/>
          </w:rPr>
          <w:t>https://www.defenseone.com/ideas/2021/12/nuclear-command-and-control-satellites-should-be-limits/187472/</w:t>
        </w:r>
      </w:hyperlink>
      <w:r>
        <w:t>] Justin</w:t>
      </w:r>
    </w:p>
    <w:p w14:paraId="27430C14" w14:textId="77777777" w:rsidR="005365A4" w:rsidRPr="006A63EE" w:rsidRDefault="005365A4" w:rsidP="005365A4">
      <w:pPr>
        <w:rPr>
          <w:sz w:val="16"/>
        </w:rPr>
      </w:pPr>
      <w:r w:rsidRPr="006A63EE">
        <w:rPr>
          <w:sz w:val="16"/>
        </w:rPr>
        <w:t xml:space="preserve">When Russia blew up an old satellite with a new missile on November 15, it created </w:t>
      </w:r>
      <w:r w:rsidRPr="006A63EE">
        <w:rPr>
          <w:u w:val="single"/>
        </w:rPr>
        <w:t xml:space="preserve">an </w:t>
      </w:r>
      <w:r w:rsidRPr="00C62E98">
        <w:rPr>
          <w:highlight w:val="green"/>
          <w:u w:val="single"/>
        </w:rPr>
        <w:t xml:space="preserve">expanding </w:t>
      </w:r>
      <w:r w:rsidRPr="00C62E98">
        <w:rPr>
          <w:rStyle w:val="Emphasis"/>
          <w:highlight w:val="green"/>
        </w:rPr>
        <w:t>cloud of debris</w:t>
      </w:r>
      <w:r w:rsidRPr="006A63EE">
        <w:rPr>
          <w:u w:val="single"/>
        </w:rPr>
        <w:t xml:space="preserve"> that will </w:t>
      </w:r>
      <w:r w:rsidRPr="00C62E98">
        <w:rPr>
          <w:rStyle w:val="Emphasis"/>
          <w:sz w:val="24"/>
          <w:highlight w:val="green"/>
        </w:rPr>
        <w:t>menace</w:t>
      </w:r>
      <w:r w:rsidRPr="006A63EE">
        <w:rPr>
          <w:rStyle w:val="Emphasis"/>
          <w:sz w:val="24"/>
        </w:rPr>
        <w:t xml:space="preserve"> the </w:t>
      </w:r>
      <w:r w:rsidRPr="00C62E98">
        <w:rPr>
          <w:rStyle w:val="Emphasis"/>
          <w:sz w:val="24"/>
          <w:highlight w:val="green"/>
        </w:rPr>
        <w:t>outer space</w:t>
      </w:r>
      <w:r w:rsidRPr="006A63EE">
        <w:rPr>
          <w:rStyle w:val="Emphasis"/>
          <w:sz w:val="24"/>
        </w:rPr>
        <w:t xml:space="preserve"> environment </w:t>
      </w:r>
      <w:r w:rsidRPr="00C62E98">
        <w:rPr>
          <w:rStyle w:val="Emphasis"/>
          <w:highlight w:val="green"/>
        </w:rPr>
        <w:t>for years</w:t>
      </w:r>
      <w:r w:rsidRPr="006A63EE">
        <w:rPr>
          <w:rStyle w:val="Emphasis"/>
        </w:rPr>
        <w:t xml:space="preserve"> to come</w:t>
      </w:r>
      <w:r w:rsidRPr="006A63EE">
        <w:rPr>
          <w:sz w:val="16"/>
        </w:rPr>
        <w:t xml:space="preserve">. </w:t>
      </w:r>
    </w:p>
    <w:p w14:paraId="523312F0" w14:textId="77777777" w:rsidR="005365A4" w:rsidRPr="006A63EE" w:rsidRDefault="005365A4" w:rsidP="005365A4">
      <w:pPr>
        <w:rPr>
          <w:sz w:val="16"/>
        </w:rPr>
      </w:pPr>
      <w:r w:rsidRPr="006A63EE">
        <w:rPr>
          <w:rStyle w:val="Emphasis"/>
        </w:rPr>
        <w:t xml:space="preserve">Hypersonic </w:t>
      </w:r>
      <w:r w:rsidRPr="00C62E98">
        <w:rPr>
          <w:rStyle w:val="Emphasis"/>
          <w:highlight w:val="green"/>
        </w:rPr>
        <w:t>fragments</w:t>
      </w:r>
      <w:r w:rsidRPr="00C62E98">
        <w:rPr>
          <w:highlight w:val="green"/>
          <w:u w:val="single"/>
        </w:rPr>
        <w:t xml:space="preserve"> from</w:t>
      </w:r>
      <w:r w:rsidRPr="006A63EE">
        <w:rPr>
          <w:u w:val="single"/>
        </w:rPr>
        <w:t xml:space="preserve"> the </w:t>
      </w:r>
      <w:r w:rsidRPr="00C62E98">
        <w:rPr>
          <w:rStyle w:val="Emphasis"/>
          <w:highlight w:val="green"/>
        </w:rPr>
        <w:t>collision</w:t>
      </w:r>
      <w:r w:rsidRPr="006A63EE">
        <w:rPr>
          <w:u w:val="single"/>
        </w:rPr>
        <w:t xml:space="preserve"> with Moscow’s ground-launched</w:t>
      </w:r>
      <w:r w:rsidRPr="006A63EE">
        <w:rPr>
          <w:sz w:val="16"/>
        </w:rPr>
        <w:t xml:space="preserve">, </w:t>
      </w:r>
      <w:r w:rsidRPr="006A63EE">
        <w:rPr>
          <w:u w:val="single"/>
        </w:rPr>
        <w:t xml:space="preserve">anti-satellite weapon risk </w:t>
      </w:r>
      <w:r w:rsidRPr="00C62E98">
        <w:rPr>
          <w:rStyle w:val="Emphasis"/>
          <w:highlight w:val="green"/>
        </w:rPr>
        <w:t>destroy</w:t>
      </w:r>
      <w:r w:rsidRPr="006A63EE">
        <w:rPr>
          <w:rStyle w:val="Emphasis"/>
        </w:rPr>
        <w:t xml:space="preserve">ing </w:t>
      </w:r>
      <w:r w:rsidRPr="00C62E98">
        <w:rPr>
          <w:rStyle w:val="Emphasis"/>
          <w:highlight w:val="green"/>
        </w:rPr>
        <w:t>other satellites</w:t>
      </w:r>
      <w:r w:rsidRPr="006A63EE">
        <w:rPr>
          <w:sz w:val="16"/>
        </w:rPr>
        <w:t xml:space="preserve"> used for communications, meteorology, and agriculture. They even pose a danger to China’s Tiangong Space Station and the International Space Station, where personnel—including Russia’s own cosmonauts—were forced to don spacesuits and flee into their escape capsules ahead of approaching debris.  </w:t>
      </w:r>
    </w:p>
    <w:p w14:paraId="0C6A5975" w14:textId="77777777" w:rsidR="005365A4" w:rsidRPr="006A63EE" w:rsidRDefault="005365A4" w:rsidP="005365A4">
      <w:pPr>
        <w:rPr>
          <w:sz w:val="16"/>
        </w:rPr>
      </w:pPr>
      <w:r w:rsidRPr="006A63EE">
        <w:rPr>
          <w:sz w:val="16"/>
        </w:rPr>
        <w:t xml:space="preserve">But </w:t>
      </w:r>
      <w:r w:rsidRPr="006A63EE">
        <w:rPr>
          <w:u w:val="single"/>
        </w:rPr>
        <w:t xml:space="preserve">the </w:t>
      </w:r>
      <w:r w:rsidRPr="00C62E98">
        <w:rPr>
          <w:highlight w:val="green"/>
          <w:u w:val="single"/>
        </w:rPr>
        <w:t>greatest danger</w:t>
      </w:r>
      <w:r w:rsidRPr="006A63EE">
        <w:rPr>
          <w:u w:val="single"/>
        </w:rPr>
        <w:t xml:space="preserve"> that this </w:t>
      </w:r>
      <w:r w:rsidRPr="006A63EE">
        <w:rPr>
          <w:rStyle w:val="Emphasis"/>
        </w:rPr>
        <w:t>careless stunt</w:t>
      </w:r>
      <w:r w:rsidRPr="006A63EE">
        <w:rPr>
          <w:u w:val="single"/>
        </w:rPr>
        <w:t xml:space="preserve"> highlighted </w:t>
      </w:r>
      <w:r w:rsidRPr="00C62E98">
        <w:rPr>
          <w:highlight w:val="green"/>
          <w:u w:val="single"/>
        </w:rPr>
        <w:t>is to</w:t>
      </w:r>
      <w:r w:rsidRPr="006A63EE">
        <w:rPr>
          <w:u w:val="single"/>
        </w:rPr>
        <w:t xml:space="preserve"> a </w:t>
      </w:r>
      <w:r w:rsidRPr="006A63EE">
        <w:rPr>
          <w:rStyle w:val="Emphasis"/>
        </w:rPr>
        <w:t>different potential target</w:t>
      </w:r>
      <w:r w:rsidRPr="006A63EE">
        <w:rPr>
          <w:sz w:val="16"/>
        </w:rPr>
        <w:t xml:space="preserve">: </w:t>
      </w:r>
      <w:r w:rsidRPr="006A63EE">
        <w:rPr>
          <w:rStyle w:val="Emphasis"/>
        </w:rPr>
        <w:t xml:space="preserve">high-altitude </w:t>
      </w:r>
      <w:r w:rsidRPr="00C62E98">
        <w:rPr>
          <w:rStyle w:val="Emphasis"/>
          <w:highlight w:val="green"/>
        </w:rPr>
        <w:t>satellites</w:t>
      </w:r>
      <w:r w:rsidRPr="006A63EE">
        <w:rPr>
          <w:rStyle w:val="Emphasis"/>
        </w:rPr>
        <w:t xml:space="preserve"> used </w:t>
      </w:r>
      <w:r w:rsidRPr="00C62E98">
        <w:rPr>
          <w:rStyle w:val="Emphasis"/>
          <w:highlight w:val="green"/>
        </w:rPr>
        <w:t>for nuclear command and control</w:t>
      </w:r>
      <w:r w:rsidRPr="006A63EE">
        <w:rPr>
          <w:sz w:val="16"/>
        </w:rPr>
        <w:t xml:space="preserve">. Those </w:t>
      </w:r>
      <w:r w:rsidRPr="006A63EE">
        <w:rPr>
          <w:rStyle w:val="Emphasis"/>
        </w:rPr>
        <w:t>critical</w:t>
      </w:r>
      <w:r w:rsidRPr="006A63EE">
        <w:rPr>
          <w:u w:val="single"/>
        </w:rPr>
        <w:t xml:space="preserve"> satellites face the threat of being </w:t>
      </w:r>
      <w:r w:rsidRPr="006A63EE">
        <w:rPr>
          <w:rStyle w:val="Emphasis"/>
        </w:rPr>
        <w:t>attacked</w:t>
      </w:r>
      <w:r w:rsidRPr="006A63EE">
        <w:rPr>
          <w:u w:val="single"/>
        </w:rPr>
        <w:t xml:space="preserve"> by co-orbital anti-satellite weapons</w:t>
      </w:r>
      <w:r w:rsidRPr="006A63EE">
        <w:rPr>
          <w:sz w:val="16"/>
        </w:rPr>
        <w:t xml:space="preserve">, that is, other spacecraft with offensive capabilities. </w:t>
      </w:r>
      <w:r w:rsidRPr="00C62E98">
        <w:rPr>
          <w:highlight w:val="green"/>
          <w:u w:val="single"/>
        </w:rPr>
        <w:t>Destroying a</w:t>
      </w:r>
      <w:r w:rsidRPr="006A63EE">
        <w:rPr>
          <w:u w:val="single"/>
        </w:rPr>
        <w:t xml:space="preserve"> </w:t>
      </w:r>
      <w:r w:rsidRPr="006A63EE">
        <w:rPr>
          <w:rStyle w:val="Emphasis"/>
        </w:rPr>
        <w:t xml:space="preserve">nuclear command-and-control </w:t>
      </w:r>
      <w:r w:rsidRPr="00C62E98">
        <w:rPr>
          <w:rStyle w:val="Emphasis"/>
          <w:highlight w:val="green"/>
        </w:rPr>
        <w:t>satellite</w:t>
      </w:r>
      <w:r w:rsidRPr="006A63EE">
        <w:rPr>
          <w:u w:val="single"/>
        </w:rPr>
        <w:t xml:space="preserve">, even unintentionally, </w:t>
      </w:r>
      <w:r w:rsidRPr="00C62E98">
        <w:rPr>
          <w:highlight w:val="green"/>
          <w:u w:val="single"/>
        </w:rPr>
        <w:t>could lead a</w:t>
      </w:r>
      <w:r w:rsidRPr="006A63EE">
        <w:rPr>
          <w:sz w:val="16"/>
        </w:rPr>
        <w:t xml:space="preserve"> conventional conflict to escalate into a </w:t>
      </w:r>
      <w:r w:rsidRPr="00C62E98">
        <w:rPr>
          <w:rStyle w:val="Emphasis"/>
          <w:highlight w:val="green"/>
        </w:rPr>
        <w:t>nuclear war</w:t>
      </w:r>
      <w:r w:rsidRPr="006A63EE">
        <w:rPr>
          <w:sz w:val="16"/>
        </w:rPr>
        <w:t xml:space="preserve">. As such, the United States, China, and Russia have a shared interest in ensuring the security of each other’s high-altitude satellites. </w:t>
      </w:r>
    </w:p>
    <w:p w14:paraId="66F68FEE" w14:textId="77777777" w:rsidR="005365A4" w:rsidRPr="006A63EE" w:rsidRDefault="005365A4" w:rsidP="005365A4">
      <w:pPr>
        <w:rPr>
          <w:sz w:val="16"/>
        </w:rPr>
      </w:pPr>
      <w:r w:rsidRPr="00C62E98">
        <w:rPr>
          <w:highlight w:val="green"/>
          <w:u w:val="single"/>
        </w:rPr>
        <w:t xml:space="preserve">Satellites are </w:t>
      </w:r>
      <w:r w:rsidRPr="00C62E98">
        <w:rPr>
          <w:rStyle w:val="Emphasis"/>
          <w:highlight w:val="green"/>
        </w:rPr>
        <w:t>integral to</w:t>
      </w:r>
      <w:r w:rsidRPr="006A63EE">
        <w:rPr>
          <w:rStyle w:val="Emphasis"/>
        </w:rPr>
        <w:t xml:space="preserve"> the </w:t>
      </w:r>
      <w:r w:rsidRPr="00C62E98">
        <w:rPr>
          <w:rStyle w:val="Emphasis"/>
          <w:highlight w:val="green"/>
        </w:rPr>
        <w:t>U</w:t>
      </w:r>
      <w:r w:rsidRPr="006A63EE">
        <w:rPr>
          <w:rStyle w:val="Emphasis"/>
        </w:rPr>
        <w:t xml:space="preserve">nited </w:t>
      </w:r>
      <w:r w:rsidRPr="00C62E98">
        <w:rPr>
          <w:rStyle w:val="Emphasis"/>
          <w:highlight w:val="green"/>
        </w:rPr>
        <w:t>S</w:t>
      </w:r>
      <w:r w:rsidRPr="006A63EE">
        <w:rPr>
          <w:rStyle w:val="Emphasis"/>
        </w:rPr>
        <w:t>tates’ nuclear command-and-control system</w:t>
      </w:r>
      <w:r w:rsidRPr="006A63EE">
        <w:rPr>
          <w:u w:val="single"/>
        </w:rPr>
        <w:t xml:space="preserve">. They would be the preferred means to transmit a </w:t>
      </w:r>
      <w:r w:rsidRPr="006A63EE">
        <w:rPr>
          <w:rStyle w:val="Emphasis"/>
        </w:rPr>
        <w:t>presidential order to use nuclear weapons</w:t>
      </w:r>
      <w:r w:rsidRPr="006A63EE">
        <w:rPr>
          <w:u w:val="single"/>
        </w:rPr>
        <w:t xml:space="preserve"> and would </w:t>
      </w:r>
      <w:r w:rsidRPr="006A63EE">
        <w:rPr>
          <w:rStyle w:val="Emphasis"/>
        </w:rPr>
        <w:t>provide</w:t>
      </w:r>
      <w:r w:rsidRPr="006A63EE">
        <w:rPr>
          <w:u w:val="single"/>
        </w:rPr>
        <w:t xml:space="preserve"> the first warning</w:t>
      </w:r>
      <w:r w:rsidRPr="006A63EE">
        <w:rPr>
          <w:sz w:val="16"/>
        </w:rPr>
        <w:t xml:space="preserve"> of an incoming nuclear attack. </w:t>
      </w:r>
      <w:r w:rsidRPr="00C62E98">
        <w:rPr>
          <w:highlight w:val="green"/>
          <w:u w:val="single"/>
        </w:rPr>
        <w:t>Russia</w:t>
      </w:r>
      <w:r w:rsidRPr="006A63EE">
        <w:rPr>
          <w:u w:val="single"/>
        </w:rPr>
        <w:t xml:space="preserve"> uses </w:t>
      </w:r>
      <w:r w:rsidRPr="006A63EE">
        <w:rPr>
          <w:rStyle w:val="Emphasis"/>
        </w:rPr>
        <w:t>satellites for similar purposes</w:t>
      </w:r>
      <w:r w:rsidRPr="006A63EE">
        <w:rPr>
          <w:sz w:val="16"/>
        </w:rPr>
        <w:t xml:space="preserve">, even if it appears not to rely on them quite as much as the United States. While little is publicly known about China’s nuclear command-and-control system, the U.S. Department of Defense has assessed that </w:t>
      </w:r>
      <w:r w:rsidRPr="00C62E98">
        <w:rPr>
          <w:highlight w:val="green"/>
          <w:u w:val="single"/>
        </w:rPr>
        <w:t>China</w:t>
      </w:r>
      <w:r w:rsidRPr="006A63EE">
        <w:rPr>
          <w:u w:val="single"/>
        </w:rPr>
        <w:t xml:space="preserve"> is in the process of developing a </w:t>
      </w:r>
      <w:r w:rsidRPr="006A63EE">
        <w:rPr>
          <w:rStyle w:val="Emphasis"/>
        </w:rPr>
        <w:t xml:space="preserve">space-based </w:t>
      </w:r>
      <w:r w:rsidRPr="00C62E98">
        <w:rPr>
          <w:rStyle w:val="Emphasis"/>
          <w:highlight w:val="green"/>
        </w:rPr>
        <w:t>early-warning</w:t>
      </w:r>
      <w:r w:rsidRPr="006A63EE">
        <w:rPr>
          <w:rStyle w:val="Emphasis"/>
        </w:rPr>
        <w:t xml:space="preserve"> system</w:t>
      </w:r>
      <w:r w:rsidRPr="006A63EE">
        <w:rPr>
          <w:sz w:val="16"/>
        </w:rPr>
        <w:t xml:space="preserve">. </w:t>
      </w:r>
    </w:p>
    <w:p w14:paraId="1BFC80AB" w14:textId="77777777" w:rsidR="005365A4" w:rsidRPr="006A63EE" w:rsidRDefault="005365A4" w:rsidP="005365A4">
      <w:pPr>
        <w:rPr>
          <w:sz w:val="16"/>
        </w:rPr>
      </w:pPr>
      <w:r w:rsidRPr="006A63EE">
        <w:rPr>
          <w:u w:val="single"/>
        </w:rPr>
        <w:t xml:space="preserve">The most </w:t>
      </w:r>
      <w:r w:rsidRPr="006A63EE">
        <w:rPr>
          <w:rStyle w:val="Emphasis"/>
        </w:rPr>
        <w:t>important nuclear command-and-control satellites</w:t>
      </w:r>
      <w:r w:rsidRPr="006A63EE">
        <w:rPr>
          <w:u w:val="single"/>
        </w:rPr>
        <w:t xml:space="preserve">—those for communications and early warning—are </w:t>
      </w:r>
      <w:r w:rsidRPr="006A63EE">
        <w:rPr>
          <w:rStyle w:val="Emphasis"/>
        </w:rPr>
        <w:t>located in high-altitude orbits</w:t>
      </w:r>
      <w:r w:rsidRPr="006A63EE">
        <w:rPr>
          <w:sz w:val="16"/>
        </w:rPr>
        <w:t xml:space="preserve">. Fortunately, most are strung out about 22,500 miles above the equator—far above the debris from Russia’s ground-launched anti-satellite weapon test. These </w:t>
      </w:r>
      <w:r w:rsidRPr="00C62E98">
        <w:rPr>
          <w:rStyle w:val="Emphasis"/>
          <w:sz w:val="24"/>
          <w:highlight w:val="green"/>
        </w:rPr>
        <w:t>satellites</w:t>
      </w:r>
      <w:r w:rsidRPr="006A63EE">
        <w:rPr>
          <w:rStyle w:val="Emphasis"/>
          <w:sz w:val="24"/>
        </w:rPr>
        <w:t xml:space="preserve">, however, </w:t>
      </w:r>
      <w:r w:rsidRPr="00C62E98">
        <w:rPr>
          <w:rStyle w:val="Emphasis"/>
          <w:sz w:val="24"/>
          <w:highlight w:val="green"/>
        </w:rPr>
        <w:t>are growing</w:t>
      </w:r>
      <w:r w:rsidRPr="006A63EE">
        <w:rPr>
          <w:rStyle w:val="Emphasis"/>
          <w:sz w:val="24"/>
        </w:rPr>
        <w:t xml:space="preserve"> more </w:t>
      </w:r>
      <w:r w:rsidRPr="00C62E98">
        <w:rPr>
          <w:rStyle w:val="Emphasis"/>
          <w:sz w:val="24"/>
          <w:highlight w:val="green"/>
        </w:rPr>
        <w:t>vulnerable</w:t>
      </w:r>
      <w:r w:rsidRPr="006A63EE">
        <w:rPr>
          <w:sz w:val="16"/>
        </w:rPr>
        <w:t xml:space="preserve">, particularly to co-orbital anti-satellite weapons.  </w:t>
      </w:r>
    </w:p>
    <w:p w14:paraId="40E0E67B" w14:textId="77777777" w:rsidR="005365A4" w:rsidRPr="006A63EE" w:rsidRDefault="005365A4" w:rsidP="005365A4">
      <w:pPr>
        <w:rPr>
          <w:sz w:val="16"/>
        </w:rPr>
      </w:pPr>
      <w:r w:rsidRPr="006A63EE">
        <w:rPr>
          <w:u w:val="single"/>
        </w:rPr>
        <w:lastRenderedPageBreak/>
        <w:t xml:space="preserve">Nuclear command-and-control satellites might be attacked </w:t>
      </w:r>
      <w:r w:rsidRPr="006A63EE">
        <w:rPr>
          <w:rStyle w:val="Emphasis"/>
        </w:rPr>
        <w:t>deliberately</w:t>
      </w:r>
      <w:r w:rsidRPr="006A63EE">
        <w:rPr>
          <w:sz w:val="16"/>
        </w:rPr>
        <w:t xml:space="preserve">, </w:t>
      </w:r>
      <w:r w:rsidRPr="006A63EE">
        <w:rPr>
          <w:u w:val="single"/>
        </w:rPr>
        <w:t xml:space="preserve">as </w:t>
      </w:r>
      <w:r w:rsidRPr="00C62E98">
        <w:rPr>
          <w:highlight w:val="green"/>
          <w:u w:val="single"/>
        </w:rPr>
        <w:t xml:space="preserve">the </w:t>
      </w:r>
      <w:r w:rsidRPr="00C62E98">
        <w:rPr>
          <w:rStyle w:val="Emphasis"/>
          <w:highlight w:val="green"/>
        </w:rPr>
        <w:t>prelude</w:t>
      </w:r>
      <w:r w:rsidRPr="00C62E98">
        <w:rPr>
          <w:highlight w:val="green"/>
          <w:u w:val="single"/>
        </w:rPr>
        <w:t xml:space="preserve"> to a nuclear war</w:t>
      </w:r>
      <w:r w:rsidRPr="006A63EE">
        <w:rPr>
          <w:sz w:val="16"/>
        </w:rPr>
        <w:t xml:space="preserve">. In a conventional conflict, if China, Russia, or the United States decided to use nuclear weapons first—or believed that its opponent was about to do so—it might try to </w:t>
      </w:r>
      <w:r w:rsidRPr="006A63EE">
        <w:rPr>
          <w:rStyle w:val="Emphasis"/>
        </w:rPr>
        <w:t>degrade</w:t>
      </w:r>
      <w:r w:rsidRPr="006A63EE">
        <w:rPr>
          <w:u w:val="single"/>
        </w:rPr>
        <w:t xml:space="preserve"> the adversary’s nuclear command-and-control system </w:t>
      </w:r>
      <w:r w:rsidRPr="006A63EE">
        <w:rPr>
          <w:rStyle w:val="Emphasis"/>
        </w:rPr>
        <w:t>preemptively</w:t>
      </w:r>
      <w:r w:rsidRPr="006A63EE">
        <w:rPr>
          <w:sz w:val="16"/>
        </w:rPr>
        <w:t xml:space="preserve">. China, for example, might attack U.S. early-warning satellites to weaken the United States’ homeland missile defenses. Conversely, the United States might target Chinese communication satellites to interfere with Beijing’s ability to wield its nuclear forces.  </w:t>
      </w:r>
    </w:p>
    <w:p w14:paraId="0EF6C5AB" w14:textId="77777777" w:rsidR="005365A4" w:rsidRPr="006A63EE" w:rsidRDefault="005365A4" w:rsidP="005365A4">
      <w:pPr>
        <w:rPr>
          <w:rStyle w:val="Emphasis"/>
          <w:sz w:val="24"/>
        </w:rPr>
      </w:pPr>
      <w:r w:rsidRPr="006A63EE">
        <w:rPr>
          <w:sz w:val="16"/>
        </w:rPr>
        <w:t>In a conventional war, however, nuclear command-and-control satellites might be attacked and threatened for altogether different reasons—</w:t>
      </w:r>
      <w:r w:rsidRPr="00C62E98">
        <w:rPr>
          <w:highlight w:val="green"/>
          <w:u w:val="single"/>
        </w:rPr>
        <w:t>creating</w:t>
      </w:r>
      <w:r w:rsidRPr="006A63EE">
        <w:rPr>
          <w:u w:val="single"/>
        </w:rPr>
        <w:t xml:space="preserve"> the </w:t>
      </w:r>
      <w:r w:rsidRPr="00C62E98">
        <w:rPr>
          <w:rStyle w:val="Emphasis"/>
          <w:highlight w:val="green"/>
        </w:rPr>
        <w:t>risk</w:t>
      </w:r>
      <w:r w:rsidRPr="006A63EE">
        <w:rPr>
          <w:u w:val="single"/>
        </w:rPr>
        <w:t xml:space="preserve"> that </w:t>
      </w:r>
      <w:r w:rsidRPr="00C62E98">
        <w:rPr>
          <w:rStyle w:val="Emphasis"/>
          <w:sz w:val="24"/>
          <w:highlight w:val="green"/>
        </w:rPr>
        <w:t>nuclear war</w:t>
      </w:r>
      <w:r w:rsidRPr="006A63EE">
        <w:rPr>
          <w:rStyle w:val="Emphasis"/>
          <w:sz w:val="24"/>
        </w:rPr>
        <w:t xml:space="preserve"> might be </w:t>
      </w:r>
      <w:r w:rsidRPr="00C62E98">
        <w:rPr>
          <w:rStyle w:val="Emphasis"/>
          <w:sz w:val="24"/>
          <w:highlight w:val="green"/>
        </w:rPr>
        <w:t>triggered inadvertently</w:t>
      </w:r>
      <w:r w:rsidRPr="006A63EE">
        <w:rPr>
          <w:rStyle w:val="Emphasis"/>
          <w:sz w:val="24"/>
        </w:rPr>
        <w:t xml:space="preserve">.  </w:t>
      </w:r>
    </w:p>
    <w:p w14:paraId="2C09E174" w14:textId="77777777" w:rsidR="005365A4" w:rsidRPr="006A63EE" w:rsidRDefault="005365A4" w:rsidP="005365A4">
      <w:pPr>
        <w:rPr>
          <w:sz w:val="16"/>
        </w:rPr>
      </w:pPr>
      <w:r w:rsidRPr="006A63EE">
        <w:rPr>
          <w:u w:val="single"/>
        </w:rPr>
        <w:t xml:space="preserve">The United States, in particular, is </w:t>
      </w:r>
      <w:r w:rsidRPr="006A63EE">
        <w:rPr>
          <w:rStyle w:val="Emphasis"/>
        </w:rPr>
        <w:t>deeply reliant on satellites</w:t>
      </w:r>
      <w:r w:rsidRPr="006A63EE">
        <w:rPr>
          <w:sz w:val="16"/>
        </w:rPr>
        <w:t xml:space="preserve"> to enable conventional operations. Moreover, most, if not all, </w:t>
      </w:r>
      <w:r w:rsidRPr="006A63EE">
        <w:rPr>
          <w:u w:val="single"/>
        </w:rPr>
        <w:t xml:space="preserve">nuclear command-and-control satellites also support </w:t>
      </w:r>
      <w:r w:rsidRPr="006A63EE">
        <w:rPr>
          <w:rStyle w:val="Emphasis"/>
        </w:rPr>
        <w:t>nonnuclear missions</w:t>
      </w:r>
      <w:r w:rsidRPr="006A63EE">
        <w:rPr>
          <w:sz w:val="16"/>
        </w:rPr>
        <w:t xml:space="preserve">—making them tempting targets even in a purely conventional conflict. For example, some U.S. satellites transmit orders to both U.S. conventional and nuclear forces. Russia might attack these satellites to try to undermine the United States’ ability to prosecute a conventional war, but with the added and unintended effect of degrading the U.S. nuclear command-and-control system. </w:t>
      </w:r>
    </w:p>
    <w:p w14:paraId="121AD8B0" w14:textId="77777777" w:rsidR="005365A4" w:rsidRPr="006A63EE" w:rsidRDefault="005365A4" w:rsidP="005365A4">
      <w:pPr>
        <w:rPr>
          <w:sz w:val="16"/>
        </w:rPr>
      </w:pPr>
      <w:r w:rsidRPr="00C62E98">
        <w:rPr>
          <w:highlight w:val="green"/>
          <w:u w:val="single"/>
        </w:rPr>
        <w:t>Washington</w:t>
      </w:r>
      <w:r w:rsidRPr="006A63EE">
        <w:rPr>
          <w:u w:val="single"/>
        </w:rPr>
        <w:t xml:space="preserve"> would be </w:t>
      </w:r>
      <w:r w:rsidRPr="006A63EE">
        <w:rPr>
          <w:rStyle w:val="Emphasis"/>
        </w:rPr>
        <w:t xml:space="preserve">hard </w:t>
      </w:r>
      <w:r w:rsidRPr="00C62E98">
        <w:rPr>
          <w:rStyle w:val="Emphasis"/>
          <w:highlight w:val="green"/>
        </w:rPr>
        <w:t>pressed</w:t>
      </w:r>
      <w:r w:rsidRPr="00C62E98">
        <w:rPr>
          <w:highlight w:val="green"/>
          <w:u w:val="single"/>
        </w:rPr>
        <w:t xml:space="preserve"> to determine the </w:t>
      </w:r>
      <w:r w:rsidRPr="00C62E98">
        <w:rPr>
          <w:rStyle w:val="Emphasis"/>
          <w:highlight w:val="green"/>
        </w:rPr>
        <w:t>intent</w:t>
      </w:r>
      <w:r w:rsidRPr="006A63EE">
        <w:rPr>
          <w:u w:val="single"/>
        </w:rPr>
        <w:t xml:space="preserve"> behind such attacks. It could easily </w:t>
      </w:r>
      <w:r w:rsidRPr="00C62E98">
        <w:rPr>
          <w:highlight w:val="green"/>
          <w:u w:val="single"/>
        </w:rPr>
        <w:t xml:space="preserve">misinterpret them as </w:t>
      </w:r>
      <w:r w:rsidRPr="00C62E98">
        <w:rPr>
          <w:rStyle w:val="Emphasis"/>
          <w:highlight w:val="green"/>
        </w:rPr>
        <w:t>prep</w:t>
      </w:r>
      <w:r w:rsidRPr="006A63EE">
        <w:rPr>
          <w:rStyle w:val="Emphasis"/>
        </w:rPr>
        <w:t xml:space="preserve">arations </w:t>
      </w:r>
      <w:r w:rsidRPr="00C62E98">
        <w:rPr>
          <w:rStyle w:val="Emphasis"/>
          <w:highlight w:val="green"/>
        </w:rPr>
        <w:t>for a nuclear war</w:t>
      </w:r>
      <w:r w:rsidRPr="006A63EE">
        <w:rPr>
          <w:u w:val="single"/>
        </w:rPr>
        <w:t xml:space="preserve"> and </w:t>
      </w:r>
      <w:r w:rsidRPr="006A63EE">
        <w:rPr>
          <w:rStyle w:val="Emphasis"/>
        </w:rPr>
        <w:t>respond accordingly</w:t>
      </w:r>
      <w:r w:rsidRPr="006A63EE">
        <w:rPr>
          <w:u w:val="single"/>
        </w:rPr>
        <w:t xml:space="preserve">. It might threaten to use nuclear weapons unless its </w:t>
      </w:r>
      <w:r w:rsidRPr="006A63EE">
        <w:rPr>
          <w:rStyle w:val="Emphasis"/>
        </w:rPr>
        <w:t>adversary backed off</w:t>
      </w:r>
      <w:r w:rsidRPr="006A63EE">
        <w:rPr>
          <w:sz w:val="16"/>
        </w:rPr>
        <w:t xml:space="preserve">. In fact, the Trump administration’s nuclear policy explicitly threatened the use of nuclear weapons in precisely this circumstance. The Biden administration can and should remove this threat as part of its ongoing Nuclear Posture Review. </w:t>
      </w:r>
    </w:p>
    <w:p w14:paraId="2AF79E99" w14:textId="77777777" w:rsidR="005365A4" w:rsidRPr="006A63EE" w:rsidRDefault="005365A4" w:rsidP="005365A4">
      <w:pPr>
        <w:rPr>
          <w:sz w:val="16"/>
        </w:rPr>
      </w:pPr>
      <w:r w:rsidRPr="006A63EE">
        <w:rPr>
          <w:sz w:val="16"/>
        </w:rPr>
        <w:t xml:space="preserve">To make matters worse, </w:t>
      </w:r>
      <w:r w:rsidRPr="006A63EE">
        <w:rPr>
          <w:u w:val="single"/>
        </w:rPr>
        <w:t xml:space="preserve">it </w:t>
      </w:r>
      <w:r w:rsidRPr="00C62E98">
        <w:rPr>
          <w:highlight w:val="green"/>
          <w:u w:val="single"/>
        </w:rPr>
        <w:t>might not take</w:t>
      </w:r>
      <w:r w:rsidRPr="006A63EE">
        <w:rPr>
          <w:u w:val="single"/>
        </w:rPr>
        <w:t xml:space="preserve"> </w:t>
      </w:r>
      <w:r w:rsidRPr="006A63EE">
        <w:rPr>
          <w:rStyle w:val="Emphasis"/>
        </w:rPr>
        <w:t xml:space="preserve">actual </w:t>
      </w:r>
      <w:r w:rsidRPr="00C62E98">
        <w:rPr>
          <w:rStyle w:val="Emphasis"/>
          <w:highlight w:val="green"/>
        </w:rPr>
        <w:t>attacks</w:t>
      </w:r>
      <w:r w:rsidRPr="006A63EE">
        <w:rPr>
          <w:rStyle w:val="Emphasis"/>
        </w:rPr>
        <w:t xml:space="preserve"> against nuclear command-and-control satellites </w:t>
      </w:r>
      <w:r w:rsidRPr="00C62E98">
        <w:rPr>
          <w:rStyle w:val="Emphasis"/>
          <w:highlight w:val="green"/>
        </w:rPr>
        <w:t>to spark this</w:t>
      </w:r>
      <w:r w:rsidRPr="006A63EE">
        <w:rPr>
          <w:u w:val="single"/>
        </w:rPr>
        <w:t xml:space="preserve"> kind of escalation</w:t>
      </w:r>
      <w:r w:rsidRPr="006A63EE">
        <w:rPr>
          <w:sz w:val="16"/>
        </w:rPr>
        <w:t xml:space="preserve">. Satellites in high-altitude orbits are periodically moved to different positions to optimize their performance. Especially in a conventional conflict, a repositioning operation that led one spacecraft to approach a nuclear command-and-control satellite might appear to the latter’s owner as the beginning of an attack against its nuclear command-and-control system. Once again, the potential consequences could be catastrophic. </w:t>
      </w:r>
    </w:p>
    <w:p w14:paraId="788C1212" w14:textId="77777777" w:rsidR="005365A4" w:rsidRPr="00635356" w:rsidRDefault="005365A4" w:rsidP="005365A4">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09E291D" w14:textId="77777777" w:rsidR="005365A4" w:rsidRPr="00131706" w:rsidRDefault="005365A4" w:rsidP="005365A4">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8"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9" w:history="1">
        <w:r w:rsidRPr="00131706">
          <w:rPr>
            <w:rStyle w:val="Hyperlink"/>
          </w:rPr>
          <w:t>https://ratical.org/radiation/NuclearExtinction/StevenStarr022815.html</w:t>
        </w:r>
      </w:hyperlink>
      <w:r w:rsidRPr="00131706">
        <w:rPr>
          <w:rStyle w:val="Hyperlink"/>
        </w:rPr>
        <w:t>]</w:t>
      </w:r>
      <w:r w:rsidRPr="00131706">
        <w:t xml:space="preserve"> TG </w:t>
      </w:r>
    </w:p>
    <w:p w14:paraId="3E9BF8A7" w14:textId="77777777" w:rsidR="005365A4" w:rsidRPr="00B809EA" w:rsidRDefault="005365A4" w:rsidP="005365A4">
      <w:pPr>
        <w:rPr>
          <w:sz w:val="14"/>
        </w:rPr>
      </w:pPr>
      <w:r w:rsidRPr="00B809EA">
        <w:rPr>
          <w:sz w:val="14"/>
        </w:rPr>
        <w:t xml:space="preserve">A </w:t>
      </w:r>
      <w:r w:rsidRPr="00C62E98">
        <w:rPr>
          <w:highlight w:val="green"/>
          <w:u w:val="single"/>
        </w:rPr>
        <w:t>war</w:t>
      </w:r>
      <w:r w:rsidRPr="006A63EE">
        <w:rPr>
          <w:u w:val="single"/>
        </w:rPr>
        <w:t xml:space="preserve"> fought </w:t>
      </w:r>
      <w:r w:rsidRPr="00C62E98">
        <w:rPr>
          <w:highlight w:val="green"/>
          <w:u w:val="single"/>
        </w:rPr>
        <w:t>with</w:t>
      </w:r>
      <w:r w:rsidRPr="006A63EE">
        <w:rPr>
          <w:u w:val="single"/>
        </w:rPr>
        <w:t xml:space="preserve"> 21st century strategic </w:t>
      </w:r>
      <w:r w:rsidRPr="00C62E98">
        <w:rPr>
          <w:highlight w:val="green"/>
          <w:u w:val="single"/>
        </w:rPr>
        <w:t>nuclear weapons would be</w:t>
      </w:r>
      <w:r w:rsidRPr="006A63EE">
        <w:rPr>
          <w:u w:val="single"/>
        </w:rPr>
        <w:t xml:space="preserve"> more than just a </w:t>
      </w:r>
      <w:r w:rsidRPr="006A63EE">
        <w:rPr>
          <w:rStyle w:val="Emphasis"/>
        </w:rPr>
        <w:t>great catastrophe in human history</w:t>
      </w:r>
      <w:r w:rsidRPr="006A63EE">
        <w:rPr>
          <w:u w:val="single"/>
        </w:rPr>
        <w:t xml:space="preserve">. If we allow it to happen, such a war would be </w:t>
      </w:r>
      <w:r w:rsidRPr="00C62E98">
        <w:rPr>
          <w:highlight w:val="green"/>
          <w:u w:val="single"/>
        </w:rPr>
        <w:t xml:space="preserve">a </w:t>
      </w:r>
      <w:r w:rsidRPr="00C62E98">
        <w:rPr>
          <w:rStyle w:val="Emphasis"/>
          <w:highlight w:val="green"/>
        </w:rPr>
        <w:t>mass extinction event</w:t>
      </w:r>
      <w:r w:rsidRPr="006A63EE">
        <w:rPr>
          <w:u w:val="single"/>
        </w:rPr>
        <w:t xml:space="preserve"> that </w:t>
      </w:r>
      <w:hyperlink r:id="rId20" w:history="1">
        <w:r w:rsidRPr="006A63EE">
          <w:rPr>
            <w:u w:val="single"/>
          </w:rPr>
          <w:t>ends human history</w:t>
        </w:r>
      </w:hyperlink>
      <w:r w:rsidRPr="00B809EA">
        <w:rPr>
          <w:sz w:val="14"/>
        </w:rPr>
        <w:t xml:space="preserve">. There is a profound difference between extinction and “an unprecedented disaster,” or even “the end of civilization,” because even after such an immense catastrophe, human life would go on. </w:t>
      </w:r>
    </w:p>
    <w:p w14:paraId="009F0493" w14:textId="77777777" w:rsidR="005365A4" w:rsidRPr="00B809EA" w:rsidRDefault="005365A4" w:rsidP="005365A4">
      <w:pPr>
        <w:rPr>
          <w:sz w:val="14"/>
        </w:rPr>
      </w:pPr>
      <w:r w:rsidRPr="006A63EE">
        <w:rPr>
          <w:u w:val="single"/>
        </w:rPr>
        <w:t xml:space="preserve">But extinction, by definition, is an event of </w:t>
      </w:r>
      <w:r w:rsidRPr="006A63EE">
        <w:rPr>
          <w:rStyle w:val="Emphasis"/>
        </w:rPr>
        <w:t>utter finality,</w:t>
      </w:r>
      <w:r w:rsidRPr="006A63EE">
        <w:rPr>
          <w:u w:val="single"/>
        </w:rPr>
        <w:t xml:space="preserve"> and a nuclear war that could cause human extinction should really be </w:t>
      </w:r>
      <w:r w:rsidRPr="006A63EE">
        <w:rPr>
          <w:rStyle w:val="Emphasis"/>
        </w:rPr>
        <w:t>considered as the ultimate criminal act</w:t>
      </w:r>
      <w:r w:rsidRPr="00B809EA">
        <w:rPr>
          <w:sz w:val="14"/>
        </w:rPr>
        <w:t xml:space="preserve">. It certainly would be the crime to end all crimes. </w:t>
      </w:r>
    </w:p>
    <w:p w14:paraId="6F7F3013" w14:textId="77777777" w:rsidR="005365A4" w:rsidRPr="00B809EA" w:rsidRDefault="005365A4" w:rsidP="005365A4">
      <w:pPr>
        <w:rPr>
          <w:sz w:val="14"/>
        </w:rPr>
      </w:pPr>
      <w:r w:rsidRPr="006A63EE">
        <w:rPr>
          <w:u w:val="single"/>
        </w:rPr>
        <w:t xml:space="preserve">The </w:t>
      </w:r>
      <w:r w:rsidRPr="006A63EE">
        <w:rPr>
          <w:rStyle w:val="Emphasis"/>
        </w:rPr>
        <w:t xml:space="preserve">world’s </w:t>
      </w:r>
      <w:r w:rsidRPr="00C62E98">
        <w:rPr>
          <w:rStyle w:val="Emphasis"/>
          <w:highlight w:val="green"/>
        </w:rPr>
        <w:t>leading climatologists</w:t>
      </w:r>
      <w:r w:rsidRPr="006A63EE">
        <w:rPr>
          <w:u w:val="single"/>
        </w:rPr>
        <w:t xml:space="preserve"> now </w:t>
      </w:r>
      <w:r w:rsidRPr="00C62E98">
        <w:rPr>
          <w:highlight w:val="green"/>
          <w:u w:val="single"/>
        </w:rPr>
        <w:t>tell us</w:t>
      </w:r>
      <w:r w:rsidRPr="006A63EE">
        <w:rPr>
          <w:u w:val="single"/>
        </w:rPr>
        <w:t xml:space="preserve"> that </w:t>
      </w:r>
      <w:r w:rsidRPr="00C62E98">
        <w:rPr>
          <w:highlight w:val="green"/>
          <w:u w:val="single"/>
        </w:rPr>
        <w:t>nuclear war</w:t>
      </w:r>
      <w:r w:rsidRPr="006A63EE">
        <w:rPr>
          <w:u w:val="single"/>
        </w:rPr>
        <w:t xml:space="preserve"> </w:t>
      </w:r>
      <w:r w:rsidRPr="006A63EE">
        <w:rPr>
          <w:rStyle w:val="Emphasis"/>
        </w:rPr>
        <w:t>threatens</w:t>
      </w:r>
      <w:r w:rsidRPr="006A63EE">
        <w:rPr>
          <w:u w:val="single"/>
        </w:rPr>
        <w:t xml:space="preserve"> our continued existence as a species</w:t>
      </w:r>
      <w:r w:rsidRPr="00B809EA">
        <w:rPr>
          <w:sz w:val="14"/>
        </w:rPr>
        <w:t xml:space="preserve">. Their studies predict that a large nuclear war, especially one fought with strategic nuclear weapons, would </w:t>
      </w:r>
      <w:r w:rsidRPr="00C62E98">
        <w:rPr>
          <w:highlight w:val="green"/>
          <w:u w:val="single"/>
        </w:rPr>
        <w:t xml:space="preserve">create </w:t>
      </w:r>
      <w:hyperlink r:id="rId21" w:history="1">
        <w:r w:rsidRPr="00C62E98">
          <w:rPr>
            <w:highlight w:val="green"/>
            <w:u w:val="single"/>
          </w:rPr>
          <w:t xml:space="preserve">a </w:t>
        </w:r>
        <w:r w:rsidRPr="00C62E98">
          <w:rPr>
            <w:rStyle w:val="Emphasis"/>
            <w:highlight w:val="green"/>
          </w:rPr>
          <w:t>post-war environment</w:t>
        </w:r>
        <w:r w:rsidRPr="00C62E98">
          <w:rPr>
            <w:highlight w:val="green"/>
            <w:u w:val="single"/>
          </w:rPr>
          <w:t xml:space="preserve"> in which for many years </w:t>
        </w:r>
        <w:r w:rsidRPr="00C62E98">
          <w:rPr>
            <w:rStyle w:val="StyleUnderline"/>
            <w:highlight w:val="green"/>
          </w:rPr>
          <w:t xml:space="preserve">it would be </w:t>
        </w:r>
        <w:r w:rsidRPr="00C62E98">
          <w:rPr>
            <w:rStyle w:val="Emphasis"/>
            <w:highlight w:val="green"/>
          </w:rPr>
          <w:t>too cold and dark to even grow food</w:t>
        </w:r>
      </w:hyperlink>
      <w:r w:rsidRPr="006A63EE">
        <w:rPr>
          <w:u w:val="single"/>
        </w:rPr>
        <w:t xml:space="preserve">. Their findings make it clear that not only humans, but </w:t>
      </w:r>
      <w:r w:rsidRPr="006A63EE">
        <w:rPr>
          <w:rStyle w:val="Emphasis"/>
        </w:rPr>
        <w:t>most large animals and many other forms of complex life</w:t>
      </w:r>
      <w:r w:rsidRPr="006A63EE">
        <w:rPr>
          <w:u w:val="single"/>
        </w:rPr>
        <w:t xml:space="preserve"> would likely </w:t>
      </w:r>
      <w:r w:rsidRPr="006A63EE">
        <w:rPr>
          <w:rStyle w:val="Emphasis"/>
        </w:rPr>
        <w:t>vanish</w:t>
      </w:r>
      <w:r w:rsidRPr="006A63EE">
        <w:rPr>
          <w:u w:val="single"/>
        </w:rPr>
        <w:t xml:space="preserve"> forever in a nuclear darkness of our own making.</w:t>
      </w:r>
      <w:r w:rsidRPr="00B809EA">
        <w:rPr>
          <w:sz w:val="14"/>
        </w:rPr>
        <w:t xml:space="preserve"> </w:t>
      </w:r>
    </w:p>
    <w:p w14:paraId="7D643D57" w14:textId="77777777" w:rsidR="005365A4" w:rsidRPr="00B809EA" w:rsidRDefault="005365A4" w:rsidP="005365A4">
      <w:pPr>
        <w:rPr>
          <w:sz w:val="14"/>
        </w:rPr>
      </w:pPr>
      <w:r w:rsidRPr="00B809EA">
        <w:rPr>
          <w:sz w:val="14"/>
        </w:rPr>
        <w:lastRenderedPageBreak/>
        <w:t xml:space="preserve">The environmental consequences of nuclear war would attack the ecological support systems of life at every level. </w:t>
      </w:r>
      <w:r w:rsidRPr="006A63EE">
        <w:rPr>
          <w:rStyle w:val="Emphasis"/>
        </w:rPr>
        <w:t xml:space="preserve">Radioactive </w:t>
      </w:r>
      <w:r w:rsidRPr="00C62E98">
        <w:rPr>
          <w:rStyle w:val="Emphasis"/>
          <w:highlight w:val="green"/>
        </w:rPr>
        <w:t>fallout</w:t>
      </w:r>
      <w:r w:rsidRPr="006A63EE">
        <w:rPr>
          <w:u w:val="single"/>
        </w:rPr>
        <w:t xml:space="preserve">, produced not only by nuclear bombs, but also by the destruction of nuclear power plants and their spent fuel pools, </w:t>
      </w:r>
      <w:r w:rsidRPr="00C62E98">
        <w:rPr>
          <w:highlight w:val="green"/>
          <w:u w:val="single"/>
        </w:rPr>
        <w:t xml:space="preserve">would </w:t>
      </w:r>
      <w:r w:rsidRPr="00C62E98">
        <w:rPr>
          <w:rStyle w:val="Emphasis"/>
          <w:highlight w:val="green"/>
        </w:rPr>
        <w:t>poison</w:t>
      </w:r>
      <w:r w:rsidRPr="00C62E98">
        <w:rPr>
          <w:highlight w:val="green"/>
          <w:u w:val="single"/>
        </w:rPr>
        <w:t xml:space="preserve"> the biosphere</w:t>
      </w:r>
      <w:r w:rsidRPr="006A63EE">
        <w:rPr>
          <w:u w:val="single"/>
        </w:rPr>
        <w:t xml:space="preserve">. Millions of tons of </w:t>
      </w:r>
      <w:r w:rsidRPr="00C62E98">
        <w:rPr>
          <w:highlight w:val="green"/>
          <w:u w:val="single"/>
        </w:rPr>
        <w:t>smoke would</w:t>
      </w:r>
      <w:r w:rsidRPr="006A63EE">
        <w:rPr>
          <w:u w:val="single"/>
        </w:rPr>
        <w:t xml:space="preserve"> act to </w:t>
      </w:r>
      <w:hyperlink r:id="rId22" w:history="1">
        <w:r w:rsidRPr="00C62E98">
          <w:rPr>
            <w:highlight w:val="green"/>
            <w:u w:val="single"/>
          </w:rPr>
          <w:t>destroy</w:t>
        </w:r>
        <w:r w:rsidRPr="006A63EE">
          <w:rPr>
            <w:u w:val="single"/>
          </w:rPr>
          <w:t xml:space="preserve"> Earth’s protective </w:t>
        </w:r>
        <w:r w:rsidRPr="00C62E98">
          <w:rPr>
            <w:highlight w:val="green"/>
            <w:u w:val="single"/>
          </w:rPr>
          <w:t>ozone</w:t>
        </w:r>
        <w:r w:rsidRPr="006A63EE">
          <w:rPr>
            <w:u w:val="single"/>
          </w:rPr>
          <w:t xml:space="preserve"> layer</w:t>
        </w:r>
      </w:hyperlink>
      <w:r w:rsidRPr="006A63EE">
        <w:rPr>
          <w:u w:val="single"/>
        </w:rPr>
        <w:t xml:space="preserve"> and </w:t>
      </w:r>
      <w:r w:rsidRPr="00C62E98">
        <w:rPr>
          <w:rStyle w:val="Emphasis"/>
          <w:highlight w:val="green"/>
        </w:rPr>
        <w:t>block</w:t>
      </w:r>
      <w:r w:rsidRPr="006A63EE">
        <w:rPr>
          <w:rStyle w:val="Emphasis"/>
        </w:rPr>
        <w:t xml:space="preserve"> most </w:t>
      </w:r>
      <w:r w:rsidRPr="00C62E98">
        <w:rPr>
          <w:rStyle w:val="Emphasis"/>
          <w:highlight w:val="green"/>
        </w:rPr>
        <w:t>sunlight</w:t>
      </w:r>
      <w:r w:rsidRPr="006A63EE">
        <w:rPr>
          <w:rStyle w:val="Emphasis"/>
        </w:rPr>
        <w:t xml:space="preserve"> from reaching Earth’s surface, </w:t>
      </w:r>
      <w:r w:rsidRPr="00C62E98">
        <w:rPr>
          <w:rStyle w:val="Emphasis"/>
          <w:highlight w:val="green"/>
        </w:rPr>
        <w:t>creating Ice Age</w:t>
      </w:r>
      <w:r w:rsidRPr="006A63EE">
        <w:rPr>
          <w:rStyle w:val="Emphasis"/>
        </w:rPr>
        <w:t xml:space="preserve"> </w:t>
      </w:r>
      <w:r w:rsidRPr="006A63EE">
        <w:rPr>
          <w:u w:val="single"/>
        </w:rPr>
        <w:t>weather conditions that would last for decades</w:t>
      </w:r>
      <w:r w:rsidRPr="00B809EA">
        <w:rPr>
          <w:sz w:val="14"/>
        </w:rPr>
        <w:t xml:space="preserve">. </w:t>
      </w:r>
    </w:p>
    <w:p w14:paraId="09922254" w14:textId="77777777" w:rsidR="005365A4" w:rsidRPr="00934304" w:rsidRDefault="005365A4" w:rsidP="005365A4">
      <w:pPr>
        <w:rPr>
          <w:sz w:val="14"/>
          <w:szCs w:val="14"/>
        </w:rPr>
      </w:pPr>
      <w:r w:rsidRPr="00934304">
        <w:rPr>
          <w:sz w:val="14"/>
          <w:szCs w:val="14"/>
        </w:rPr>
        <w:t xml:space="preserve">Yet the political and military leaders who control nuclear weapons strictly avoid any direct public discussion of the consequences of nuclear war. They do so by arguing that nuclear weapons are not intended to be used, but only to deter. </w:t>
      </w:r>
    </w:p>
    <w:p w14:paraId="463B9D66" w14:textId="77777777" w:rsidR="005365A4" w:rsidRPr="006A63EE" w:rsidRDefault="005365A4" w:rsidP="005365A4">
      <w:pPr>
        <w:rPr>
          <w:u w:val="single"/>
        </w:rPr>
      </w:pPr>
      <w:r w:rsidRPr="00B809EA">
        <w:rPr>
          <w:sz w:val="14"/>
        </w:rPr>
        <w:t xml:space="preserve">Remarkably, the leaders of the Nuclear Weapon States have chosen to ignore the authoritative, long-standing scientific research done by the climatologists, research that predicts </w:t>
      </w:r>
      <w:r w:rsidRPr="006A63EE">
        <w:rPr>
          <w:u w:val="single"/>
        </w:rPr>
        <w:t xml:space="preserve">virtually </w:t>
      </w:r>
      <w:r w:rsidRPr="00B809EA">
        <w:rPr>
          <w:u w:val="single"/>
        </w:rPr>
        <w:t>any nuclear war</w:t>
      </w:r>
      <w:r w:rsidRPr="00B809EA">
        <w:rPr>
          <w:sz w:val="14"/>
        </w:rPr>
        <w:t xml:space="preserve">, fought with even a fraction of the operational and deployed nuclear arsenals, </w:t>
      </w:r>
      <w:r w:rsidRPr="006A63EE">
        <w:rPr>
          <w:u w:val="single"/>
        </w:rPr>
        <w:t xml:space="preserve">will </w:t>
      </w:r>
      <w:r w:rsidRPr="00C62E98">
        <w:rPr>
          <w:highlight w:val="green"/>
          <w:u w:val="single"/>
        </w:rPr>
        <w:t>leave the Earth</w:t>
      </w:r>
      <w:r w:rsidRPr="006A63EE">
        <w:rPr>
          <w:u w:val="single"/>
        </w:rPr>
        <w:t xml:space="preserve"> </w:t>
      </w:r>
      <w:r w:rsidRPr="006A63EE">
        <w:rPr>
          <w:rStyle w:val="Emphasis"/>
        </w:rPr>
        <w:t xml:space="preserve">essentially </w:t>
      </w:r>
      <w:r w:rsidRPr="00C62E98">
        <w:rPr>
          <w:rStyle w:val="Emphasis"/>
          <w:highlight w:val="green"/>
        </w:rPr>
        <w:t>uninhabitable</w:t>
      </w:r>
      <w:r w:rsidRPr="006A63EE">
        <w:rPr>
          <w:u w:val="single"/>
        </w:rPr>
        <w:t>.</w:t>
      </w:r>
    </w:p>
    <w:p w14:paraId="78122453" w14:textId="77777777" w:rsidR="005365A4" w:rsidRPr="00207C78" w:rsidRDefault="005365A4" w:rsidP="005365A4">
      <w:pPr>
        <w:pStyle w:val="Heading2"/>
      </w:pPr>
      <w:r>
        <w:lastRenderedPageBreak/>
        <w:t>Framing</w:t>
      </w:r>
    </w:p>
    <w:p w14:paraId="6B086EEC" w14:textId="77777777" w:rsidR="005365A4" w:rsidRPr="002A192D" w:rsidRDefault="005365A4" w:rsidP="005365A4">
      <w:pPr>
        <w:pStyle w:val="Heading4"/>
        <w:spacing w:line="276" w:lineRule="auto"/>
        <w:rPr>
          <w:rFonts w:asciiTheme="majorHAnsi" w:hAnsiTheme="majorHAnsi" w:cstheme="majorHAnsi"/>
        </w:rPr>
      </w:pPr>
      <w:r>
        <w:rPr>
          <w:rFonts w:asciiTheme="majorHAnsi" w:hAnsiTheme="majorHAnsi" w:cstheme="majorHAnsi"/>
        </w:rPr>
        <w:t>T</w:t>
      </w:r>
      <w:r w:rsidRPr="002A192D">
        <w:rPr>
          <w:rFonts w:asciiTheme="majorHAnsi" w:hAnsiTheme="majorHAnsi" w:cstheme="majorHAnsi"/>
        </w:rPr>
        <w:t xml:space="preserve">he standard is </w:t>
      </w:r>
      <w:r w:rsidRPr="002A192D">
        <w:rPr>
          <w:rFonts w:asciiTheme="majorHAnsi" w:hAnsiTheme="majorHAnsi" w:cstheme="majorHAnsi"/>
          <w:u w:val="single"/>
        </w:rPr>
        <w:t>maximizing expected wellbeing</w:t>
      </w:r>
      <w:r w:rsidRPr="002A192D">
        <w:rPr>
          <w:rFonts w:asciiTheme="majorHAnsi" w:hAnsiTheme="majorHAnsi" w:cstheme="majorHAnsi"/>
        </w:rPr>
        <w:t xml:space="preserve">. Pleasure and pain </w:t>
      </w:r>
      <w:r w:rsidRPr="002A192D">
        <w:rPr>
          <w:rFonts w:asciiTheme="majorHAnsi" w:hAnsiTheme="majorHAnsi" w:cstheme="majorHAnsi"/>
          <w:i/>
        </w:rPr>
        <w:t>are</w:t>
      </w:r>
      <w:r w:rsidRPr="002A192D">
        <w:rPr>
          <w:rFonts w:asciiTheme="majorHAnsi" w:hAnsiTheme="majorHAnsi" w:cstheme="majorHAnsi"/>
        </w:rPr>
        <w:t xml:space="preserve"> intrinsic </w:t>
      </w:r>
      <w:r w:rsidRPr="002A192D">
        <w:rPr>
          <w:rFonts w:asciiTheme="majorHAnsi" w:hAnsiTheme="majorHAnsi" w:cstheme="majorHAnsi"/>
          <w:u w:val="single"/>
        </w:rPr>
        <w:t>value</w:t>
      </w:r>
      <w:r w:rsidRPr="002A192D">
        <w:rPr>
          <w:rFonts w:asciiTheme="majorHAnsi" w:hAnsiTheme="majorHAnsi" w:cstheme="majorHAnsi"/>
        </w:rPr>
        <w:t xml:space="preserve"> and </w:t>
      </w:r>
      <w:r w:rsidRPr="002A192D">
        <w:rPr>
          <w:rFonts w:asciiTheme="majorHAnsi" w:hAnsiTheme="majorHAnsi" w:cstheme="majorHAnsi"/>
          <w:u w:val="single"/>
        </w:rPr>
        <w:t>disvalue</w:t>
      </w:r>
      <w:r w:rsidRPr="002A192D">
        <w:rPr>
          <w:rFonts w:asciiTheme="majorHAnsi" w:hAnsiTheme="majorHAnsi" w:cstheme="majorHAnsi"/>
        </w:rPr>
        <w:t xml:space="preserve"> – everything else </w:t>
      </w:r>
      <w:r w:rsidRPr="002A192D">
        <w:rPr>
          <w:rFonts w:asciiTheme="majorHAnsi" w:hAnsiTheme="majorHAnsi" w:cstheme="majorHAnsi"/>
          <w:i/>
        </w:rPr>
        <w:t>regresses</w:t>
      </w:r>
      <w:r w:rsidRPr="002A192D">
        <w:rPr>
          <w:rFonts w:asciiTheme="majorHAnsi" w:hAnsiTheme="majorHAnsi" w:cstheme="majorHAnsi"/>
        </w:rPr>
        <w:t xml:space="preserve"> – </w:t>
      </w:r>
      <w:r w:rsidRPr="002A192D">
        <w:rPr>
          <w:rFonts w:asciiTheme="majorHAnsi" w:hAnsiTheme="majorHAnsi" w:cstheme="majorHAnsi"/>
          <w:u w:val="single"/>
        </w:rPr>
        <w:t>robust neuroscience.</w:t>
      </w:r>
    </w:p>
    <w:p w14:paraId="3D944DCB" w14:textId="77777777" w:rsidR="005365A4" w:rsidRPr="002A192D" w:rsidRDefault="005365A4" w:rsidP="005365A4">
      <w:pPr>
        <w:rPr>
          <w:rFonts w:asciiTheme="majorHAnsi" w:hAnsiTheme="majorHAnsi" w:cstheme="majorHAnsi"/>
          <w:b/>
          <w:bCs/>
          <w:sz w:val="26"/>
        </w:rPr>
      </w:pPr>
      <w:r w:rsidRPr="002A192D">
        <w:rPr>
          <w:rStyle w:val="Style13ptBold"/>
          <w:rFonts w:asciiTheme="majorHAnsi" w:hAnsiTheme="majorHAnsi" w:cstheme="majorHAnsi"/>
        </w:rPr>
        <w:t xml:space="preserve">Blum et al. 18 </w:t>
      </w:r>
      <w:r w:rsidRPr="002A192D">
        <w:rPr>
          <w:rFonts w:asciiTheme="majorHAnsi" w:hAnsiTheme="majorHAnsi" w:cstheme="majorHAnsi"/>
        </w:rPr>
        <w:t xml:space="preserve">– 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3" w:history="1">
        <w:r w:rsidRPr="002A192D">
          <w:rPr>
            <w:rStyle w:val="Hyperlink"/>
            <w:rFonts w:asciiTheme="majorHAnsi" w:hAnsiTheme="majorHAnsi" w:cstheme="majorHAnsi"/>
            <w:u w:val="single"/>
          </w:rPr>
          <w:t>https://www.ncbi.nlm.nih.gov/pmc/articles/PMC6446569/</w:t>
        </w:r>
      </w:hyperlink>
      <w:r w:rsidRPr="002A192D">
        <w:rPr>
          <w:rFonts w:asciiTheme="majorHAnsi" w:hAnsiTheme="majorHAnsi" w:cstheme="majorHAnsi"/>
        </w:rPr>
        <w:t>, R.S.</w:t>
      </w:r>
    </w:p>
    <w:p w14:paraId="7D793A89" w14:textId="77777777" w:rsidR="005365A4" w:rsidRPr="002A192D" w:rsidRDefault="005365A4" w:rsidP="005365A4">
      <w:pPr>
        <w:rPr>
          <w:rFonts w:asciiTheme="majorHAnsi" w:hAnsiTheme="majorHAnsi" w:cstheme="majorHAnsi"/>
          <w:sz w:val="12"/>
        </w:rPr>
      </w:pPr>
      <w:r w:rsidRPr="002A192D">
        <w:rPr>
          <w:rFonts w:asciiTheme="majorHAnsi" w:hAnsiTheme="majorHAnsi" w:cstheme="majorHAnsi"/>
          <w:b/>
          <w:bCs/>
          <w:highlight w:val="green"/>
          <w:u w:val="single"/>
        </w:rPr>
        <w:t>Pleasure</w:t>
      </w:r>
      <w:r w:rsidRPr="002A192D">
        <w:rPr>
          <w:rFonts w:asciiTheme="majorHAnsi" w:hAnsiTheme="majorHAnsi" w:cstheme="majorHAnsi"/>
          <w:u w:val="single"/>
        </w:rPr>
        <w:t xml:space="preserve"> is not only</w:t>
      </w:r>
      <w:r w:rsidRPr="002A192D">
        <w:rPr>
          <w:rFonts w:asciiTheme="majorHAnsi" w:hAnsiTheme="majorHAnsi" w:cstheme="majorHAnsi"/>
          <w:sz w:val="12"/>
        </w:rPr>
        <w:t xml:space="preserve"> one of the three </w:t>
      </w:r>
      <w:r w:rsidRPr="002A192D">
        <w:rPr>
          <w:rFonts w:asciiTheme="majorHAnsi" w:hAnsiTheme="majorHAnsi" w:cstheme="majorHAnsi"/>
          <w:u w:val="single"/>
        </w:rPr>
        <w:t>primary reward functions</w:t>
      </w:r>
      <w:r w:rsidRPr="002A192D">
        <w:rPr>
          <w:rFonts w:asciiTheme="majorHAnsi" w:hAnsiTheme="majorHAnsi" w:cstheme="majorHAnsi"/>
          <w:sz w:val="12"/>
        </w:rPr>
        <w:t xml:space="preserve"> but </w:t>
      </w:r>
      <w:r w:rsidRPr="002A192D">
        <w:rPr>
          <w:rFonts w:asciiTheme="majorHAnsi" w:hAnsiTheme="majorHAnsi" w:cstheme="majorHAnsi"/>
          <w:u w:val="single"/>
        </w:rPr>
        <w:t xml:space="preserve">it also </w:t>
      </w:r>
      <w:r w:rsidRPr="002A192D">
        <w:rPr>
          <w:rFonts w:asciiTheme="majorHAnsi" w:hAnsiTheme="majorHAnsi" w:cstheme="majorHAnsi"/>
          <w:b/>
          <w:bCs/>
          <w:highlight w:val="green"/>
          <w:u w:val="single"/>
        </w:rPr>
        <w:t>defines reward</w:t>
      </w:r>
      <w:r w:rsidRPr="002A192D">
        <w:rPr>
          <w:rFonts w:asciiTheme="majorHAnsi" w:hAnsiTheme="majorHAnsi" w:cstheme="majorHAnsi"/>
          <w:b/>
          <w:bCs/>
          <w:u w:val="single"/>
        </w:rPr>
        <w:t>.</w:t>
      </w:r>
      <w:r w:rsidRPr="002A192D">
        <w:rPr>
          <w:rFonts w:asciiTheme="majorHAnsi" w:hAnsiTheme="majorHAnsi" w:cstheme="majorHAnsi"/>
          <w:sz w:val="12"/>
        </w:rPr>
        <w:t xml:space="preserve"> As homeostasis explains the </w:t>
      </w:r>
      <w:r w:rsidRPr="002A192D">
        <w:rPr>
          <w:rFonts w:asciiTheme="majorHAnsi" w:hAnsiTheme="majorHAnsi" w:cstheme="majorHAnsi"/>
          <w:u w:val="single"/>
        </w:rPr>
        <w:t>functions of</w:t>
      </w:r>
      <w:r w:rsidRPr="002A192D">
        <w:rPr>
          <w:rFonts w:asciiTheme="majorHAnsi" w:hAnsiTheme="majorHAnsi" w:cstheme="majorHAnsi"/>
          <w:sz w:val="12"/>
        </w:rPr>
        <w:t xml:space="preserve"> only a limited number of </w:t>
      </w:r>
      <w:r w:rsidRPr="002A192D">
        <w:rPr>
          <w:rFonts w:asciiTheme="majorHAnsi" w:hAnsiTheme="majorHAnsi" w:cstheme="majorHAnsi"/>
          <w:u w:val="single"/>
        </w:rPr>
        <w:t>rewards, the</w:t>
      </w:r>
      <w:r w:rsidRPr="002A192D">
        <w:rPr>
          <w:rFonts w:asciiTheme="majorHAnsi" w:hAnsiTheme="majorHAnsi" w:cstheme="majorHAnsi"/>
          <w:sz w:val="12"/>
        </w:rPr>
        <w:t xml:space="preserve"> principal </w:t>
      </w:r>
      <w:r w:rsidRPr="002A192D">
        <w:rPr>
          <w:rFonts w:asciiTheme="majorHAnsi" w:hAnsiTheme="majorHAnsi" w:cstheme="majorHAnsi"/>
          <w:highlight w:val="green"/>
          <w:u w:val="single"/>
        </w:rPr>
        <w:t>reason why</w:t>
      </w:r>
      <w:r w:rsidRPr="002A192D">
        <w:rPr>
          <w:rFonts w:asciiTheme="majorHAnsi" w:hAnsiTheme="majorHAnsi" w:cstheme="majorHAnsi"/>
          <w:u w:val="single"/>
        </w:rPr>
        <w:t xml:space="preserve"> particular </w:t>
      </w:r>
      <w:r w:rsidRPr="002A192D">
        <w:rPr>
          <w:rFonts w:asciiTheme="majorHAnsi" w:hAnsiTheme="majorHAnsi" w:cstheme="majorHAnsi"/>
          <w:highlight w:val="green"/>
          <w:u w:val="single"/>
        </w:rPr>
        <w:t>stimuli</w:t>
      </w:r>
      <w:r w:rsidRPr="002A192D">
        <w:rPr>
          <w:rFonts w:asciiTheme="majorHAnsi" w:hAnsiTheme="majorHAnsi" w:cstheme="majorHAnsi"/>
          <w:u w:val="single"/>
        </w:rPr>
        <w:t xml:space="preserve">, objects, events, situations, and activities </w:t>
      </w:r>
      <w:r w:rsidRPr="002A192D">
        <w:rPr>
          <w:rFonts w:asciiTheme="majorHAnsi" w:hAnsiTheme="majorHAnsi" w:cstheme="majorHAnsi"/>
          <w:highlight w:val="green"/>
          <w:u w:val="single"/>
        </w:rPr>
        <w:t>are rewarding</w:t>
      </w:r>
      <w:r w:rsidRPr="002A192D">
        <w:rPr>
          <w:rFonts w:asciiTheme="majorHAnsi" w:hAnsiTheme="majorHAnsi" w:cstheme="majorHAnsi"/>
          <w:sz w:val="12"/>
        </w:rPr>
        <w:t xml:space="preserve"> may be </w:t>
      </w:r>
      <w:r w:rsidRPr="002A192D">
        <w:rPr>
          <w:rFonts w:asciiTheme="majorHAnsi" w:hAnsiTheme="majorHAnsi" w:cstheme="majorHAnsi"/>
          <w:u w:val="single"/>
        </w:rPr>
        <w:t>due to pleasure.</w:t>
      </w:r>
      <w:r w:rsidRPr="002A192D">
        <w:rPr>
          <w:rFonts w:asciiTheme="majorHAnsi" w:hAnsiTheme="majorHAnsi" w:cstheme="majorHAnsi"/>
          <w:sz w:val="12"/>
        </w:rPr>
        <w:t xml:space="preserve"> This applies first of all to sex and to the primary homeostatic rewards of food and liquid and extends to money, taste, beauty, social encounters and nonmaterial, internally set, and intrinsic rewards. </w:t>
      </w:r>
      <w:r w:rsidRPr="002A192D">
        <w:rPr>
          <w:rFonts w:asciiTheme="majorHAnsi" w:hAnsiTheme="majorHAnsi" w:cstheme="majorHAnsi"/>
          <w:u w:val="single"/>
        </w:rPr>
        <w:t>Pleasure, as the primary effect of rewards</w:t>
      </w:r>
      <w:r w:rsidRPr="002A192D">
        <w:rPr>
          <w:rFonts w:asciiTheme="majorHAnsi" w:hAnsiTheme="majorHAnsi" w:cstheme="majorHAnsi"/>
          <w:sz w:val="12"/>
        </w:rPr>
        <w:t xml:space="preserve">, drives the prime reward functions of learning, approach behavior, and decision making and </w:t>
      </w:r>
      <w:r w:rsidRPr="002A192D">
        <w:rPr>
          <w:rFonts w:asciiTheme="majorHAnsi" w:hAnsiTheme="majorHAnsi" w:cstheme="majorHAnsi"/>
          <w:highlight w:val="green"/>
          <w:u w:val="single"/>
        </w:rPr>
        <w:t xml:space="preserve">provides the </w:t>
      </w:r>
      <w:r w:rsidRPr="002A192D">
        <w:rPr>
          <w:rFonts w:asciiTheme="majorHAnsi" w:hAnsiTheme="majorHAnsi" w:cstheme="majorHAnsi"/>
          <w:b/>
          <w:bCs/>
          <w:highlight w:val="green"/>
          <w:u w:val="single"/>
        </w:rPr>
        <w:t>basis for hedonic theories</w:t>
      </w:r>
      <w:r w:rsidRPr="002A192D">
        <w:rPr>
          <w:rFonts w:asciiTheme="majorHAnsi" w:hAnsiTheme="majorHAnsi" w:cstheme="majorHAnsi"/>
          <w:u w:val="single"/>
        </w:rPr>
        <w:t xml:space="preserve"> of reward function. We are attracted by</w:t>
      </w:r>
      <w:r w:rsidRPr="002A192D">
        <w:rPr>
          <w:rFonts w:asciiTheme="majorHAnsi" w:hAnsiTheme="majorHAnsi" w:cstheme="majorHAnsi"/>
          <w:sz w:val="12"/>
        </w:rPr>
        <w:t xml:space="preserve"> most </w:t>
      </w:r>
      <w:r w:rsidRPr="002A192D">
        <w:rPr>
          <w:rFonts w:asciiTheme="majorHAnsi" w:hAnsiTheme="majorHAnsi" w:cstheme="majorHAnsi"/>
          <w:u w:val="single"/>
        </w:rPr>
        <w:t>rewards and exert intense efforts to obtain them</w:t>
      </w:r>
      <w:r w:rsidRPr="002A192D">
        <w:rPr>
          <w:rFonts w:asciiTheme="majorHAnsi" w:hAnsiTheme="majorHAnsi" w:cstheme="majorHAnsi"/>
          <w:sz w:val="12"/>
        </w:rPr>
        <w:t xml:space="preserve">, just </w:t>
      </w:r>
      <w:r w:rsidRPr="002A192D">
        <w:rPr>
          <w:rFonts w:asciiTheme="majorHAnsi" w:hAnsiTheme="majorHAnsi" w:cstheme="majorHAnsi"/>
          <w:u w:val="single"/>
        </w:rPr>
        <w:t>because they are enjoyable</w:t>
      </w:r>
      <w:r w:rsidRPr="002A192D">
        <w:rPr>
          <w:rFonts w:asciiTheme="majorHAnsi" w:hAnsiTheme="majorHAnsi" w:cstheme="majorHAnsi"/>
          <w:sz w:val="12"/>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2A192D">
        <w:rPr>
          <w:rFonts w:asciiTheme="majorHAnsi" w:hAnsiTheme="majorHAnsi" w:cstheme="majorHAnsi"/>
          <w:highlight w:val="green"/>
          <w:u w:val="single"/>
        </w:rPr>
        <w:t>using</w:t>
      </w:r>
      <w:r w:rsidRPr="002A192D">
        <w:rPr>
          <w:rFonts w:asciiTheme="majorHAnsi" w:hAnsiTheme="majorHAnsi" w:cstheme="majorHAnsi"/>
          <w:u w:val="single"/>
        </w:rPr>
        <w:t xml:space="preserve"> both humans and </w:t>
      </w:r>
      <w:r w:rsidRPr="002A192D">
        <w:rPr>
          <w:rFonts w:asciiTheme="majorHAnsi" w:hAnsiTheme="majorHAnsi" w:cstheme="majorHAnsi"/>
          <w:highlight w:val="green"/>
          <w:u w:val="single"/>
        </w:rPr>
        <w:t>detailed</w:t>
      </w:r>
      <w:r w:rsidRPr="002A192D">
        <w:rPr>
          <w:rFonts w:asciiTheme="majorHAnsi" w:hAnsiTheme="majorHAnsi" w:cstheme="majorHAnsi"/>
          <w:u w:val="single"/>
        </w:rPr>
        <w:t xml:space="preserve"> invasive </w:t>
      </w:r>
      <w:r w:rsidRPr="002A192D">
        <w:rPr>
          <w:rFonts w:asciiTheme="majorHAnsi" w:hAnsiTheme="majorHAnsi" w:cstheme="majorHAnsi"/>
          <w:highlight w:val="green"/>
          <w:u w:val="single"/>
        </w:rPr>
        <w:t>brain analysis</w:t>
      </w:r>
      <w:r w:rsidRPr="002A192D">
        <w:rPr>
          <w:rFonts w:asciiTheme="majorHAnsi" w:hAnsiTheme="majorHAnsi" w:cstheme="majorHAnsi"/>
          <w:u w:val="single"/>
        </w:rPr>
        <w:t xml:space="preserve"> of animals has </w:t>
      </w:r>
      <w:r w:rsidRPr="002A192D">
        <w:rPr>
          <w:rFonts w:asciiTheme="majorHAnsi" w:hAnsiTheme="majorHAnsi" w:cstheme="majorHAnsi"/>
          <w:highlight w:val="green"/>
          <w:u w:val="single"/>
        </w:rPr>
        <w:t>discovered</w:t>
      </w:r>
      <w:r w:rsidRPr="002A192D">
        <w:rPr>
          <w:rFonts w:asciiTheme="majorHAnsi" w:hAnsiTheme="majorHAnsi" w:cstheme="majorHAnsi"/>
          <w:u w:val="single"/>
        </w:rPr>
        <w:t xml:space="preserve"> some critical ways that the brain processes pleasure</w:t>
      </w:r>
      <w:r w:rsidRPr="002A192D">
        <w:rPr>
          <w:rFonts w:asciiTheme="majorHAnsi" w:hAnsiTheme="majorHAnsi" w:cstheme="majorHAnsi"/>
          <w:sz w:val="12"/>
        </w:rPr>
        <w:t xml:space="preserve"> [14]. </w:t>
      </w:r>
      <w:r w:rsidRPr="002A192D">
        <w:rPr>
          <w:rFonts w:asciiTheme="majorHAnsi" w:hAnsiTheme="majorHAnsi" w:cstheme="majorHAnsi"/>
          <w:highlight w:val="green"/>
          <w:u w:val="single"/>
        </w:rPr>
        <w:t>Pleasure as a hallmark of reward</w:t>
      </w:r>
      <w:r w:rsidRPr="002A192D">
        <w:rPr>
          <w:rFonts w:asciiTheme="majorHAnsi" w:hAnsiTheme="majorHAnsi" w:cstheme="majorHAnsi"/>
          <w:u w:val="single"/>
        </w:rPr>
        <w:t xml:space="preserve"> is sufficient for defining a reward</w:t>
      </w:r>
      <w:r w:rsidRPr="002A192D">
        <w:rPr>
          <w:rFonts w:asciiTheme="majorHAnsi" w:hAnsiTheme="majorHAnsi" w:cstheme="majorHAnsi"/>
          <w:sz w:val="12"/>
        </w:rPr>
        <w:t xml:space="preserve">, but it may not be necessary. </w:t>
      </w:r>
      <w:r w:rsidRPr="002A192D">
        <w:rPr>
          <w:rFonts w:asciiTheme="majorHAnsi" w:hAnsiTheme="majorHAnsi" w:cstheme="majorHAnsi"/>
          <w:u w:val="single"/>
        </w:rPr>
        <w:t>A reward may generate positive</w:t>
      </w:r>
      <w:r w:rsidRPr="002A192D">
        <w:rPr>
          <w:rFonts w:asciiTheme="majorHAnsi" w:hAnsiTheme="majorHAnsi" w:cstheme="majorHAnsi"/>
          <w:sz w:val="12"/>
        </w:rPr>
        <w:t xml:space="preserve"> learning and approach </w:t>
      </w:r>
      <w:r w:rsidRPr="002A192D">
        <w:rPr>
          <w:rFonts w:asciiTheme="majorHAnsi" w:hAnsiTheme="majorHAnsi" w:cstheme="majorHAnsi"/>
          <w:u w:val="single"/>
        </w:rPr>
        <w:t>behavior</w:t>
      </w:r>
      <w:r w:rsidRPr="002A192D">
        <w:rPr>
          <w:rFonts w:asciiTheme="majorHAnsi" w:hAnsiTheme="majorHAnsi" w:cstheme="majorHAnsi"/>
          <w:sz w:val="12"/>
        </w:rPr>
        <w:t xml:space="preserve"> simply </w:t>
      </w:r>
      <w:r w:rsidRPr="002A192D">
        <w:rPr>
          <w:rFonts w:asciiTheme="majorHAnsi" w:hAnsiTheme="majorHAnsi" w:cstheme="majorHAnsi"/>
          <w:u w:val="single"/>
        </w:rPr>
        <w:t>because it contains substances that are essential for body function.</w:t>
      </w:r>
      <w:r w:rsidRPr="002A192D">
        <w:rPr>
          <w:rFonts w:asciiTheme="majorHAnsi" w:hAnsiTheme="majorHAnsi" w:cstheme="majorHAnsi"/>
          <w:sz w:val="12"/>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w:t>
      </w:r>
      <w:r w:rsidRPr="002A192D">
        <w:rPr>
          <w:rFonts w:asciiTheme="majorHAnsi" w:hAnsiTheme="majorHAnsi" w:cstheme="majorHAnsi"/>
          <w:sz w:val="12"/>
        </w:rPr>
        <w:lastRenderedPageBreak/>
        <w:t xml:space="preserve">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2A192D">
        <w:rPr>
          <w:rFonts w:asciiTheme="majorHAnsi" w:hAnsiTheme="majorHAnsi" w:cstheme="majorHAnsi"/>
          <w:highlight w:val="green"/>
          <w:u w:val="single"/>
        </w:rPr>
        <w:t>evolution</w:t>
      </w:r>
      <w:r w:rsidRPr="002A192D">
        <w:rPr>
          <w:rFonts w:asciiTheme="majorHAnsi" w:hAnsiTheme="majorHAnsi" w:cstheme="majorHAnsi"/>
          <w:u w:val="single"/>
        </w:rPr>
        <w:t xml:space="preserve"> and its basic principles </w:t>
      </w:r>
      <w:r w:rsidRPr="002A192D">
        <w:rPr>
          <w:rFonts w:asciiTheme="majorHAnsi" w:hAnsiTheme="majorHAnsi" w:cstheme="majorHAnsi"/>
          <w:highlight w:val="green"/>
          <w:u w:val="single"/>
        </w:rPr>
        <w:t>found</w:t>
      </w:r>
      <w:r w:rsidRPr="002A192D">
        <w:rPr>
          <w:rFonts w:asciiTheme="majorHAnsi" w:hAnsiTheme="majorHAnsi" w:cstheme="majorHAnsi"/>
          <w:sz w:val="12"/>
        </w:rPr>
        <w:t xml:space="preserve"> various </w:t>
      </w:r>
      <w:r w:rsidRPr="002A192D">
        <w:rPr>
          <w:rFonts w:asciiTheme="majorHAnsi" w:hAnsiTheme="majorHAnsi" w:cstheme="majorHAnsi"/>
          <w:highlight w:val="green"/>
          <w:u w:val="single"/>
        </w:rPr>
        <w:t>mechanisms</w:t>
      </w:r>
      <w:r w:rsidRPr="002A192D">
        <w:rPr>
          <w:rFonts w:asciiTheme="majorHAnsi" w:hAnsiTheme="majorHAnsi" w:cstheme="majorHAnsi"/>
          <w:u w:val="single"/>
        </w:rPr>
        <w:t xml:space="preserve"> that </w:t>
      </w:r>
      <w:r w:rsidRPr="002A192D">
        <w:rPr>
          <w:rFonts w:asciiTheme="majorHAnsi" w:hAnsiTheme="majorHAnsi" w:cstheme="majorHAnsi"/>
          <w:highlight w:val="green"/>
          <w:u w:val="single"/>
        </w:rPr>
        <w:t>steer</w:t>
      </w:r>
      <w:r w:rsidRPr="002A192D">
        <w:rPr>
          <w:rFonts w:asciiTheme="majorHAnsi" w:hAnsiTheme="majorHAnsi" w:cstheme="majorHAnsi"/>
          <w:u w:val="single"/>
        </w:rPr>
        <w:t xml:space="preserve"> behavior and biological </w:t>
      </w:r>
      <w:r w:rsidRPr="002A192D">
        <w:rPr>
          <w:rFonts w:asciiTheme="majorHAnsi" w:hAnsiTheme="majorHAnsi" w:cstheme="majorHAnsi"/>
          <w:highlight w:val="green"/>
          <w:u w:val="single"/>
        </w:rPr>
        <w:t>development</w:t>
      </w:r>
      <w:r w:rsidRPr="002A192D">
        <w:rPr>
          <w:rFonts w:asciiTheme="majorHAnsi" w:hAnsiTheme="majorHAnsi" w:cstheme="majorHAnsi"/>
          <w:u w:val="single"/>
        </w:rPr>
        <w:t>.</w:t>
      </w:r>
      <w:r w:rsidRPr="002A192D">
        <w:rPr>
          <w:rFonts w:asciiTheme="majorHAnsi" w:hAnsiTheme="majorHAnsi" w:cstheme="majorHAnsi"/>
          <w:sz w:val="12"/>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2A192D">
        <w:rPr>
          <w:rFonts w:asciiTheme="majorHAnsi" w:hAnsiTheme="majorHAnsi" w:cstheme="majorHAnsi"/>
          <w:b/>
          <w:bCs/>
          <w:highlight w:val="green"/>
          <w:u w:val="single"/>
        </w:rPr>
        <w:t>organisms are</w:t>
      </w:r>
      <w:r w:rsidRPr="002A192D">
        <w:rPr>
          <w:rFonts w:asciiTheme="majorHAnsi" w:hAnsiTheme="majorHAnsi" w:cstheme="majorHAnsi"/>
          <w:highlight w:val="green"/>
          <w:u w:val="single"/>
        </w:rPr>
        <w:t xml:space="preserve"> the </w:t>
      </w:r>
      <w:r w:rsidRPr="002A192D">
        <w:rPr>
          <w:rFonts w:asciiTheme="majorHAnsi" w:hAnsiTheme="majorHAnsi" w:cstheme="majorHAnsi"/>
          <w:b/>
          <w:bCs/>
          <w:highlight w:val="green"/>
          <w:u w:val="single"/>
        </w:rPr>
        <w:t>result of</w:t>
      </w:r>
      <w:r w:rsidRPr="002A192D">
        <w:rPr>
          <w:rFonts w:asciiTheme="majorHAnsi" w:hAnsiTheme="majorHAnsi" w:cstheme="majorHAnsi"/>
          <w:b/>
          <w:bCs/>
          <w:u w:val="single"/>
        </w:rPr>
        <w:t xml:space="preserve"> evolutionary </w:t>
      </w:r>
      <w:r w:rsidRPr="002A192D">
        <w:rPr>
          <w:rFonts w:asciiTheme="majorHAnsi" w:hAnsiTheme="majorHAnsi" w:cstheme="majorHAnsi"/>
          <w:b/>
          <w:bCs/>
          <w:highlight w:val="green"/>
          <w:u w:val="single"/>
        </w:rPr>
        <w:t>competition</w:t>
      </w:r>
      <w:r w:rsidRPr="002A192D">
        <w:rPr>
          <w:rFonts w:asciiTheme="majorHAnsi" w:hAnsiTheme="majorHAnsi" w:cstheme="majorHAnsi"/>
          <w:b/>
          <w:bCs/>
          <w:u w:val="single"/>
        </w:rPr>
        <w:t>.</w:t>
      </w:r>
      <w:r w:rsidRPr="002A192D">
        <w:rPr>
          <w:rFonts w:asciiTheme="majorHAnsi" w:hAnsiTheme="majorHAnsi" w:cstheme="majorHAnsi"/>
          <w:sz w:val="12"/>
        </w:rPr>
        <w:t xml:space="preserve"> In fact, Richard </w:t>
      </w:r>
      <w:r w:rsidRPr="002A192D">
        <w:rPr>
          <w:rFonts w:asciiTheme="majorHAnsi" w:hAnsiTheme="majorHAnsi" w:cstheme="majorHAnsi"/>
          <w:u w:val="single"/>
        </w:rPr>
        <w:t>Dawkins stresses gene survival and propagation as the basic mechanism of life</w:t>
      </w:r>
      <w:r w:rsidRPr="002A192D">
        <w:rPr>
          <w:rFonts w:asciiTheme="majorHAnsi" w:hAnsiTheme="majorHAnsi" w:cstheme="majorHAnsi"/>
          <w:sz w:val="12"/>
        </w:rPr>
        <w:t xml:space="preserve"> [20]. Only genes that lead to </w:t>
      </w:r>
      <w:r w:rsidRPr="002A192D">
        <w:rPr>
          <w:rFonts w:asciiTheme="majorHAnsi" w:hAnsiTheme="majorHAnsi" w:cstheme="majorHAnsi"/>
          <w:u w:val="single"/>
        </w:rPr>
        <w:t>the fittest phenotype will make it.</w:t>
      </w:r>
      <w:r w:rsidRPr="002A192D">
        <w:rPr>
          <w:rFonts w:asciiTheme="majorHAnsi" w:hAnsiTheme="majorHAnsi" w:cstheme="majorHAnsi"/>
          <w:sz w:val="12"/>
        </w:rPr>
        <w:t xml:space="preserve"> It is noteworthy that the phenotype is selected based on behavior that maximizes gene propagation. To do so, the phenotype must survive and generate offspring, and be better at it than its competitors. Thus, </w:t>
      </w:r>
      <w:r w:rsidRPr="002A192D">
        <w:rPr>
          <w:rFonts w:asciiTheme="majorHAnsi" w:hAnsiTheme="majorHAnsi" w:cstheme="majorHAnsi"/>
          <w:u w:val="single"/>
        </w:rPr>
        <w:t xml:space="preserve">the ultimate, distal function of </w:t>
      </w:r>
      <w:r w:rsidRPr="002A192D">
        <w:rPr>
          <w:rFonts w:asciiTheme="majorHAnsi" w:hAnsiTheme="majorHAnsi" w:cstheme="majorHAnsi"/>
          <w:highlight w:val="green"/>
          <w:u w:val="single"/>
        </w:rPr>
        <w:t>rewards</w:t>
      </w:r>
      <w:r w:rsidRPr="002A192D">
        <w:rPr>
          <w:rFonts w:asciiTheme="majorHAnsi" w:hAnsiTheme="majorHAnsi" w:cstheme="majorHAnsi"/>
          <w:u w:val="single"/>
        </w:rPr>
        <w:t xml:space="preserve"> is to </w:t>
      </w:r>
      <w:r w:rsidRPr="002A192D">
        <w:rPr>
          <w:rFonts w:asciiTheme="majorHAnsi" w:hAnsiTheme="majorHAnsi" w:cstheme="majorHAnsi"/>
          <w:highlight w:val="green"/>
          <w:u w:val="single"/>
        </w:rPr>
        <w:t>increase evolutionary fitness</w:t>
      </w:r>
      <w:r w:rsidRPr="002A192D">
        <w:rPr>
          <w:rFonts w:asciiTheme="majorHAnsi" w:hAnsiTheme="majorHAnsi" w:cstheme="majorHAnsi"/>
          <w:sz w:val="12"/>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2A192D">
        <w:rPr>
          <w:rFonts w:asciiTheme="majorHAnsi" w:hAnsiTheme="majorHAnsi" w:cstheme="majorHAnsi"/>
          <w:u w:val="single"/>
        </w:rPr>
        <w:t>Behavioral reward functions have evolved to help individuals to survive and propagate their genes</w:t>
      </w:r>
      <w:r w:rsidRPr="002A192D">
        <w:rPr>
          <w:rFonts w:asciiTheme="majorHAnsi" w:hAnsiTheme="majorHAnsi" w:cstheme="majorHAnsi"/>
          <w:sz w:val="12"/>
        </w:rPr>
        <w:t xml:space="preserve">. Apparently, </w:t>
      </w:r>
      <w:r w:rsidRPr="002A192D">
        <w:rPr>
          <w:rFonts w:asciiTheme="majorHAnsi" w:hAnsiTheme="majorHAnsi" w:cstheme="majorHAnsi"/>
          <w:u w:val="single"/>
        </w:rPr>
        <w:t>people need to live well and long enough to reproduce.</w:t>
      </w:r>
      <w:r w:rsidRPr="002A192D">
        <w:rPr>
          <w:rFonts w:asciiTheme="majorHAnsi" w:hAnsiTheme="majorHAnsi" w:cstheme="majorHAnsi"/>
          <w:sz w:val="12"/>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2A192D">
        <w:rPr>
          <w:rFonts w:asciiTheme="majorHAnsi" w:hAnsiTheme="majorHAnsi" w:cstheme="majorHAnsi"/>
          <w:u w:val="single"/>
        </w:rPr>
        <w:t>any small edge will ultimately result in evolutionary advantage</w:t>
      </w:r>
      <w:r w:rsidRPr="002A192D">
        <w:rPr>
          <w:rFonts w:asciiTheme="majorHAnsi" w:hAnsiTheme="majorHAnsi" w:cstheme="majorHAnsi"/>
          <w:sz w:val="12"/>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r w:rsidRPr="002A192D">
        <w:rPr>
          <w:rFonts w:asciiTheme="majorHAnsi" w:hAnsiTheme="majorHAnsi" w:cstheme="majorHAnsi"/>
          <w:u w:val="single"/>
        </w:rPr>
        <w:t>Thus the distal reward function in gene propagation and evolutionary fitness defines the proximal reward functions that we see</w:t>
      </w:r>
      <w:r w:rsidRPr="002A192D">
        <w:rPr>
          <w:rFonts w:asciiTheme="majorHAnsi" w:hAnsiTheme="majorHAnsi" w:cstheme="majorHAnsi"/>
          <w:sz w:val="12"/>
        </w:rPr>
        <w:t xml:space="preserve"> in everyday behavior. </w:t>
      </w:r>
      <w:r w:rsidRPr="002A192D">
        <w:rPr>
          <w:rFonts w:asciiTheme="majorHAnsi" w:hAnsiTheme="majorHAnsi" w:cstheme="majorHAnsi"/>
          <w:u w:val="single"/>
        </w:rPr>
        <w:t xml:space="preserve">That is why </w:t>
      </w:r>
      <w:r w:rsidRPr="002A192D">
        <w:rPr>
          <w:rFonts w:asciiTheme="majorHAnsi" w:hAnsiTheme="majorHAnsi" w:cstheme="majorHAnsi"/>
          <w:highlight w:val="green"/>
          <w:u w:val="single"/>
        </w:rPr>
        <w:t>foods, drinks, mates, and offspring are rewarding</w:t>
      </w:r>
      <w:r w:rsidRPr="002A192D">
        <w:rPr>
          <w:rFonts w:asciiTheme="majorHAnsi" w:hAnsiTheme="majorHAnsi" w:cstheme="majorHAnsi"/>
          <w:u w:val="single"/>
        </w:rPr>
        <w:t>.</w:t>
      </w:r>
      <w:r w:rsidRPr="002A192D">
        <w:rPr>
          <w:rFonts w:asciiTheme="majorHAnsi" w:hAnsiTheme="majorHAnsi" w:cstheme="majorHAnsi"/>
          <w:sz w:val="16"/>
          <w:szCs w:val="16"/>
          <w:u w:val="single"/>
        </w:rPr>
        <w:t xml:space="preserve"> </w:t>
      </w:r>
      <w:r w:rsidRPr="002A192D">
        <w:rPr>
          <w:rFonts w:asciiTheme="majorHAnsi" w:hAnsiTheme="majorHAnsi" w:cstheme="majorHAnsi"/>
          <w:sz w:val="12"/>
        </w:rPr>
        <w:t xml:space="preserve">There have been theories linking pleasure as a required component of health benefits salutogenesis, (salugenesis). In essence, under these terms, </w:t>
      </w:r>
      <w:r w:rsidRPr="002A192D">
        <w:rPr>
          <w:rFonts w:asciiTheme="majorHAnsi" w:hAnsiTheme="majorHAnsi" w:cstheme="majorHAnsi"/>
          <w:u w:val="single"/>
        </w:rPr>
        <w:t>pleasure is described as a state or feeling of happiness and satisfaction resulting from an experience that one enjoys.</w:t>
      </w:r>
      <w:r w:rsidRPr="002A192D">
        <w:rPr>
          <w:rFonts w:asciiTheme="majorHAnsi" w:hAnsiTheme="majorHAnsi" w:cstheme="majorHAnsi"/>
          <w:sz w:val="12"/>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2A192D">
        <w:rPr>
          <w:rFonts w:asciiTheme="majorHAnsi" w:hAnsiTheme="majorHAnsi" w:cstheme="majorHAnsi"/>
          <w:u w:val="single"/>
        </w:rPr>
        <w:t>pathways for ordinary liking and pleasure</w:t>
      </w:r>
      <w:r w:rsidRPr="002A192D">
        <w:rPr>
          <w:rFonts w:asciiTheme="majorHAnsi" w:hAnsiTheme="majorHAnsi" w:cstheme="majorHAnsi"/>
          <w:sz w:val="12"/>
        </w:rPr>
        <w:t xml:space="preserve">, which </w:t>
      </w:r>
      <w:r w:rsidRPr="002A192D">
        <w:rPr>
          <w:rFonts w:asciiTheme="majorHAnsi" w:hAnsiTheme="majorHAnsi" w:cstheme="majorHAnsi"/>
          <w:u w:val="single"/>
        </w:rPr>
        <w:t>are limited in scope</w:t>
      </w:r>
      <w:r w:rsidRPr="002A192D">
        <w:rPr>
          <w:rFonts w:asciiTheme="majorHAnsi" w:hAnsiTheme="majorHAnsi" w:cstheme="majorHAnsi"/>
          <w:sz w:val="12"/>
        </w:rPr>
        <w:t xml:space="preserve"> as described above in this commentary. However, </w:t>
      </w:r>
      <w:r w:rsidRPr="002A192D">
        <w:rPr>
          <w:rFonts w:asciiTheme="majorHAnsi" w:hAnsiTheme="majorHAnsi" w:cstheme="majorHAnsi"/>
          <w:u w:val="single"/>
        </w:rPr>
        <w:t xml:space="preserve">there are </w:t>
      </w:r>
      <w:r w:rsidRPr="002A192D">
        <w:rPr>
          <w:rFonts w:asciiTheme="majorHAnsi" w:hAnsiTheme="majorHAnsi" w:cstheme="majorHAnsi"/>
          <w:b/>
          <w:bCs/>
          <w:highlight w:val="green"/>
          <w:u w:val="single"/>
        </w:rPr>
        <w:t>many brain regions</w:t>
      </w:r>
      <w:r w:rsidRPr="002A192D">
        <w:rPr>
          <w:rFonts w:asciiTheme="majorHAnsi" w:hAnsiTheme="majorHAnsi" w:cstheme="majorHAnsi"/>
          <w:sz w:val="12"/>
        </w:rPr>
        <w:t xml:space="preserve">, often termed hot and cold spots, </w:t>
      </w:r>
      <w:r w:rsidRPr="002A192D">
        <w:rPr>
          <w:rFonts w:asciiTheme="majorHAnsi" w:hAnsiTheme="majorHAnsi" w:cstheme="majorHAnsi"/>
          <w:u w:val="single"/>
        </w:rPr>
        <w:t xml:space="preserve">that significantly </w:t>
      </w:r>
      <w:r w:rsidRPr="002A192D">
        <w:rPr>
          <w:rFonts w:asciiTheme="majorHAnsi" w:hAnsiTheme="majorHAnsi" w:cstheme="majorHAnsi"/>
          <w:b/>
          <w:bCs/>
          <w:highlight w:val="green"/>
          <w:u w:val="single"/>
        </w:rPr>
        <w:t>modulate</w:t>
      </w:r>
      <w:r w:rsidRPr="002A192D">
        <w:rPr>
          <w:rFonts w:asciiTheme="majorHAnsi" w:hAnsiTheme="majorHAnsi" w:cstheme="majorHAnsi"/>
          <w:sz w:val="12"/>
        </w:rPr>
        <w:t xml:space="preserve"> (increase or decrease) </w:t>
      </w:r>
      <w:r w:rsidRPr="002A192D">
        <w:rPr>
          <w:rFonts w:asciiTheme="majorHAnsi" w:hAnsiTheme="majorHAnsi" w:cstheme="majorHAnsi"/>
          <w:u w:val="single"/>
        </w:rPr>
        <w:t xml:space="preserve">our </w:t>
      </w:r>
      <w:r w:rsidRPr="002A192D">
        <w:rPr>
          <w:rFonts w:asciiTheme="majorHAnsi" w:hAnsiTheme="majorHAnsi" w:cstheme="majorHAnsi"/>
          <w:b/>
          <w:bCs/>
          <w:highlight w:val="green"/>
          <w:u w:val="single"/>
        </w:rPr>
        <w:t>pleasure or</w:t>
      </w:r>
      <w:r w:rsidRPr="002A192D">
        <w:rPr>
          <w:rFonts w:asciiTheme="majorHAnsi" w:hAnsiTheme="majorHAnsi" w:cstheme="majorHAnsi"/>
          <w:u w:val="single"/>
        </w:rPr>
        <w:t xml:space="preserve"> even produce</w:t>
      </w:r>
      <w:r w:rsidRPr="002A192D">
        <w:rPr>
          <w:rFonts w:asciiTheme="majorHAnsi" w:hAnsiTheme="majorHAnsi" w:cstheme="majorHAnsi"/>
          <w:b/>
          <w:bCs/>
          <w:u w:val="single"/>
        </w:rPr>
        <w:t xml:space="preserve"> </w:t>
      </w:r>
      <w:r w:rsidRPr="002A192D">
        <w:rPr>
          <w:rFonts w:asciiTheme="majorHAnsi" w:hAnsiTheme="majorHAnsi" w:cstheme="majorHAnsi"/>
          <w:b/>
          <w:bCs/>
          <w:highlight w:val="green"/>
          <w:u w:val="single"/>
        </w:rPr>
        <w:t>the opposite</w:t>
      </w:r>
      <w:r w:rsidRPr="002A192D">
        <w:rPr>
          <w:rFonts w:asciiTheme="majorHAnsi" w:hAnsiTheme="majorHAnsi" w:cstheme="majorHAnsi"/>
          <w:sz w:val="12"/>
        </w:rPr>
        <w:t xml:space="preserve"> of pleasure— that is </w:t>
      </w:r>
      <w:r w:rsidRPr="002A192D">
        <w:rPr>
          <w:rFonts w:asciiTheme="majorHAnsi" w:hAnsiTheme="majorHAnsi" w:cstheme="majorHAnsi"/>
          <w:u w:val="single"/>
        </w:rPr>
        <w:t>disgust and fear</w:t>
      </w:r>
      <w:r w:rsidRPr="002A192D">
        <w:rPr>
          <w:rFonts w:asciiTheme="majorHAnsi" w:hAnsiTheme="majorHAnsi" w:cstheme="majorHAnsi"/>
          <w:sz w:val="12"/>
        </w:rPr>
        <w:t xml:space="preserve"> [39]. </w:t>
      </w:r>
      <w:r w:rsidRPr="002A192D">
        <w:rPr>
          <w:rFonts w:asciiTheme="majorHAnsi" w:hAnsiTheme="majorHAnsi" w:cstheme="majorHAnsi"/>
          <w:u w:val="single"/>
        </w:rPr>
        <w:t>One</w:t>
      </w:r>
      <w:r w:rsidRPr="002A192D">
        <w:rPr>
          <w:rFonts w:asciiTheme="majorHAnsi" w:hAnsiTheme="majorHAnsi" w:cstheme="majorHAnsi"/>
          <w:sz w:val="12"/>
        </w:rPr>
        <w:t xml:space="preserve"> specific </w:t>
      </w:r>
      <w:r w:rsidRPr="002A192D">
        <w:rPr>
          <w:rFonts w:asciiTheme="majorHAnsi" w:hAnsiTheme="majorHAnsi" w:cstheme="majorHAnsi"/>
          <w:u w:val="single"/>
        </w:rPr>
        <w:t>region</w:t>
      </w:r>
      <w:r w:rsidRPr="002A192D">
        <w:rPr>
          <w:rFonts w:asciiTheme="majorHAnsi" w:hAnsiTheme="majorHAnsi" w:cstheme="majorHAnsi"/>
          <w:sz w:val="12"/>
        </w:rPr>
        <w:t xml:space="preserve"> of the nucleus accumbens </w:t>
      </w:r>
      <w:r w:rsidRPr="002A192D">
        <w:rPr>
          <w:rFonts w:asciiTheme="majorHAnsi" w:hAnsiTheme="majorHAnsi" w:cstheme="majorHAnsi"/>
          <w:u w:val="single"/>
        </w:rPr>
        <w:t>is organized like a computer keyboard, with particular stimulus triggers in rows</w:t>
      </w:r>
      <w:r w:rsidRPr="002A192D">
        <w:rPr>
          <w:rFonts w:asciiTheme="majorHAnsi" w:hAnsiTheme="majorHAnsi" w:cstheme="majorHAnsi"/>
          <w:sz w:val="12"/>
        </w:rPr>
        <w:t xml:space="preserve">— producing an increase and decrease of pleasure and disgust. Moreover, </w:t>
      </w:r>
      <w:r w:rsidRPr="002A192D">
        <w:rPr>
          <w:rFonts w:asciiTheme="majorHAnsi" w:hAnsiTheme="majorHAnsi" w:cstheme="majorHAnsi"/>
          <w:u w:val="single"/>
        </w:rPr>
        <w:t xml:space="preserve">the </w:t>
      </w:r>
      <w:r w:rsidRPr="002A192D">
        <w:rPr>
          <w:rFonts w:asciiTheme="majorHAnsi" w:hAnsiTheme="majorHAnsi" w:cstheme="majorHAnsi"/>
          <w:highlight w:val="green"/>
          <w:u w:val="single"/>
        </w:rPr>
        <w:t>cortex</w:t>
      </w:r>
      <w:r w:rsidRPr="002A192D">
        <w:rPr>
          <w:rFonts w:asciiTheme="majorHAnsi" w:hAnsiTheme="majorHAnsi" w:cstheme="majorHAnsi"/>
          <w:u w:val="single"/>
        </w:rPr>
        <w:t xml:space="preserve"> has unique roles in the cognitive </w:t>
      </w:r>
      <w:r w:rsidRPr="002A192D">
        <w:rPr>
          <w:rFonts w:asciiTheme="majorHAnsi" w:hAnsiTheme="majorHAnsi" w:cstheme="majorHAnsi"/>
          <w:highlight w:val="green"/>
          <w:u w:val="single"/>
        </w:rPr>
        <w:t>evaluation of</w:t>
      </w:r>
      <w:r w:rsidRPr="002A192D">
        <w:rPr>
          <w:rFonts w:asciiTheme="majorHAnsi" w:hAnsiTheme="majorHAnsi" w:cstheme="majorHAnsi"/>
          <w:u w:val="single"/>
        </w:rPr>
        <w:t xml:space="preserve"> our feelings of </w:t>
      </w:r>
      <w:r w:rsidRPr="002A192D">
        <w:rPr>
          <w:rFonts w:asciiTheme="majorHAnsi" w:hAnsiTheme="majorHAnsi" w:cstheme="majorHAnsi"/>
          <w:highlight w:val="green"/>
          <w:u w:val="single"/>
        </w:rPr>
        <w:t>pleasure</w:t>
      </w:r>
      <w:r w:rsidRPr="002A192D">
        <w:rPr>
          <w:rFonts w:asciiTheme="majorHAnsi" w:hAnsiTheme="majorHAnsi" w:cstheme="majorHAnsi"/>
          <w:sz w:val="12"/>
        </w:rPr>
        <w:t xml:space="preserve"> [40]. Importantly, the interplay of these multiple triggers and the higher brain centers in the prefrontal cortex are very intricate and are just being uncovered. Desire and reward centers 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 Furthermore, ordinary </w:t>
      </w:r>
      <w:r w:rsidRPr="002A192D">
        <w:rPr>
          <w:rFonts w:asciiTheme="majorHAnsi" w:hAnsiTheme="majorHAnsi" w:cstheme="majorHAnsi"/>
          <w:u w:val="single"/>
        </w:rPr>
        <w:t xml:space="preserve">“liking” of something, or pure pleasure, is </w:t>
      </w:r>
      <w:r w:rsidRPr="002A192D">
        <w:rPr>
          <w:rFonts w:asciiTheme="majorHAnsi" w:hAnsiTheme="majorHAnsi" w:cstheme="majorHAnsi"/>
          <w:highlight w:val="green"/>
          <w:u w:val="single"/>
        </w:rPr>
        <w:t>represented by</w:t>
      </w:r>
      <w:r w:rsidRPr="002A192D">
        <w:rPr>
          <w:rFonts w:asciiTheme="majorHAnsi" w:hAnsiTheme="majorHAnsi" w:cstheme="majorHAnsi"/>
          <w:sz w:val="12"/>
        </w:rPr>
        <w:t xml:space="preserve"> small </w:t>
      </w:r>
      <w:r w:rsidRPr="002A192D">
        <w:rPr>
          <w:rFonts w:asciiTheme="majorHAnsi" w:hAnsiTheme="majorHAnsi" w:cstheme="majorHAnsi"/>
          <w:u w:val="single"/>
        </w:rPr>
        <w:t>regions</w:t>
      </w:r>
      <w:r w:rsidRPr="002A192D">
        <w:rPr>
          <w:rFonts w:asciiTheme="majorHAnsi" w:hAnsiTheme="majorHAnsi" w:cstheme="majorHAnsi"/>
          <w:sz w:val="12"/>
        </w:rPr>
        <w:t xml:space="preserve"> mainly </w:t>
      </w:r>
      <w:r w:rsidRPr="002A192D">
        <w:rPr>
          <w:rFonts w:asciiTheme="majorHAnsi" w:hAnsiTheme="majorHAnsi" w:cstheme="majorHAnsi"/>
          <w:u w:val="single"/>
        </w:rPr>
        <w:t xml:space="preserve">in </w:t>
      </w:r>
      <w:r w:rsidRPr="002A192D">
        <w:rPr>
          <w:rFonts w:asciiTheme="majorHAnsi" w:hAnsiTheme="majorHAnsi" w:cstheme="majorHAnsi"/>
          <w:highlight w:val="green"/>
          <w:u w:val="single"/>
        </w:rPr>
        <w:t>the limbic system</w:t>
      </w:r>
      <w:r w:rsidRPr="002A192D">
        <w:rPr>
          <w:rFonts w:asciiTheme="majorHAnsi" w:hAnsiTheme="majorHAnsi" w:cstheme="majorHAnsi"/>
          <w:sz w:val="12"/>
        </w:rPr>
        <w:t xml:space="preserve"> (old reptilian part of the brain). These may be </w:t>
      </w:r>
      <w:r w:rsidRPr="002A192D">
        <w:rPr>
          <w:rFonts w:asciiTheme="majorHAnsi" w:hAnsiTheme="majorHAnsi" w:cstheme="majorHAnsi"/>
          <w:highlight w:val="green"/>
          <w:u w:val="single"/>
        </w:rPr>
        <w:t>part of</w:t>
      </w:r>
      <w:r w:rsidRPr="002A192D">
        <w:rPr>
          <w:rFonts w:asciiTheme="majorHAnsi" w:hAnsiTheme="majorHAnsi" w:cstheme="majorHAnsi"/>
          <w:u w:val="single"/>
        </w:rPr>
        <w:t xml:space="preserve"> larger </w:t>
      </w:r>
      <w:r w:rsidRPr="002A192D">
        <w:rPr>
          <w:rFonts w:asciiTheme="majorHAnsi" w:hAnsiTheme="majorHAnsi" w:cstheme="majorHAnsi"/>
          <w:highlight w:val="green"/>
          <w:u w:val="single"/>
        </w:rPr>
        <w:t>neural circuits.</w:t>
      </w:r>
      <w:r w:rsidRPr="002A192D">
        <w:rPr>
          <w:rFonts w:asciiTheme="majorHAnsi" w:hAnsiTheme="majorHAnsi" w:cstheme="majorHAnsi"/>
          <w:sz w:val="12"/>
        </w:rPr>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w:t>
      </w:r>
      <w:r w:rsidRPr="002A192D">
        <w:rPr>
          <w:rFonts w:asciiTheme="majorHAnsi" w:hAnsiTheme="majorHAnsi" w:cstheme="majorHAnsi"/>
          <w:sz w:val="12"/>
        </w:rPr>
        <w:lastRenderedPageBreak/>
        <w:t xml:space="preserve">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2A192D">
        <w:rPr>
          <w:rFonts w:asciiTheme="majorHAnsi" w:hAnsiTheme="majorHAnsi" w:cstheme="majorHAnsi"/>
          <w:u w:val="single"/>
        </w:rPr>
        <w:t>Sousa et al.</w:t>
      </w:r>
      <w:r w:rsidRPr="002A192D">
        <w:rPr>
          <w:rFonts w:asciiTheme="majorHAnsi" w:hAnsiTheme="majorHAnsi" w:cstheme="majorHAnsi"/>
          <w:sz w:val="12"/>
        </w:rPr>
        <w:t xml:space="preserve"> [50] small case </w:t>
      </w:r>
      <w:r w:rsidRPr="002A192D">
        <w:rPr>
          <w:rFonts w:asciiTheme="majorHAnsi" w:hAnsiTheme="majorHAnsi" w:cstheme="majorHAnsi"/>
          <w:u w:val="single"/>
        </w:rPr>
        <w:t xml:space="preserve">found </w:t>
      </w:r>
      <w:r w:rsidRPr="002A192D">
        <w:rPr>
          <w:rFonts w:asciiTheme="majorHAnsi" w:hAnsiTheme="majorHAnsi" w:cstheme="majorHAnsi"/>
          <w:highlight w:val="green"/>
          <w:u w:val="single"/>
        </w:rPr>
        <w:t>various</w:t>
      </w:r>
      <w:r w:rsidRPr="002A192D">
        <w:rPr>
          <w:rFonts w:asciiTheme="majorHAnsi" w:hAnsiTheme="majorHAnsi" w:cstheme="majorHAnsi"/>
          <w:u w:val="single"/>
        </w:rPr>
        <w:t xml:space="preserve"> differentially expressed </w:t>
      </w:r>
      <w:r w:rsidRPr="002A192D">
        <w:rPr>
          <w:rFonts w:asciiTheme="majorHAnsi" w:hAnsiTheme="majorHAnsi" w:cstheme="majorHAnsi"/>
          <w:highlight w:val="green"/>
          <w:u w:val="single"/>
        </w:rPr>
        <w:t>genes</w:t>
      </w:r>
      <w:r w:rsidRPr="002A192D">
        <w:rPr>
          <w:rFonts w:asciiTheme="majorHAnsi" w:hAnsiTheme="majorHAnsi" w:cstheme="majorHAnsi"/>
          <w:u w:val="single"/>
        </w:rPr>
        <w:t xml:space="preserve">, to </w:t>
      </w:r>
      <w:r w:rsidRPr="002A192D">
        <w:rPr>
          <w:rFonts w:asciiTheme="majorHAnsi" w:hAnsiTheme="majorHAnsi" w:cstheme="majorHAnsi"/>
          <w:highlight w:val="green"/>
          <w:u w:val="single"/>
        </w:rPr>
        <w:t>associate with pleasure</w:t>
      </w:r>
      <w:r w:rsidRPr="002A192D">
        <w:rPr>
          <w:rFonts w:asciiTheme="majorHAnsi" w:hAnsiTheme="majorHAnsi" w:cstheme="majorHAnsi"/>
          <w:u w:val="single"/>
        </w:rPr>
        <w:t xml:space="preserve"> related systems.</w:t>
      </w:r>
      <w:r w:rsidRPr="002A192D">
        <w:rPr>
          <w:rFonts w:asciiTheme="majorHAnsi" w:hAnsiTheme="majorHAnsi" w:cstheme="majorHAnsi"/>
          <w:sz w:val="12"/>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2A192D">
        <w:rPr>
          <w:rFonts w:asciiTheme="majorHAnsi" w:hAnsiTheme="majorHAnsi" w:cstheme="majorHAnsi"/>
          <w:u w:val="single"/>
        </w:rPr>
        <w:t>researchers examined 247 specimens of neural tissue from six humans, five chimpanzees, and five macaque monkeys.</w:t>
      </w:r>
      <w:r w:rsidRPr="002A192D">
        <w:rPr>
          <w:rFonts w:asciiTheme="majorHAnsi" w:hAnsiTheme="majorHAnsi" w:cstheme="majorHAnsi"/>
          <w:sz w:val="12"/>
        </w:rPr>
        <w:t xml:space="preserve"> Moreover, these </w:t>
      </w:r>
      <w:r w:rsidRPr="002A192D">
        <w:rPr>
          <w:rFonts w:asciiTheme="majorHAnsi" w:hAnsiTheme="majorHAnsi" w:cstheme="majorHAnsi"/>
          <w:u w:val="single"/>
        </w:rPr>
        <w:t>investigators analyzed which genes were turned on or off in 16 regions of the brain.</w:t>
      </w:r>
      <w:r w:rsidRPr="002A192D">
        <w:rPr>
          <w:rFonts w:asciiTheme="majorHAnsi" w:hAnsiTheme="majorHAnsi" w:cstheme="majorHAnsi"/>
          <w:sz w:val="12"/>
        </w:rPr>
        <w:t xml:space="preserve"> While </w:t>
      </w:r>
      <w:r w:rsidRPr="002A192D">
        <w:rPr>
          <w:rFonts w:asciiTheme="majorHAnsi" w:hAnsiTheme="majorHAnsi" w:cstheme="majorHAnsi"/>
          <w:u w:val="single"/>
        </w:rPr>
        <w:t xml:space="preserve">the differences among species were subtle, </w:t>
      </w:r>
      <w:r w:rsidRPr="002A192D">
        <w:rPr>
          <w:rFonts w:asciiTheme="majorHAnsi" w:hAnsiTheme="majorHAnsi" w:cstheme="majorHAnsi"/>
          <w:b/>
          <w:bCs/>
          <w:u w:val="single"/>
        </w:rPr>
        <w:t>there was</w:t>
      </w:r>
      <w:r w:rsidRPr="002A192D">
        <w:rPr>
          <w:rFonts w:asciiTheme="majorHAnsi" w:hAnsiTheme="majorHAnsi" w:cstheme="majorHAnsi"/>
          <w:u w:val="single"/>
        </w:rPr>
        <w:t xml:space="preserve"> a </w:t>
      </w:r>
      <w:r w:rsidRPr="002A192D">
        <w:rPr>
          <w:rFonts w:asciiTheme="majorHAnsi" w:hAnsiTheme="majorHAnsi" w:cstheme="majorHAnsi"/>
          <w:b/>
          <w:bCs/>
          <w:u w:val="single"/>
        </w:rPr>
        <w:t>remarkable contrast in</w:t>
      </w:r>
      <w:r w:rsidRPr="002A192D">
        <w:rPr>
          <w:rFonts w:asciiTheme="majorHAnsi" w:hAnsiTheme="majorHAnsi" w:cstheme="majorHAnsi"/>
          <w:u w:val="single"/>
        </w:rPr>
        <w:t xml:space="preserve"> the</w:t>
      </w:r>
      <w:r w:rsidRPr="002A192D">
        <w:rPr>
          <w:rFonts w:asciiTheme="majorHAnsi" w:hAnsiTheme="majorHAnsi" w:cstheme="majorHAnsi"/>
          <w:b/>
          <w:bCs/>
          <w:u w:val="single"/>
        </w:rPr>
        <w:t xml:space="preserve"> neocortices</w:t>
      </w:r>
      <w:r w:rsidRPr="002A192D">
        <w:rPr>
          <w:rFonts w:asciiTheme="majorHAnsi" w:hAnsiTheme="majorHAnsi" w:cstheme="majorHAnsi"/>
          <w:sz w:val="12"/>
        </w:rPr>
        <w:t xml:space="preserve">, specifically </w:t>
      </w:r>
      <w:r w:rsidRPr="002A192D">
        <w:rPr>
          <w:rFonts w:asciiTheme="majorHAnsi" w:hAnsiTheme="majorHAnsi" w:cstheme="majorHAnsi"/>
          <w:u w:val="single"/>
        </w:rPr>
        <w:t>in an area of the brain that is much more developed in humans than in chimpanzees.</w:t>
      </w:r>
      <w:r w:rsidRPr="002A192D">
        <w:rPr>
          <w:rFonts w:asciiTheme="majorHAnsi" w:hAnsiTheme="majorHAnsi" w:cstheme="majorHAnsi"/>
          <w:sz w:val="12"/>
        </w:rPr>
        <w:t xml:space="preserve"> In fact, these researchers found that a gene called </w:t>
      </w:r>
      <w:r w:rsidRPr="002A192D">
        <w:rPr>
          <w:rFonts w:asciiTheme="majorHAnsi" w:hAnsiTheme="majorHAnsi" w:cstheme="majorHAnsi"/>
          <w:u w:val="single"/>
        </w:rPr>
        <w:t>tyrosine hydroxylase (TH) for the enzyme, responsible for the production of dopamine</w:t>
      </w:r>
      <w:r w:rsidRPr="002A192D">
        <w:rPr>
          <w:rFonts w:asciiTheme="majorHAnsi" w:hAnsiTheme="majorHAnsi" w:cstheme="majorHAnsi"/>
          <w:sz w:val="12"/>
        </w:rPr>
        <w:t xml:space="preserve">, was </w:t>
      </w:r>
      <w:r w:rsidRPr="002A192D">
        <w:rPr>
          <w:rFonts w:asciiTheme="majorHAnsi" w:hAnsiTheme="majorHAnsi" w:cstheme="majorHAnsi"/>
          <w:u w:val="single"/>
        </w:rPr>
        <w:t>expressed in the neocortex of humans, but not chimpanzees.</w:t>
      </w:r>
      <w:r w:rsidRPr="002A192D">
        <w:rPr>
          <w:rFonts w:asciiTheme="majorHAnsi" w:hAnsiTheme="majorHAnsi" w:cstheme="majorHAnsi"/>
          <w:sz w:val="12"/>
        </w:rPr>
        <w:t xml:space="preserve"> As discussed earlier, </w:t>
      </w:r>
      <w:r w:rsidRPr="002A192D">
        <w:rPr>
          <w:rFonts w:asciiTheme="majorHAnsi" w:hAnsiTheme="majorHAnsi" w:cstheme="majorHAnsi"/>
          <w:u w:val="single"/>
        </w:rPr>
        <w:t>dopamine is</w:t>
      </w:r>
      <w:r w:rsidRPr="002A192D">
        <w:rPr>
          <w:rFonts w:asciiTheme="majorHAnsi" w:hAnsiTheme="majorHAnsi" w:cstheme="majorHAnsi"/>
          <w:sz w:val="12"/>
        </w:rPr>
        <w:t xml:space="preserve"> best </w:t>
      </w:r>
      <w:r w:rsidRPr="002A192D">
        <w:rPr>
          <w:rFonts w:asciiTheme="majorHAnsi" w:hAnsiTheme="majorHAnsi" w:cstheme="majorHAnsi"/>
          <w:u w:val="single"/>
        </w:rPr>
        <w:t>known for its</w:t>
      </w:r>
      <w:r w:rsidRPr="002A192D">
        <w:rPr>
          <w:rFonts w:asciiTheme="majorHAnsi" w:hAnsiTheme="majorHAnsi" w:cstheme="majorHAnsi"/>
          <w:sz w:val="12"/>
        </w:rPr>
        <w:t xml:space="preserve"> essential </w:t>
      </w:r>
      <w:r w:rsidRPr="002A192D">
        <w:rPr>
          <w:rFonts w:asciiTheme="majorHAnsi" w:hAnsiTheme="majorHAnsi" w:cstheme="majorHAnsi"/>
          <w:u w:val="single"/>
        </w:rPr>
        <w:t>role within the brain’s reward system; the</w:t>
      </w:r>
      <w:r w:rsidRPr="002A192D">
        <w:rPr>
          <w:rFonts w:asciiTheme="majorHAnsi" w:hAnsiTheme="majorHAnsi" w:cstheme="majorHAnsi"/>
          <w:sz w:val="12"/>
        </w:rPr>
        <w:t xml:space="preserve"> very </w:t>
      </w:r>
      <w:r w:rsidRPr="002A192D">
        <w:rPr>
          <w:rFonts w:asciiTheme="majorHAnsi" w:hAnsiTheme="majorHAnsi" w:cstheme="majorHAnsi"/>
          <w:u w:val="single"/>
        </w:rPr>
        <w:t>system that responds to everything from sex, to gambling, to food, and to addictive drugs.</w:t>
      </w:r>
      <w:r w:rsidRPr="002A192D">
        <w:rPr>
          <w:rFonts w:asciiTheme="majorHAnsi" w:hAnsiTheme="majorHAnsi" w:cstheme="majorHAnsi"/>
          <w:sz w:val="12"/>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2A192D">
        <w:rPr>
          <w:rFonts w:asciiTheme="majorHAnsi" w:hAnsiTheme="majorHAnsi" w:cstheme="majorHAnsi"/>
          <w:u w:val="single"/>
        </w:rPr>
        <w:t>dopamine plays a substantial role in humans’ ability to pursue various rewards that are perhaps months or even years away</w:t>
      </w:r>
      <w:r w:rsidRPr="002A192D">
        <w:rPr>
          <w:rFonts w:asciiTheme="majorHAnsi" w:hAnsiTheme="majorHAnsi" w:cstheme="majorHAnsi"/>
          <w:sz w:val="12"/>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2A192D">
        <w:rPr>
          <w:rFonts w:asciiTheme="majorHAnsi" w:hAnsiTheme="majorHAnsi" w:cstheme="majorHAnsi"/>
          <w:u w:val="single"/>
        </w:rPr>
        <w:t>This may explain what often motivates people to work for things that have no apparent short-term benefit</w:t>
      </w:r>
      <w:r w:rsidRPr="002A192D">
        <w:rPr>
          <w:rFonts w:asciiTheme="majorHAnsi" w:hAnsiTheme="majorHAnsi" w:cstheme="majorHAnsi"/>
          <w:sz w:val="12"/>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2EC79926" w14:textId="77777777" w:rsidR="005365A4" w:rsidRPr="002A192D" w:rsidRDefault="005365A4" w:rsidP="005365A4">
      <w:pPr>
        <w:rPr>
          <w:rFonts w:asciiTheme="majorHAnsi" w:hAnsiTheme="majorHAnsi" w:cstheme="majorHAnsi"/>
        </w:rPr>
      </w:pPr>
    </w:p>
    <w:p w14:paraId="3A4B188D"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Prefer:</w:t>
      </w:r>
    </w:p>
    <w:p w14:paraId="6DF9B994" w14:textId="54BC4515" w:rsidR="005365A4" w:rsidRDefault="005365A4" w:rsidP="005365A4">
      <w:pPr>
        <w:pStyle w:val="Heading4"/>
        <w:rPr>
          <w:rFonts w:asciiTheme="majorHAnsi" w:hAnsiTheme="majorHAnsi" w:cstheme="majorHAnsi"/>
        </w:rPr>
      </w:pPr>
      <w:r w:rsidRPr="002A192D">
        <w:rPr>
          <w:rFonts w:asciiTheme="majorHAnsi" w:hAnsiTheme="majorHAnsi" w:cstheme="majorHAnsi"/>
        </w:rPr>
        <w:t xml:space="preserve">1] Actor spec—governments must use util because they </w:t>
      </w:r>
      <w:r w:rsidRPr="002A192D">
        <w:rPr>
          <w:rFonts w:asciiTheme="majorHAnsi" w:hAnsiTheme="majorHAnsi" w:cstheme="majorHAnsi"/>
          <w:u w:val="single"/>
        </w:rPr>
        <w:t>don’t have intentions</w:t>
      </w:r>
      <w:r w:rsidRPr="002A192D">
        <w:rPr>
          <w:rFonts w:asciiTheme="majorHAnsi" w:hAnsiTheme="majorHAnsi" w:cstheme="majorHAnsi"/>
        </w:rPr>
        <w:t xml:space="preserve"> and are </w:t>
      </w:r>
      <w:r w:rsidRPr="002A192D">
        <w:rPr>
          <w:rFonts w:asciiTheme="majorHAnsi" w:hAnsiTheme="majorHAnsi" w:cstheme="majorHAnsi"/>
          <w:u w:val="single"/>
        </w:rPr>
        <w:t>constantly</w:t>
      </w:r>
      <w:r w:rsidRPr="002A192D">
        <w:rPr>
          <w:rFonts w:asciiTheme="majorHAnsi" w:hAnsiTheme="majorHAnsi" w:cstheme="majorHAnsi"/>
        </w:rPr>
        <w:t xml:space="preserve"> dealing with tradeoffs—outweighs since different agents have different obligations—takes out calc indicts since they are empirically denied</w:t>
      </w:r>
      <w:r>
        <w:rPr>
          <w:rFonts w:asciiTheme="majorHAnsi" w:hAnsiTheme="majorHAnsi" w:cstheme="majorHAnsi"/>
        </w:rPr>
        <w:t>.</w:t>
      </w:r>
    </w:p>
    <w:p w14:paraId="54855AFE" w14:textId="77777777" w:rsidR="005365A4" w:rsidRPr="00C7794F" w:rsidRDefault="005365A4" w:rsidP="005365A4">
      <w:pPr>
        <w:pStyle w:val="Heading4"/>
        <w:rPr>
          <w:rFonts w:cs="Calibri"/>
        </w:rPr>
      </w:pPr>
      <w:r w:rsidRPr="00C7794F">
        <w:rPr>
          <w:rFonts w:cs="Calibri"/>
        </w:rPr>
        <w:t>Evolution proves our theory true</w:t>
      </w:r>
    </w:p>
    <w:p w14:paraId="1B00B01F" w14:textId="77777777" w:rsidR="005365A4" w:rsidRPr="00C7794F" w:rsidRDefault="005365A4" w:rsidP="005365A4">
      <w:pPr>
        <w:rPr>
          <w:sz w:val="16"/>
        </w:rPr>
      </w:pPr>
      <w:r w:rsidRPr="00C7794F">
        <w:rPr>
          <w:b/>
          <w:bCs/>
          <w:u w:val="single"/>
        </w:rPr>
        <w:t>Johnson and Thayer 16</w:t>
      </w:r>
      <w:r w:rsidRPr="00C7794F">
        <w:rPr>
          <w:sz w:val="16"/>
        </w:rPr>
        <w:t xml:space="preserve"> – Dominic D. P. Johnson, D.Phil., Ph.D.* and Bradley A. Thayer, Ph.D., “The evolution of offensive realism Survival under anarchy from the Pleistocene to the present,” https://www.cambridge.org/core/services/aop-cambridge-</w:t>
      </w:r>
      <w:r w:rsidRPr="00C7794F">
        <w:rPr>
          <w:sz w:val="16"/>
        </w:rPr>
        <w:lastRenderedPageBreak/>
        <w:t>core/content/view/56B778004187F70B8E59609BE7FEE7A4/S073093841600006Xa.pdf/div-class-title-the-evolution-of-offensive-realism-div.pdf</w:t>
      </w:r>
    </w:p>
    <w:p w14:paraId="047153AE" w14:textId="77777777" w:rsidR="005365A4" w:rsidRDefault="005365A4" w:rsidP="005365A4">
      <w:pPr>
        <w:rPr>
          <w:sz w:val="16"/>
        </w:rPr>
      </w:pPr>
      <w:r w:rsidRPr="00C7794F">
        <w:rPr>
          <w:sz w:val="16"/>
        </w:rPr>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that </w:t>
      </w:r>
      <w:r w:rsidRPr="00C7794F">
        <w:rPr>
          <w:b/>
          <w:highlight w:val="green"/>
          <w:u w:val="single"/>
        </w:rPr>
        <w:t xml:space="preserve">humans have been </w:t>
      </w:r>
      <w:r w:rsidRPr="00C7794F">
        <w:rPr>
          <w:b/>
          <w:iCs/>
          <w:highlight w:val="green"/>
          <w:u w:val="single"/>
          <w:bdr w:val="single" w:sz="8" w:space="0" w:color="auto"/>
        </w:rPr>
        <w:t>subject to natural selection</w:t>
      </w:r>
      <w:r w:rsidRPr="00C7794F">
        <w:rPr>
          <w:sz w:val="16"/>
          <w:highlight w:val="green"/>
        </w:rPr>
        <w:t xml:space="preserve"> </w:t>
      </w:r>
      <w:r w:rsidRPr="00C7794F">
        <w:rPr>
          <w:sz w:val="16"/>
        </w:rPr>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rPr>
          <w:sz w:val="16"/>
        </w:rPr>
        <w:t>, not least how humans perceive and act toward others. Scholars often argue over whether historically humans experienced a Hobbesian ‘‘state of nature,’’ but—whatever the outcome of that debate—</w:t>
      </w:r>
      <w:r w:rsidRPr="00C7794F">
        <w:rPr>
          <w:sz w:val="16"/>
        </w:rPr>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rPr>
          <w:sz w:val="16"/>
        </w:rPr>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rPr>
          <w:sz w:val="16"/>
        </w:rPr>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rPr>
          <w:sz w:val="16"/>
        </w:rPr>
        <w:t xml:space="preserve"> (as we explain in full later). </w:t>
      </w:r>
      <w:r w:rsidRPr="00C7794F">
        <w:rPr>
          <w:b/>
          <w:u w:val="single"/>
        </w:rPr>
        <w:t>These strategies</w:t>
      </w:r>
      <w:r w:rsidRPr="00C7794F">
        <w:rPr>
          <w:sz w:val="16"/>
        </w:rPr>
        <w:t xml:space="preserve"> are not unique to humans and, in fact, </w:t>
      </w:r>
      <w:r w:rsidRPr="00C7794F">
        <w:rPr>
          <w:b/>
          <w:u w:val="single"/>
        </w:rPr>
        <w:t>characterize a much broader trend in behavior among mammals as a whole—especially primates</w:t>
      </w:r>
      <w:r w:rsidRPr="00C7794F">
        <w:rPr>
          <w:sz w:val="16"/>
        </w:rPr>
        <w:t xml:space="preserve">—as well as many other major vertebrate groups, including birds, fish, and reptiles. </w:t>
      </w:r>
      <w:r w:rsidRPr="00C7794F">
        <w:rPr>
          <w:b/>
          <w:u w:val="single"/>
        </w:rPr>
        <w:t>This recurrence of behavioral patterns</w:t>
      </w:r>
      <w:r w:rsidRPr="00C7794F">
        <w:rPr>
          <w:sz w:val="16"/>
        </w:rPr>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rPr>
          <w:sz w:val="16"/>
        </w:rPr>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rPr>
          <w:sz w:val="16"/>
        </w:rPr>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sz w:val="16"/>
          <w:highlight w:val="green"/>
        </w:rPr>
        <w:t xml:space="preserve"> </w:t>
      </w:r>
      <w:r w:rsidRPr="00C7794F">
        <w:rPr>
          <w:sz w:val="16"/>
        </w:rPr>
        <w:t xml:space="preserve">the social sciences in general and </w:t>
      </w:r>
      <w:r w:rsidRPr="00C7794F">
        <w:rPr>
          <w:b/>
          <w:highlight w:val="green"/>
          <w:u w:val="single"/>
        </w:rPr>
        <w:t>i</w:t>
      </w:r>
      <w:r w:rsidRPr="00C7794F">
        <w:rPr>
          <w:b/>
          <w:u w:val="single"/>
        </w:rPr>
        <w:t xml:space="preserve">nternational </w:t>
      </w:r>
      <w:r w:rsidRPr="00C7794F">
        <w:rPr>
          <w:b/>
          <w:highlight w:val="green"/>
          <w:u w:val="single"/>
        </w:rPr>
        <w:t>r</w:t>
      </w:r>
      <w:r w:rsidRPr="00C7794F">
        <w:rPr>
          <w:b/>
          <w:u w:val="single"/>
        </w:rPr>
        <w:t>elations</w:t>
      </w:r>
      <w:r w:rsidRPr="00C7794F">
        <w:rPr>
          <w:sz w:val="16"/>
        </w:rPr>
        <w:t xml:space="preserve"> in particular, who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rPr>
          <w:sz w:val="16"/>
        </w:rPr>
        <w:t xml:space="preserve">. </w:t>
      </w:r>
      <w:r w:rsidRPr="00C7794F">
        <w:rPr>
          <w:b/>
          <w:u w:val="single"/>
        </w:rPr>
        <w:t>The most obvious challenge that evolutionary theory presents to international relations concerns our understanding of human nature</w:t>
      </w:r>
      <w:r w:rsidRPr="00C7794F">
        <w:rPr>
          <w:sz w:val="16"/>
        </w:rPr>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rPr>
          <w:sz w:val="16"/>
        </w:rPr>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w:t>
      </w:r>
      <w:r w:rsidRPr="00C7794F">
        <w:rPr>
          <w:sz w:val="16"/>
        </w:rPr>
        <w:lastRenderedPageBreak/>
        <w:t xml:space="preserve">scientific principles. </w:t>
      </w:r>
      <w:r w:rsidRPr="00C7794F">
        <w:rPr>
          <w:b/>
          <w:u w:val="single"/>
        </w:rPr>
        <w:t>Starting with biology, or with human evolutionary history, has never been typical in international relations scholarship</w:t>
      </w:r>
      <w:r w:rsidRPr="00C7794F">
        <w:rPr>
          <w:sz w:val="16"/>
        </w:rPr>
        <w:t xml:space="preserve">, </w:t>
      </w:r>
      <w:r w:rsidRPr="00CE1473">
        <w:rPr>
          <w:sz w:val="16"/>
        </w:rPr>
        <w:t xml:space="preserve">but this approach is now less exotic than it once seemed as innovators in a range of social sciences, including economics, psychology, sociology, and political science, pursue this line of inquiry. </w:t>
      </w:r>
      <w:r w:rsidRPr="00CE1473">
        <w:rPr>
          <w:b/>
          <w:u w:val="single"/>
        </w:rPr>
        <w:t>International relations stands to gain from</w:t>
      </w:r>
      <w:r w:rsidRPr="00CE1473">
        <w:rPr>
          <w:sz w:val="16"/>
        </w:rPr>
        <w:t xml:space="preserve"> similar </w:t>
      </w:r>
      <w:r w:rsidRPr="00CE1473">
        <w:rPr>
          <w:b/>
          <w:iCs/>
          <w:u w:val="single"/>
          <w:bdr w:val="single" w:sz="8" w:space="0" w:color="auto"/>
        </w:rPr>
        <w:t>interdisciplinary insights</w:t>
      </w:r>
      <w:r w:rsidRPr="00CE1473">
        <w:rPr>
          <w:sz w:val="16"/>
        </w:rPr>
        <w:t xml:space="preserve">. At the dawn of the 21st century, an era that will be dominated by science at least as much as philosophy, </w:t>
      </w:r>
      <w:r w:rsidRPr="00CE1473">
        <w:rPr>
          <w:b/>
          <w:u w:val="single"/>
        </w:rPr>
        <w:t xml:space="preserve">we have the opportunity to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rPr>
          <w:sz w:val="16"/>
        </w:rPr>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rPr>
          <w:sz w:val="16"/>
        </w:rPr>
        <w:t>. But what was that context?</w:t>
      </w:r>
    </w:p>
    <w:p w14:paraId="0AA3F974" w14:textId="77777777" w:rsidR="005365A4" w:rsidRPr="00F601E6" w:rsidRDefault="005365A4" w:rsidP="005365A4"/>
    <w:p w14:paraId="4FA5964E" w14:textId="77777777" w:rsidR="005365A4" w:rsidRPr="00F601E6" w:rsidRDefault="005365A4" w:rsidP="005365A4"/>
    <w:p w14:paraId="55B32453" w14:textId="77777777" w:rsidR="005365A4" w:rsidRPr="005365A4" w:rsidRDefault="005365A4" w:rsidP="005365A4"/>
    <w:p w14:paraId="2051533C" w14:textId="77777777" w:rsidR="005365A4" w:rsidRPr="00AF5F23" w:rsidRDefault="005365A4" w:rsidP="005365A4"/>
    <w:p w14:paraId="6AF2F0FF"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 xml:space="preserve">Impact calc – </w:t>
      </w:r>
    </w:p>
    <w:p w14:paraId="05145C6E"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 xml:space="preserve">Extinction </w:t>
      </w:r>
      <w:r w:rsidRPr="002A192D">
        <w:rPr>
          <w:rFonts w:asciiTheme="majorHAnsi" w:hAnsiTheme="majorHAnsi" w:cstheme="majorHAnsi"/>
          <w:u w:val="single"/>
        </w:rPr>
        <w:t>outweighs</w:t>
      </w:r>
      <w:r w:rsidRPr="002A192D">
        <w:rPr>
          <w:rFonts w:asciiTheme="majorHAnsi" w:hAnsiTheme="majorHAnsi" w:cstheme="majorHAnsi"/>
        </w:rPr>
        <w:t xml:space="preserve">: </w:t>
      </w:r>
    </w:p>
    <w:p w14:paraId="792A89C0"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 xml:space="preserve">A] </w:t>
      </w:r>
      <w:r w:rsidRPr="002A192D">
        <w:rPr>
          <w:rFonts w:asciiTheme="majorHAnsi" w:hAnsiTheme="majorHAnsi" w:cstheme="majorHAnsi"/>
          <w:u w:val="single"/>
        </w:rPr>
        <w:t>Structural violence</w:t>
      </w:r>
      <w:r w:rsidRPr="002A192D">
        <w:rPr>
          <w:rFonts w:asciiTheme="majorHAnsi" w:hAnsiTheme="majorHAnsi" w:cstheme="majorHAnsi"/>
        </w:rPr>
        <w:t xml:space="preserve">- death causes suffering because people can’t get access to resources and basic necessities </w:t>
      </w:r>
    </w:p>
    <w:p w14:paraId="6FF387E1"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 xml:space="preserve">B] </w:t>
      </w:r>
      <w:r w:rsidRPr="002A192D">
        <w:rPr>
          <w:rFonts w:asciiTheme="majorHAnsi" w:hAnsiTheme="majorHAnsi" w:cstheme="majorHAnsi"/>
          <w:u w:val="single"/>
        </w:rPr>
        <w:t>Objectivity</w:t>
      </w:r>
      <w:r w:rsidRPr="002A192D">
        <w:rPr>
          <w:rFonts w:asciiTheme="majorHAnsi" w:hAnsiTheme="majorHAnsi" w:cstheme="majorHAnsi"/>
        </w:rPr>
        <w:t xml:space="preserve">- body count is the most objective way to calculate impacts because comparing suffering is unethical </w:t>
      </w:r>
    </w:p>
    <w:p w14:paraId="6CB0A9C3"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t xml:space="preserve">C] Comes before </w:t>
      </w:r>
      <w:r w:rsidRPr="002A192D">
        <w:rPr>
          <w:rFonts w:asciiTheme="majorHAnsi" w:hAnsiTheme="majorHAnsi" w:cstheme="majorHAnsi"/>
          <w:u w:val="single"/>
        </w:rPr>
        <w:t>value-to-life</w:t>
      </w:r>
      <w:r w:rsidRPr="002A192D">
        <w:rPr>
          <w:rFonts w:asciiTheme="majorHAnsi" w:hAnsiTheme="majorHAnsi" w:cstheme="majorHAnsi"/>
        </w:rPr>
        <w:t>.</w:t>
      </w:r>
    </w:p>
    <w:p w14:paraId="506D94C0" w14:textId="77777777" w:rsidR="005365A4" w:rsidRPr="002A192D" w:rsidRDefault="005365A4" w:rsidP="005365A4">
      <w:pPr>
        <w:rPr>
          <w:rFonts w:asciiTheme="majorHAnsi" w:hAnsiTheme="majorHAnsi" w:cstheme="majorHAnsi"/>
        </w:rPr>
      </w:pPr>
      <w:r w:rsidRPr="002A192D">
        <w:rPr>
          <w:rStyle w:val="Style13ptBold"/>
          <w:rFonts w:asciiTheme="majorHAnsi" w:hAnsiTheme="majorHAnsi" w:cstheme="majorHAnsi"/>
        </w:rPr>
        <w:t>Tännsjö 11</w:t>
      </w:r>
      <w:r w:rsidRPr="002A192D">
        <w:rPr>
          <w:rFonts w:asciiTheme="majorHAnsi" w:hAnsiTheme="majorHAnsi" w:cstheme="majorHAnsi"/>
        </w:rPr>
        <w:t xml:space="preserve"> (Torbjörn, the Kristian Claëson Professor of Practical Philosophy at Stockholm University, “Shalt Thou Sometimes Murder? On the Ethics of Killing,” </w:t>
      </w:r>
      <w:hyperlink r:id="rId24" w:history="1">
        <w:r w:rsidRPr="002A192D">
          <w:rPr>
            <w:rStyle w:val="Hyperlink"/>
            <w:rFonts w:asciiTheme="majorHAnsi" w:hAnsiTheme="majorHAnsi" w:cstheme="majorHAnsi"/>
          </w:rPr>
          <w:t>http://people.su.se/~jolso/HS-texter/shaltthou.pdf</w:t>
        </w:r>
      </w:hyperlink>
      <w:r w:rsidRPr="002A192D">
        <w:rPr>
          <w:rFonts w:asciiTheme="majorHAnsi" w:hAnsiTheme="majorHAnsi" w:cstheme="majorHAnsi"/>
        </w:rPr>
        <w:t>) //BS 1-27-2018</w:t>
      </w:r>
    </w:p>
    <w:p w14:paraId="16F06DC8" w14:textId="77777777" w:rsidR="005365A4" w:rsidRPr="002A192D" w:rsidRDefault="005365A4" w:rsidP="005365A4">
      <w:pPr>
        <w:rPr>
          <w:rFonts w:asciiTheme="majorHAnsi" w:hAnsiTheme="majorHAnsi" w:cstheme="majorHAnsi"/>
        </w:rPr>
      </w:pPr>
      <w:r w:rsidRPr="002A192D">
        <w:rPr>
          <w:rFonts w:asciiTheme="majorHAnsi" w:hAnsiTheme="majorHAnsi" w:cstheme="majorHAnsi"/>
        </w:rPr>
        <w:t>**Bracketed to avoid triggers</w:t>
      </w:r>
    </w:p>
    <w:p w14:paraId="20B057F1" w14:textId="77777777" w:rsidR="005365A4" w:rsidRPr="002A192D" w:rsidRDefault="005365A4" w:rsidP="005365A4">
      <w:pPr>
        <w:rPr>
          <w:rFonts w:asciiTheme="majorHAnsi" w:hAnsiTheme="majorHAnsi" w:cstheme="majorHAnsi"/>
          <w:szCs w:val="26"/>
        </w:rPr>
      </w:pPr>
      <w:r w:rsidRPr="002A192D">
        <w:rPr>
          <w:rFonts w:asciiTheme="majorHAnsi" w:hAnsiTheme="majorHAnsi" w:cstheme="majorHAnsi"/>
          <w:szCs w:val="26"/>
        </w:rPr>
        <w:t xml:space="preserve">I suppose it is correct to say that, </w:t>
      </w:r>
      <w:r w:rsidRPr="002A192D">
        <w:rPr>
          <w:rStyle w:val="StyleUnderline"/>
          <w:rFonts w:asciiTheme="majorHAnsi" w:hAnsiTheme="majorHAnsi" w:cstheme="majorHAnsi"/>
          <w:sz w:val="26"/>
          <w:szCs w:val="26"/>
        </w:rPr>
        <w:t>if Schopenhauer is right,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if life is never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then</w:t>
      </w:r>
      <w:r w:rsidRPr="002A192D">
        <w:rPr>
          <w:rStyle w:val="StyleUnderline"/>
          <w:rFonts w:asciiTheme="majorHAnsi" w:hAnsiTheme="majorHAnsi" w:cstheme="majorHAnsi"/>
          <w:sz w:val="26"/>
          <w:szCs w:val="26"/>
        </w:rPr>
        <w:t xml:space="preserve"> according to utilitarianism </w:t>
      </w:r>
      <w:r w:rsidRPr="002A192D">
        <w:rPr>
          <w:rStyle w:val="Emphasis"/>
          <w:rFonts w:asciiTheme="majorHAnsi" w:hAnsiTheme="majorHAnsi" w:cstheme="majorHAnsi"/>
          <w:highlight w:val="green"/>
        </w:rPr>
        <w:t>we should all [die]</w:t>
      </w:r>
      <w:r w:rsidRPr="002A192D">
        <w:rPr>
          <w:rStyle w:val="StyleUnderline"/>
          <w:rFonts w:asciiTheme="majorHAnsi" w:hAnsiTheme="majorHAnsi" w:cstheme="majorHAnsi"/>
          <w:sz w:val="26"/>
          <w:szCs w:val="26"/>
          <w:highlight w:val="green"/>
        </w:rPr>
        <w:t xml:space="preserve"> </w:t>
      </w:r>
      <w:r w:rsidRPr="002A192D">
        <w:rPr>
          <w:rStyle w:val="StyleUnderline"/>
          <w:rFonts w:asciiTheme="majorHAnsi" w:hAnsiTheme="majorHAnsi" w:cstheme="majorHAnsi"/>
          <w:sz w:val="26"/>
          <w:szCs w:val="26"/>
        </w:rPr>
        <w:t>commit suicide</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and </w:t>
      </w:r>
      <w:r w:rsidRPr="002A192D">
        <w:rPr>
          <w:rStyle w:val="Emphasis"/>
          <w:rFonts w:asciiTheme="majorHAnsi" w:hAnsiTheme="majorHAnsi" w:cstheme="majorHAnsi"/>
        </w:rPr>
        <w:t>put an end to humanity</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But this </w:t>
      </w:r>
      <w:r w:rsidRPr="002A192D">
        <w:rPr>
          <w:rStyle w:val="Emphasis"/>
          <w:rFonts w:asciiTheme="majorHAnsi" w:hAnsiTheme="majorHAnsi" w:cstheme="majorHAnsi"/>
        </w:rPr>
        <w:t>does not mean that, each of us should commit suicide</w:t>
      </w:r>
      <w:r w:rsidRPr="002A192D">
        <w:rPr>
          <w:rFonts w:asciiTheme="majorHAnsi" w:hAnsiTheme="majorHAnsi" w:cstheme="majorHAnsi"/>
          <w:szCs w:val="26"/>
        </w:rPr>
        <w:t xml:space="preserve">. I commented on this in chapter two when I presented the idea that </w:t>
      </w:r>
      <w:r w:rsidRPr="002A192D">
        <w:rPr>
          <w:rStyle w:val="StyleUnderline"/>
          <w:rFonts w:asciiTheme="majorHAnsi" w:hAnsiTheme="majorHAnsi" w:cstheme="majorHAnsi"/>
          <w:sz w:val="26"/>
          <w:szCs w:val="26"/>
        </w:rPr>
        <w:t>utilitarianism should be applied</w:t>
      </w:r>
      <w:r w:rsidRPr="002A192D">
        <w:rPr>
          <w:rFonts w:asciiTheme="majorHAnsi" w:hAnsiTheme="majorHAnsi" w:cstheme="majorHAnsi"/>
          <w:szCs w:val="26"/>
        </w:rPr>
        <w:t xml:space="preserve">, not only to individual actions, but </w:t>
      </w:r>
      <w:r w:rsidRPr="002A192D">
        <w:rPr>
          <w:rStyle w:val="StyleUnderline"/>
          <w:rFonts w:asciiTheme="majorHAnsi" w:hAnsiTheme="majorHAnsi" w:cstheme="majorHAnsi"/>
          <w:sz w:val="26"/>
          <w:szCs w:val="26"/>
        </w:rPr>
        <w:t>to collective actions</w:t>
      </w:r>
      <w:r w:rsidRPr="002A192D">
        <w:rPr>
          <w:rFonts w:asciiTheme="majorHAnsi" w:hAnsiTheme="majorHAnsi" w:cstheme="majorHAnsi"/>
          <w:szCs w:val="26"/>
        </w:rPr>
        <w:t xml:space="preserve"> as well.</w:t>
      </w:r>
      <w:r w:rsidRPr="002A192D">
        <w:rPr>
          <w:rFonts w:asciiTheme="majorHAnsi" w:hAnsiTheme="majorHAnsi" w:cstheme="majorHAnsi"/>
          <w:sz w:val="12"/>
          <w:szCs w:val="26"/>
        </w:rPr>
        <w:t>¶</w:t>
      </w:r>
      <w:r w:rsidRPr="002A192D">
        <w:rPr>
          <w:rFonts w:asciiTheme="majorHAnsi" w:hAnsiTheme="majorHAnsi" w:cstheme="majorHAnsi"/>
          <w:szCs w:val="26"/>
        </w:rPr>
        <w:t xml:space="preserve"> It is a well-known fact that people rarely commit suicide. Some even claim that no one who is mentally sound commits suicide. Could that be taken as evidence for the claim that people live lives worth living? That would be rash. Many people are not utilitarians. They may avoid suicide because they believe that it is morally wrong to kill oneself. </w:t>
      </w:r>
      <w:r w:rsidRPr="002A192D">
        <w:rPr>
          <w:rStyle w:val="StyleUnderline"/>
          <w:rFonts w:asciiTheme="majorHAnsi" w:hAnsiTheme="majorHAnsi" w:cstheme="majorHAnsi"/>
          <w:sz w:val="26"/>
          <w:szCs w:val="26"/>
        </w:rPr>
        <w:t>It is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possibility that,</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even if people </w:t>
      </w:r>
      <w:r w:rsidRPr="002A192D">
        <w:rPr>
          <w:rStyle w:val="Emphasis"/>
          <w:rFonts w:asciiTheme="majorHAnsi" w:hAnsiTheme="majorHAnsi" w:cstheme="majorHAnsi"/>
          <w:highlight w:val="green"/>
        </w:rPr>
        <w:t>lead lives not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they </w:t>
      </w:r>
      <w:r w:rsidRPr="002A192D">
        <w:rPr>
          <w:rStyle w:val="Emphasis"/>
          <w:rFonts w:asciiTheme="majorHAnsi" w:hAnsiTheme="majorHAnsi" w:cstheme="majorHAnsi"/>
        </w:rPr>
        <w:t>believe they do</w:t>
      </w:r>
      <w:r w:rsidRPr="002A192D">
        <w:rPr>
          <w:rFonts w:asciiTheme="majorHAnsi" w:hAnsiTheme="majorHAnsi" w:cstheme="majorHAnsi"/>
          <w:szCs w:val="26"/>
        </w:rPr>
        <w:t xml:space="preserve">. And </w:t>
      </w:r>
      <w:r w:rsidRPr="002A192D">
        <w:rPr>
          <w:rStyle w:val="StyleUnderline"/>
          <w:rFonts w:asciiTheme="majorHAnsi" w:hAnsiTheme="majorHAnsi" w:cstheme="majorHAnsi"/>
          <w:sz w:val="26"/>
          <w:szCs w:val="26"/>
        </w:rPr>
        <w:t>even if some may believe that their lives, up to now, have not been worth living</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highlight w:val="green"/>
        </w:rPr>
        <w:t xml:space="preserve">their </w:t>
      </w:r>
      <w:r w:rsidRPr="002A192D">
        <w:rPr>
          <w:rStyle w:val="Emphasis"/>
          <w:rFonts w:asciiTheme="majorHAnsi" w:hAnsiTheme="majorHAnsi" w:cstheme="majorHAnsi"/>
          <w:highlight w:val="green"/>
        </w:rPr>
        <w:t>future lives will be better</w:t>
      </w:r>
    </w:p>
    <w:p w14:paraId="282A7A90" w14:textId="77777777" w:rsidR="005365A4" w:rsidRPr="002A192D" w:rsidRDefault="005365A4" w:rsidP="005365A4">
      <w:pPr>
        <w:pStyle w:val="Heading4"/>
        <w:rPr>
          <w:rFonts w:asciiTheme="majorHAnsi" w:hAnsiTheme="majorHAnsi" w:cstheme="majorHAnsi"/>
        </w:rPr>
      </w:pPr>
      <w:r w:rsidRPr="002A192D">
        <w:rPr>
          <w:rFonts w:asciiTheme="majorHAnsi" w:hAnsiTheme="majorHAnsi" w:cstheme="majorHAnsi"/>
        </w:rPr>
        <w:lastRenderedPageBreak/>
        <w:t xml:space="preserve">D] Mathematically </w:t>
      </w:r>
      <w:r w:rsidRPr="002A192D">
        <w:rPr>
          <w:rFonts w:asciiTheme="majorHAnsi" w:hAnsiTheme="majorHAnsi" w:cstheme="majorHAnsi"/>
          <w:u w:val="single"/>
        </w:rPr>
        <w:t>outweighs</w:t>
      </w:r>
      <w:r w:rsidRPr="002A192D">
        <w:rPr>
          <w:rFonts w:asciiTheme="majorHAnsi" w:hAnsiTheme="majorHAnsi" w:cstheme="majorHAnsi"/>
        </w:rPr>
        <w:t>.</w:t>
      </w:r>
    </w:p>
    <w:p w14:paraId="00ACC121" w14:textId="77777777" w:rsidR="005365A4" w:rsidRPr="002A192D" w:rsidRDefault="005365A4" w:rsidP="005365A4">
      <w:pPr>
        <w:rPr>
          <w:rFonts w:asciiTheme="majorHAnsi" w:hAnsiTheme="majorHAnsi" w:cstheme="majorHAnsi"/>
        </w:rPr>
      </w:pPr>
      <w:r w:rsidRPr="002A192D">
        <w:rPr>
          <w:rStyle w:val="Heading4Char"/>
          <w:rFonts w:asciiTheme="majorHAnsi" w:hAnsiTheme="majorHAnsi" w:cstheme="majorHAnsi"/>
        </w:rPr>
        <w:t>MacAskill 14</w:t>
      </w:r>
      <w:r w:rsidRPr="002A192D">
        <w:rPr>
          <w:rFonts w:asciiTheme="majorHAnsi" w:hAnsiTheme="majorHAnsi" w:cstheme="majorHAnsi"/>
        </w:rPr>
        <w:t xml:space="preserve"> [William, Oxford Philosopher and youngest tenured philosopher in the world, Normative Uncertainty, 2014]</w:t>
      </w:r>
    </w:p>
    <w:p w14:paraId="7E79C828" w14:textId="77777777" w:rsidR="005365A4" w:rsidRPr="002A192D" w:rsidRDefault="005365A4" w:rsidP="005365A4">
      <w:pPr>
        <w:rPr>
          <w:rFonts w:asciiTheme="majorHAnsi" w:hAnsiTheme="majorHAnsi" w:cstheme="majorHAnsi"/>
          <w:szCs w:val="26"/>
        </w:rPr>
      </w:pPr>
      <w:r w:rsidRPr="002A192D">
        <w:rPr>
          <w:rStyle w:val="StyleUnderline"/>
          <w:rFonts w:asciiTheme="majorHAnsi" w:hAnsiTheme="majorHAnsi" w:cstheme="majorHAnsi"/>
          <w:sz w:val="26"/>
          <w:szCs w:val="26"/>
        </w:rPr>
        <w:t xml:space="preserve">The human race might go extinct </w:t>
      </w:r>
      <w:r w:rsidRPr="002A192D">
        <w:rPr>
          <w:rFonts w:asciiTheme="majorHAnsi" w:hAnsiTheme="majorHAnsi" w:cstheme="majorHAnsi"/>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2A192D">
        <w:rPr>
          <w:rStyle w:val="StyleUnderline"/>
          <w:rFonts w:asciiTheme="majorHAnsi" w:hAnsiTheme="majorHAnsi" w:cstheme="majorHAnsi"/>
          <w:sz w:val="26"/>
          <w:szCs w:val="26"/>
        </w:rPr>
        <w:t xml:space="preserve">different moral views give opposing answers to question of whether this would be a </w:t>
      </w:r>
      <w:r w:rsidRPr="002A192D">
        <w:rPr>
          <w:rFonts w:asciiTheme="majorHAnsi" w:hAnsiTheme="majorHAnsi" w:cstheme="majorHAnsi"/>
          <w:szCs w:val="26"/>
        </w:rPr>
        <w:t>good</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or a </w:t>
      </w:r>
      <w:r w:rsidRPr="002A192D">
        <w:rPr>
          <w:rStyle w:val="StyleUnderline"/>
          <w:rFonts w:asciiTheme="majorHAnsi" w:hAnsiTheme="majorHAnsi" w:cstheme="majorHAnsi"/>
          <w:sz w:val="26"/>
          <w:szCs w:val="26"/>
        </w:rPr>
        <w:t>bad thing</w:t>
      </w:r>
      <w:r w:rsidRPr="002A192D">
        <w:rPr>
          <w:rFonts w:asciiTheme="majorHAnsi" w:hAnsiTheme="majorHAnsi" w:cstheme="majorHAnsi"/>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2A192D">
        <w:rPr>
          <w:rStyle w:val="StyleUnderline"/>
          <w:rFonts w:asciiTheme="majorHAnsi" w:hAnsiTheme="majorHAnsi" w:cstheme="majorHAnsi"/>
          <w:sz w:val="26"/>
          <w:szCs w:val="26"/>
        </w:rPr>
        <w:t xml:space="preserve">However, even if we believe in a moral view </w:t>
      </w:r>
      <w:r w:rsidRPr="002A192D">
        <w:rPr>
          <w:rFonts w:asciiTheme="majorHAnsi" w:hAnsiTheme="majorHAnsi" w:cstheme="majorHAnsi"/>
          <w:szCs w:val="26"/>
        </w:rPr>
        <w:t xml:space="preserve">according to </w:t>
      </w:r>
      <w:r w:rsidRPr="002A192D">
        <w:rPr>
          <w:rStyle w:val="StyleUnderline"/>
          <w:rFonts w:asciiTheme="majorHAnsi" w:hAnsiTheme="majorHAnsi" w:cstheme="majorHAnsi"/>
          <w:sz w:val="26"/>
          <w:szCs w:val="26"/>
        </w:rPr>
        <w:t xml:space="preserve">which human extinction would be a good thing, </w:t>
      </w:r>
      <w:r w:rsidRPr="002A192D">
        <w:rPr>
          <w:rStyle w:val="StyleUnderline"/>
          <w:rFonts w:asciiTheme="majorHAnsi" w:hAnsiTheme="majorHAnsi" w:cstheme="majorHAnsi"/>
          <w:sz w:val="26"/>
          <w:szCs w:val="26"/>
          <w:highlight w:val="green"/>
        </w:rPr>
        <w:t xml:space="preserve">we </w:t>
      </w:r>
      <w:r w:rsidRPr="002A192D">
        <w:rPr>
          <w:rStyle w:val="StyleUnderline"/>
          <w:rFonts w:asciiTheme="majorHAnsi" w:hAnsiTheme="majorHAnsi" w:cstheme="majorHAnsi"/>
          <w:sz w:val="26"/>
          <w:szCs w:val="26"/>
        </w:rPr>
        <w:t xml:space="preserve">still </w:t>
      </w:r>
      <w:r w:rsidRPr="002A192D">
        <w:rPr>
          <w:rStyle w:val="StyleUnderline"/>
          <w:rFonts w:asciiTheme="majorHAnsi" w:hAnsiTheme="majorHAnsi" w:cstheme="majorHAnsi"/>
          <w:sz w:val="26"/>
          <w:szCs w:val="26"/>
          <w:highlight w:val="green"/>
        </w:rPr>
        <w:t xml:space="preserve">have </w:t>
      </w:r>
      <w:r w:rsidRPr="002A192D">
        <w:rPr>
          <w:rStyle w:val="Emphasis"/>
          <w:rFonts w:asciiTheme="majorHAnsi" w:hAnsiTheme="majorHAnsi" w:cstheme="majorHAnsi"/>
        </w:rPr>
        <w:t xml:space="preserve">strong </w:t>
      </w:r>
      <w:r w:rsidRPr="002A192D">
        <w:rPr>
          <w:rStyle w:val="Emphasis"/>
          <w:rFonts w:asciiTheme="majorHAnsi" w:hAnsiTheme="majorHAnsi" w:cstheme="majorHAnsi"/>
          <w:highlight w:val="green"/>
        </w:rPr>
        <w:t xml:space="preserve">reason to prevent </w:t>
      </w:r>
      <w:r w:rsidRPr="002A192D">
        <w:rPr>
          <w:rStyle w:val="Emphasis"/>
          <w:rFonts w:asciiTheme="majorHAnsi" w:hAnsiTheme="majorHAnsi" w:cstheme="majorHAnsi"/>
        </w:rPr>
        <w:t xml:space="preserve">near-term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To see this, we must note three points. </w:t>
      </w:r>
      <w:r w:rsidRPr="002A192D">
        <w:rPr>
          <w:rStyle w:val="StyleUnderline"/>
          <w:rFonts w:asciiTheme="majorHAnsi" w:hAnsiTheme="majorHAnsi" w:cstheme="majorHAnsi"/>
          <w:sz w:val="26"/>
          <w:szCs w:val="26"/>
        </w:rPr>
        <w:t>First</w:t>
      </w:r>
      <w:r w:rsidRPr="002A192D">
        <w:rPr>
          <w:rFonts w:asciiTheme="majorHAnsi" w:hAnsiTheme="majorHAnsi" w:cstheme="majorHAnsi"/>
          <w:szCs w:val="26"/>
        </w:rPr>
        <w:t xml:space="preserve">, we should note that the </w:t>
      </w:r>
      <w:r w:rsidRPr="002A192D">
        <w:rPr>
          <w:rStyle w:val="StyleUnderline"/>
          <w:rFonts w:asciiTheme="majorHAnsi" w:hAnsiTheme="majorHAnsi" w:cstheme="majorHAnsi"/>
          <w:sz w:val="26"/>
          <w:szCs w:val="26"/>
        </w:rPr>
        <w:t>extinction</w:t>
      </w:r>
      <w:r w:rsidRPr="002A192D">
        <w:rPr>
          <w:rFonts w:asciiTheme="majorHAnsi" w:hAnsiTheme="majorHAnsi" w:cstheme="majorHAnsi"/>
          <w:szCs w:val="26"/>
        </w:rPr>
        <w:t xml:space="preserve"> of the human race </w:t>
      </w:r>
      <w:r w:rsidRPr="002A192D">
        <w:rPr>
          <w:rStyle w:val="StyleUnderline"/>
          <w:rFonts w:asciiTheme="majorHAnsi" w:hAnsiTheme="majorHAnsi" w:cstheme="majorHAnsi"/>
          <w:sz w:val="26"/>
          <w:szCs w:val="26"/>
        </w:rPr>
        <w:t xml:space="preserve">is </w:t>
      </w:r>
      <w:r w:rsidRPr="002A192D">
        <w:rPr>
          <w:rFonts w:asciiTheme="majorHAnsi" w:hAnsiTheme="majorHAnsi" w:cstheme="majorHAnsi"/>
          <w:szCs w:val="26"/>
        </w:rPr>
        <w:t xml:space="preserve">an </w:t>
      </w:r>
      <w:r w:rsidRPr="002A192D">
        <w:rPr>
          <w:rStyle w:val="StyleUnderline"/>
          <w:rFonts w:asciiTheme="majorHAnsi" w:hAnsiTheme="majorHAnsi" w:cstheme="majorHAnsi"/>
          <w:sz w:val="26"/>
          <w:szCs w:val="26"/>
          <w:highlight w:val="green"/>
        </w:rPr>
        <w:t xml:space="preserve">extremely </w:t>
      </w:r>
      <w:r w:rsidRPr="002A192D">
        <w:rPr>
          <w:rStyle w:val="Emphasis"/>
          <w:rFonts w:asciiTheme="majorHAnsi" w:hAnsiTheme="majorHAnsi" w:cstheme="majorHAnsi"/>
          <w:highlight w:val="green"/>
        </w:rPr>
        <w:t>high stakes</w:t>
      </w:r>
      <w:r w:rsidRPr="002A192D">
        <w:rPr>
          <w:rFonts w:asciiTheme="majorHAnsi" w:hAnsiTheme="majorHAnsi" w:cstheme="majorHAnsi"/>
          <w:szCs w:val="26"/>
        </w:rPr>
        <w:t xml:space="preserve"> moral issue. Humanity could be around for a very long time: if humans survive as long as the median mammal species, we will last another two million years. On this estimate, </w:t>
      </w:r>
      <w:r w:rsidRPr="002A192D">
        <w:rPr>
          <w:rStyle w:val="StyleUnderline"/>
          <w:rFonts w:asciiTheme="majorHAnsi" w:hAnsiTheme="majorHAnsi" w:cstheme="majorHAnsi"/>
          <w:sz w:val="26"/>
          <w:szCs w:val="26"/>
        </w:rPr>
        <w:t xml:space="preserve">the number of humans in existence </w:t>
      </w:r>
      <w:r w:rsidRPr="002A192D">
        <w:rPr>
          <w:rFonts w:asciiTheme="majorHAnsi" w:hAnsiTheme="majorHAnsi" w:cstheme="majorHAnsi"/>
          <w:szCs w:val="26"/>
        </w:rPr>
        <w:t>in the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future, </w:t>
      </w:r>
      <w:r w:rsidRPr="002A192D">
        <w:rPr>
          <w:rStyle w:val="StyleUnderline"/>
          <w:rFonts w:asciiTheme="majorHAnsi" w:hAnsiTheme="majorHAnsi" w:cstheme="majorHAnsi"/>
          <w:sz w:val="26"/>
          <w:szCs w:val="26"/>
        </w:rPr>
        <w:t>given that we don’t go extinct</w:t>
      </w:r>
      <w:r w:rsidRPr="002A192D">
        <w:rPr>
          <w:rFonts w:asciiTheme="majorHAnsi" w:hAnsiTheme="majorHAnsi" w:cstheme="majorHAnsi"/>
          <w:szCs w:val="26"/>
        </w:rPr>
        <w:t xml:space="preserve"> any time soon, </w:t>
      </w:r>
      <w:r w:rsidRPr="002A192D">
        <w:rPr>
          <w:rStyle w:val="StyleUnderline"/>
          <w:rFonts w:asciiTheme="majorHAnsi" w:hAnsiTheme="majorHAnsi" w:cstheme="majorHAnsi"/>
          <w:sz w:val="26"/>
          <w:szCs w:val="26"/>
        </w:rPr>
        <w:t xml:space="preserve">would be </w:t>
      </w:r>
      <w:r w:rsidRPr="002A192D">
        <w:rPr>
          <w:rStyle w:val="Emphasis"/>
          <w:rFonts w:asciiTheme="majorHAnsi" w:hAnsiTheme="majorHAnsi" w:cstheme="majorHAnsi"/>
          <w:highlight w:val="green"/>
        </w:rPr>
        <w:t>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 xml:space="preserve">So if it is good to bring new people into existence, then it’s very good to prevent </w:t>
      </w:r>
      <w:r w:rsidRPr="002A192D">
        <w:rPr>
          <w:rFonts w:asciiTheme="majorHAnsi" w:hAnsiTheme="majorHAnsi" w:cstheme="majorHAnsi"/>
          <w:szCs w:val="26"/>
        </w:rPr>
        <w:t>human</w:t>
      </w:r>
      <w:r w:rsidRPr="002A192D">
        <w:rPr>
          <w:rStyle w:val="StyleUnderline"/>
          <w:rFonts w:asciiTheme="majorHAnsi" w:hAnsiTheme="majorHAnsi" w:cstheme="majorHAnsi"/>
          <w:sz w:val="26"/>
          <w:szCs w:val="26"/>
        </w:rPr>
        <w:t xml:space="preserve"> extinction. Second</w:t>
      </w:r>
      <w:r w:rsidRPr="002A192D">
        <w:rPr>
          <w:rFonts w:asciiTheme="majorHAnsi" w:hAnsiTheme="majorHAnsi" w:cstheme="majorHAnsi"/>
          <w:szCs w:val="26"/>
        </w:rPr>
        <w:t xml:space="preserve">, human </w:t>
      </w:r>
      <w:r w:rsidRPr="002A192D">
        <w:rPr>
          <w:rStyle w:val="Emphasis"/>
          <w:rFonts w:asciiTheme="majorHAnsi" w:hAnsiTheme="majorHAnsi" w:cstheme="majorHAnsi"/>
          <w:highlight w:val="green"/>
        </w:rPr>
        <w:t>extinction is</w:t>
      </w:r>
      <w:r w:rsidRPr="002A192D">
        <w:rPr>
          <w:rStyle w:val="Emphasis"/>
          <w:rFonts w:asciiTheme="majorHAnsi" w:hAnsiTheme="majorHAnsi" w:cstheme="majorHAnsi"/>
        </w:rPr>
        <w:t xml:space="preserve"> by its nature an </w:t>
      </w:r>
      <w:r w:rsidRPr="002A192D">
        <w:rPr>
          <w:rStyle w:val="Emphasis"/>
          <w:rFonts w:asciiTheme="majorHAnsi" w:hAnsiTheme="majorHAnsi" w:cstheme="majorHAnsi"/>
          <w:highlight w:val="green"/>
        </w:rPr>
        <w:t>irreversible</w:t>
      </w:r>
      <w:r w:rsidRPr="002A192D">
        <w:rPr>
          <w:rStyle w:val="Emphasis"/>
          <w:rFonts w:asciiTheme="majorHAnsi" w:hAnsiTheme="majorHAnsi" w:cstheme="majorHAnsi"/>
        </w:rPr>
        <w:t xml:space="preserve"> scenario</w:t>
      </w:r>
      <w:r w:rsidRPr="002A192D">
        <w:rPr>
          <w:rFonts w:asciiTheme="majorHAnsi" w:hAnsiTheme="majorHAnsi" w:cstheme="majorHAnsi"/>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2A192D">
        <w:rPr>
          <w:rStyle w:val="StyleUnderline"/>
          <w:rFonts w:asciiTheme="majorHAnsi" w:hAnsiTheme="majorHAnsi" w:cstheme="majorHAnsi"/>
          <w:sz w:val="26"/>
          <w:szCs w:val="26"/>
        </w:rPr>
        <w:t>Third, we should expect</w:t>
      </w:r>
      <w:r w:rsidRPr="002A192D">
        <w:rPr>
          <w:rFonts w:asciiTheme="majorHAnsi" w:hAnsiTheme="majorHAnsi" w:cstheme="majorHAnsi"/>
          <w:szCs w:val="26"/>
        </w:rPr>
        <w:t xml:space="preserve"> ourselves </w:t>
      </w:r>
      <w:r w:rsidRPr="002A192D">
        <w:rPr>
          <w:rStyle w:val="StyleUnderline"/>
          <w:rFonts w:asciiTheme="majorHAnsi" w:hAnsiTheme="majorHAnsi" w:cstheme="majorHAnsi"/>
          <w:sz w:val="26"/>
          <w:szCs w:val="26"/>
        </w:rPr>
        <w:t>to progress, morally</w:t>
      </w:r>
      <w:r w:rsidRPr="002A192D">
        <w:rPr>
          <w:rFonts w:asciiTheme="majorHAnsi" w:hAnsiTheme="majorHAnsi" w:cstheme="majorHAnsi"/>
          <w:szCs w:val="26"/>
        </w:rPr>
        <w:t xml:space="preserve">, over the next few centuries, </w:t>
      </w:r>
      <w:r w:rsidRPr="002A192D">
        <w:rPr>
          <w:rStyle w:val="StyleUnderline"/>
          <w:rFonts w:asciiTheme="majorHAnsi" w:hAnsiTheme="majorHAnsi" w:cstheme="majorHAnsi"/>
          <w:sz w:val="26"/>
          <w:szCs w:val="26"/>
        </w:rPr>
        <w:t>as we have</w:t>
      </w:r>
      <w:r w:rsidRPr="002A192D">
        <w:rPr>
          <w:rFonts w:asciiTheme="majorHAnsi" w:hAnsiTheme="majorHAnsi" w:cstheme="majorHAnsi"/>
          <w:szCs w:val="26"/>
        </w:rPr>
        <w:t xml:space="preserve"> progressed </w:t>
      </w:r>
      <w:r w:rsidRPr="002A192D">
        <w:rPr>
          <w:rStyle w:val="StyleUnderline"/>
          <w:rFonts w:asciiTheme="majorHAnsi" w:hAnsiTheme="majorHAnsi" w:cstheme="majorHAnsi"/>
          <w:sz w:val="26"/>
          <w:szCs w:val="26"/>
        </w:rPr>
        <w:t>in the past.</w:t>
      </w:r>
      <w:r w:rsidRPr="002A192D">
        <w:rPr>
          <w:rFonts w:asciiTheme="majorHAnsi" w:hAnsiTheme="majorHAnsi" w:cstheme="majorHAnsi"/>
          <w:szCs w:val="26"/>
        </w:rPr>
        <w:t xml:space="preserve"> So we should expect that </w:t>
      </w:r>
      <w:r w:rsidRPr="002A192D">
        <w:rPr>
          <w:rStyle w:val="StyleUnderline"/>
          <w:rFonts w:asciiTheme="majorHAnsi" w:hAnsiTheme="majorHAnsi" w:cstheme="majorHAnsi"/>
          <w:sz w:val="26"/>
          <w:szCs w:val="26"/>
          <w:highlight w:val="green"/>
        </w:rPr>
        <w:t xml:space="preserve">in </w:t>
      </w:r>
      <w:r w:rsidRPr="002A192D">
        <w:rPr>
          <w:rStyle w:val="StyleUnderline"/>
          <w:rFonts w:asciiTheme="majorHAnsi" w:hAnsiTheme="majorHAnsi" w:cstheme="majorHAnsi"/>
          <w:sz w:val="26"/>
          <w:szCs w:val="26"/>
        </w:rPr>
        <w:t xml:space="preserve">a few centuries’ </w:t>
      </w:r>
      <w:r w:rsidRPr="002A192D">
        <w:rPr>
          <w:rStyle w:val="StyleUnderline"/>
          <w:rFonts w:asciiTheme="majorHAnsi" w:hAnsiTheme="majorHAnsi" w:cstheme="majorHAnsi"/>
          <w:sz w:val="26"/>
          <w:szCs w:val="26"/>
          <w:highlight w:val="green"/>
        </w:rPr>
        <w:t xml:space="preserve">time we will have </w:t>
      </w:r>
      <w:r w:rsidRPr="002A192D">
        <w:rPr>
          <w:rStyle w:val="Emphasis"/>
          <w:rFonts w:asciiTheme="majorHAnsi" w:hAnsiTheme="majorHAnsi" w:cstheme="majorHAnsi"/>
          <w:highlight w:val="green"/>
        </w:rPr>
        <w:t>better evidence about how to evaluate</w:t>
      </w:r>
      <w:r w:rsidRPr="002A192D">
        <w:rPr>
          <w:rStyle w:val="Emphasis"/>
          <w:rFonts w:asciiTheme="majorHAnsi" w:hAnsiTheme="majorHAnsi" w:cstheme="majorHAnsi"/>
        </w:rPr>
        <w:t xml:space="preserve"> human </w:t>
      </w:r>
      <w:r w:rsidRPr="002A192D">
        <w:rPr>
          <w:rStyle w:val="Emphasis"/>
          <w:rFonts w:asciiTheme="majorHAnsi" w:hAnsiTheme="majorHAnsi" w:cstheme="majorHAnsi"/>
          <w:highlight w:val="green"/>
        </w:rPr>
        <w:t>extinction</w:t>
      </w:r>
      <w:r w:rsidRPr="002A192D">
        <w:rPr>
          <w:rFonts w:asciiTheme="majorHAnsi" w:hAnsiTheme="majorHAnsi" w:cstheme="majorHAnsi"/>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2A192D">
        <w:rPr>
          <w:rStyle w:val="StyleUnderline"/>
          <w:rFonts w:asciiTheme="majorHAnsi" w:hAnsiTheme="majorHAnsi" w:cstheme="majorHAnsi"/>
          <w:sz w:val="26"/>
          <w:szCs w:val="26"/>
        </w:rPr>
        <w:t>Suppose that we have</w:t>
      </w:r>
      <w:r w:rsidRPr="002A192D">
        <w:rPr>
          <w:rFonts w:asciiTheme="majorHAnsi" w:hAnsiTheme="majorHAnsi" w:cstheme="majorHAnsi"/>
          <w:szCs w:val="26"/>
        </w:rPr>
        <w:t xml:space="preserve"> 0.8 credence that it is a </w:t>
      </w:r>
      <w:r w:rsidRPr="002A192D">
        <w:rPr>
          <w:rFonts w:asciiTheme="majorHAnsi" w:hAnsiTheme="majorHAnsi" w:cstheme="majorHAnsi"/>
          <w:szCs w:val="26"/>
        </w:rPr>
        <w:lastRenderedPageBreak/>
        <w:t xml:space="preserve">bad thing to produce new people, and </w:t>
      </w:r>
      <w:r w:rsidRPr="002A192D">
        <w:rPr>
          <w:rStyle w:val="StyleUnderline"/>
          <w:rFonts w:asciiTheme="majorHAnsi" w:hAnsiTheme="majorHAnsi" w:cstheme="majorHAnsi"/>
          <w:sz w:val="26"/>
          <w:szCs w:val="26"/>
        </w:rPr>
        <w:t>0.2</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certain that it’s a good thing to produce new people</w:t>
      </w:r>
      <w:r w:rsidRPr="002A192D">
        <w:rPr>
          <w:rFonts w:asciiTheme="majorHAnsi" w:hAnsiTheme="majorHAnsi" w:cstheme="majorHAnsi"/>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if we</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let the human race continue and</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did research</w:t>
      </w:r>
      <w:r w:rsidRPr="002A192D">
        <w:rPr>
          <w:rStyle w:val="StyleUnderline"/>
          <w:rFonts w:asciiTheme="majorHAnsi" w:hAnsiTheme="majorHAnsi" w:cstheme="majorHAnsi"/>
          <w:sz w:val="26"/>
          <w:szCs w:val="26"/>
        </w:rPr>
        <w:t xml:space="preserve"> for 300 years, </w:t>
      </w:r>
      <w:r w:rsidRPr="002A192D">
        <w:rPr>
          <w:rStyle w:val="StyleUnderline"/>
          <w:rFonts w:asciiTheme="majorHAnsi" w:hAnsiTheme="majorHAnsi" w:cstheme="majorHAnsi"/>
          <w:sz w:val="26"/>
          <w:szCs w:val="26"/>
          <w:highlight w:val="green"/>
        </w:rPr>
        <w:t xml:space="preserve">we would know </w:t>
      </w:r>
      <w:r w:rsidRPr="002A192D">
        <w:rPr>
          <w:rStyle w:val="Emphasis"/>
          <w:rFonts w:asciiTheme="majorHAnsi" w:hAnsiTheme="majorHAnsi" w:cstheme="majorHAnsi"/>
          <w:highlight w:val="green"/>
        </w:rPr>
        <w:t>for certain</w:t>
      </w:r>
      <w:r w:rsidRPr="002A192D">
        <w:rPr>
          <w:rStyle w:val="StyleUnderline"/>
          <w:rFonts w:asciiTheme="majorHAnsi" w:hAnsiTheme="majorHAnsi" w:cstheme="majorHAnsi"/>
          <w:sz w:val="26"/>
          <w:szCs w:val="26"/>
          <w:highlight w:val="green"/>
        </w:rPr>
        <w:t xml:space="preserve"> whether </w:t>
      </w:r>
      <w:r w:rsidRPr="002A192D">
        <w:rPr>
          <w:rStyle w:val="StyleUnderline"/>
          <w:rFonts w:asciiTheme="majorHAnsi" w:hAnsiTheme="majorHAnsi" w:cstheme="majorHAnsi"/>
          <w:sz w:val="26"/>
          <w:szCs w:val="26"/>
        </w:rPr>
        <w:t xml:space="preserve">or not additional </w:t>
      </w:r>
      <w:r w:rsidRPr="002A192D">
        <w:rPr>
          <w:rStyle w:val="StyleUnderline"/>
          <w:rFonts w:asciiTheme="majorHAnsi" w:hAnsiTheme="majorHAnsi" w:cstheme="majorHAnsi"/>
          <w:sz w:val="26"/>
          <w:szCs w:val="26"/>
          <w:highlight w:val="green"/>
        </w:rPr>
        <w:t>people</w:t>
      </w:r>
      <w:r w:rsidRPr="002A192D">
        <w:rPr>
          <w:rStyle w:val="StyleUnderline"/>
          <w:rFonts w:asciiTheme="majorHAnsi" w:hAnsiTheme="majorHAnsi" w:cstheme="majorHAnsi"/>
          <w:sz w:val="26"/>
          <w:szCs w:val="26"/>
        </w:rPr>
        <w:t xml:space="preserve"> are of </w:t>
      </w:r>
      <w:r w:rsidRPr="002A192D">
        <w:rPr>
          <w:rStyle w:val="Emphasis"/>
          <w:rFonts w:asciiTheme="majorHAnsi" w:hAnsiTheme="majorHAnsi" w:cstheme="majorHAnsi"/>
          <w:highlight w:val="green"/>
        </w:rPr>
        <w:t>positive</w:t>
      </w:r>
      <w:r w:rsidRPr="002A192D">
        <w:rPr>
          <w:rStyle w:val="Emphasis"/>
          <w:rFonts w:asciiTheme="majorHAnsi" w:hAnsiTheme="majorHAnsi" w:cstheme="majorHAnsi"/>
        </w:rPr>
        <w:t xml:space="preserve"> or negative value</w:t>
      </w:r>
      <w:r w:rsidRPr="002A192D">
        <w:rPr>
          <w:rFonts w:asciiTheme="majorHAnsi" w:hAnsiTheme="majorHAnsi" w:cstheme="majorHAnsi"/>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2A192D">
        <w:rPr>
          <w:rStyle w:val="StyleUnderline"/>
          <w:rFonts w:asciiTheme="majorHAnsi" w:hAnsiTheme="majorHAnsi" w:cstheme="majorHAnsi"/>
          <w:sz w:val="26"/>
          <w:szCs w:val="26"/>
        </w:rPr>
        <w:t>there’s</w:t>
      </w:r>
      <w:r w:rsidRPr="002A192D">
        <w:rPr>
          <w:rFonts w:asciiTheme="majorHAnsi" w:hAnsiTheme="majorHAnsi" w:cstheme="majorHAnsi"/>
          <w:szCs w:val="26"/>
        </w:rPr>
        <w:t xml:space="preserve"> also </w:t>
      </w:r>
      <w:r w:rsidRPr="002A192D">
        <w:rPr>
          <w:rStyle w:val="StyleUnderline"/>
          <w:rFonts w:asciiTheme="majorHAnsi" w:hAnsiTheme="majorHAnsi" w:cstheme="majorHAnsi"/>
          <w:sz w:val="26"/>
          <w:szCs w:val="26"/>
        </w:rPr>
        <w:t>a 20% chance of a gain of 2×(10^14),</w:t>
      </w:r>
      <w:r w:rsidRPr="002A192D">
        <w:rPr>
          <w:rFonts w:asciiTheme="majorHAnsi" w:hAnsiTheme="majorHAnsi" w:cstheme="majorHAnsi"/>
          <w:szCs w:val="26"/>
        </w:rPr>
        <w:t xml:space="preserve"> </w:t>
      </w:r>
      <w:r w:rsidRPr="002A192D">
        <w:rPr>
          <w:rStyle w:val="StyleUnderline"/>
          <w:rFonts w:asciiTheme="majorHAnsi" w:hAnsiTheme="majorHAnsi" w:cstheme="majorHAnsi"/>
          <w:sz w:val="26"/>
          <w:szCs w:val="26"/>
        </w:rPr>
        <w:t>the expected value of which is 4×(10^13).</w:t>
      </w:r>
      <w:r w:rsidRPr="002A192D">
        <w:rPr>
          <w:rFonts w:asciiTheme="majorHAnsi" w:hAnsiTheme="majorHAnsi" w:cstheme="majorHAnsi"/>
          <w:szCs w:val="26"/>
        </w:rPr>
        <w:t xml:space="preserve"> That is, </w:t>
      </w:r>
      <w:r w:rsidRPr="002A192D">
        <w:rPr>
          <w:rStyle w:val="StyleUnderline"/>
          <w:rFonts w:asciiTheme="majorHAnsi" w:hAnsiTheme="majorHAnsi" w:cstheme="majorHAnsi"/>
          <w:sz w:val="26"/>
          <w:szCs w:val="26"/>
        </w:rPr>
        <w:t xml:space="preserve">in expected value terms, </w:t>
      </w:r>
      <w:r w:rsidRPr="002A192D">
        <w:rPr>
          <w:rStyle w:val="StyleUnderline"/>
          <w:rFonts w:asciiTheme="majorHAnsi" w:hAnsiTheme="majorHAnsi" w:cstheme="majorHAnsi"/>
          <w:sz w:val="26"/>
          <w:szCs w:val="26"/>
          <w:highlight w:val="green"/>
        </w:rPr>
        <w:t>the cost of waiting</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for a few hundred years</w:t>
      </w:r>
      <w:r w:rsidRPr="002A192D">
        <w:rPr>
          <w:rStyle w:val="StyleUnderline"/>
          <w:rFonts w:asciiTheme="majorHAnsi" w:hAnsiTheme="majorHAnsi" w:cstheme="majorHAnsi"/>
          <w:sz w:val="26"/>
          <w:szCs w:val="26"/>
        </w:rPr>
        <w:t xml:space="preserve"> </w:t>
      </w:r>
      <w:r w:rsidRPr="002A192D">
        <w:rPr>
          <w:rStyle w:val="StyleUnderline"/>
          <w:rFonts w:asciiTheme="majorHAnsi" w:hAnsiTheme="majorHAnsi" w:cstheme="majorHAnsi"/>
          <w:sz w:val="26"/>
          <w:szCs w:val="26"/>
          <w:highlight w:val="green"/>
        </w:rPr>
        <w:t xml:space="preserve">is </w:t>
      </w:r>
      <w:r w:rsidRPr="002A192D">
        <w:rPr>
          <w:rStyle w:val="Emphasis"/>
          <w:rFonts w:asciiTheme="majorHAnsi" w:hAnsiTheme="majorHAnsi" w:cstheme="majorHAnsi"/>
        </w:rPr>
        <w:t xml:space="preserve">vanishingly </w:t>
      </w:r>
      <w:r w:rsidRPr="002A192D">
        <w:rPr>
          <w:rStyle w:val="Emphasis"/>
          <w:rFonts w:asciiTheme="majorHAnsi" w:hAnsiTheme="majorHAnsi" w:cstheme="majorHAnsi"/>
          <w:highlight w:val="green"/>
        </w:rPr>
        <w:t>small</w:t>
      </w:r>
      <w:r w:rsidRPr="002A192D">
        <w:rPr>
          <w:rStyle w:val="StyleUnderline"/>
          <w:rFonts w:asciiTheme="majorHAnsi" w:hAnsiTheme="majorHAnsi" w:cstheme="majorHAnsi"/>
          <w:sz w:val="26"/>
          <w:szCs w:val="26"/>
          <w:highlight w:val="green"/>
        </w:rPr>
        <w:t xml:space="preserve"> compared with</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 xml:space="preserve">the </w:t>
      </w:r>
      <w:r w:rsidRPr="002A192D">
        <w:rPr>
          <w:rStyle w:val="Emphasis"/>
          <w:rFonts w:asciiTheme="majorHAnsi" w:hAnsiTheme="majorHAnsi" w:cstheme="majorHAnsi"/>
        </w:rPr>
        <w:t xml:space="preserve">benefit of </w:t>
      </w:r>
      <w:r w:rsidRPr="002A192D">
        <w:rPr>
          <w:rStyle w:val="Emphasis"/>
          <w:rFonts w:asciiTheme="majorHAnsi" w:hAnsiTheme="majorHAnsi" w:cstheme="majorHAnsi"/>
          <w:highlight w:val="green"/>
        </w:rPr>
        <w:t xml:space="preserve">keeping </w:t>
      </w:r>
      <w:r w:rsidRPr="002A192D">
        <w:rPr>
          <w:rStyle w:val="Emphasis"/>
          <w:rFonts w:asciiTheme="majorHAnsi" w:hAnsiTheme="majorHAnsi" w:cstheme="majorHAnsi"/>
        </w:rPr>
        <w:t xml:space="preserve">one’s </w:t>
      </w:r>
      <w:r w:rsidRPr="002A192D">
        <w:rPr>
          <w:rStyle w:val="Emphasis"/>
          <w:rFonts w:asciiTheme="majorHAnsi" w:hAnsiTheme="majorHAnsi" w:cstheme="majorHAnsi"/>
          <w:highlight w:val="green"/>
        </w:rPr>
        <w:t>options open</w:t>
      </w:r>
      <w:r w:rsidRPr="002A192D">
        <w:rPr>
          <w:rStyle w:val="StyleUnderline"/>
          <w:rFonts w:asciiTheme="majorHAnsi" w:hAnsiTheme="majorHAnsi" w:cstheme="majorHAnsi"/>
          <w:sz w:val="26"/>
          <w:szCs w:val="26"/>
        </w:rPr>
        <w:t xml:space="preserve"> </w:t>
      </w:r>
      <w:r w:rsidRPr="002A192D">
        <w:rPr>
          <w:rFonts w:asciiTheme="majorHAnsi" w:hAnsiTheme="majorHAnsi" w:cstheme="majorHAnsi"/>
          <w:szCs w:val="26"/>
        </w:rPr>
        <w:t>while one gains new information.</w:t>
      </w:r>
    </w:p>
    <w:p w14:paraId="21009714" w14:textId="77777777" w:rsidR="005365A4" w:rsidRDefault="005365A4" w:rsidP="005365A4">
      <w:pPr>
        <w:pStyle w:val="Heading2"/>
      </w:pPr>
      <w:r>
        <w:lastRenderedPageBreak/>
        <w:t>Underview</w:t>
      </w:r>
    </w:p>
    <w:p w14:paraId="2EB0928A" w14:textId="77777777" w:rsidR="005365A4" w:rsidRDefault="005365A4" w:rsidP="005365A4">
      <w:pPr>
        <w:pStyle w:val="Heading4"/>
      </w:pPr>
      <w:r w:rsidRPr="00361031">
        <w:t>1] 1AR theory</w:t>
      </w:r>
      <w:r>
        <w:t xml:space="preserve"> and RVIs</w:t>
      </w:r>
      <w:r w:rsidRPr="00361031">
        <w:t xml:space="preserve"> </w:t>
      </w:r>
      <w:r>
        <w:t>on NC theory are</w:t>
      </w:r>
      <w:r w:rsidRPr="00361031">
        <w:t xml:space="preserve"> legit – anything else means </w:t>
      </w:r>
      <w:r w:rsidRPr="00361031">
        <w:rPr>
          <w:u w:val="single"/>
        </w:rPr>
        <w:t>infinite abuse</w:t>
      </w:r>
      <w:r w:rsidRPr="00361031">
        <w:t xml:space="preserve"> – drop the debater, competing interps</w:t>
      </w:r>
      <w:r>
        <w:t xml:space="preserve"> </w:t>
      </w:r>
      <w:r w:rsidRPr="00361031">
        <w:t xml:space="preserve">– 1AR are </w:t>
      </w:r>
      <w:r w:rsidRPr="00361031">
        <w:rPr>
          <w:u w:val="single"/>
        </w:rPr>
        <w:t>too short</w:t>
      </w:r>
      <w:r w:rsidRPr="00361031">
        <w:t xml:space="preserve"> to make up for the time trade-off</w:t>
      </w:r>
      <w:r>
        <w:t xml:space="preserve">- no RVIs on 1ar theory or 2n theory-the 2n can uplayer for 6 minutes and easily beat any theory 2ar-also key to check back against infinite abuse- </w:t>
      </w:r>
    </w:p>
    <w:p w14:paraId="46F27B6B" w14:textId="77777777" w:rsidR="005365A4" w:rsidRDefault="005365A4" w:rsidP="005365A4"/>
    <w:p w14:paraId="5F75960E" w14:textId="77777777" w:rsidR="005365A4" w:rsidRDefault="005365A4" w:rsidP="005365A4">
      <w:pPr>
        <w:pStyle w:val="Heading4"/>
      </w:pPr>
      <w:r>
        <w:t>2] Reasonability on 1NC theory with the brightline of link and impact turn ground – there are infinite bidirectional interps that I can never meet – the four minute 1AR doesn’t have enough time to line by line every argument, make offense, and go for substance.</w:t>
      </w:r>
    </w:p>
    <w:p w14:paraId="3D0A7D4A" w14:textId="77777777" w:rsidR="005365A4" w:rsidRPr="002A192D" w:rsidRDefault="005365A4" w:rsidP="005365A4">
      <w:pPr>
        <w:rPr>
          <w:rFonts w:asciiTheme="majorHAnsi" w:hAnsiTheme="majorHAnsi" w:cstheme="majorHAnsi"/>
        </w:rPr>
      </w:pPr>
    </w:p>
    <w:p w14:paraId="5675506E" w14:textId="77777777" w:rsidR="005365A4" w:rsidRDefault="005365A4" w:rsidP="005365A4">
      <w:pPr>
        <w:pStyle w:val="Heading4"/>
        <w:rPr>
          <w:rFonts w:asciiTheme="majorHAnsi" w:hAnsiTheme="majorHAnsi" w:cstheme="majorHAnsi"/>
        </w:rPr>
      </w:pPr>
    </w:p>
    <w:p w14:paraId="1F8A18B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Headings)">
    <w:altName w:val="Calibri"/>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C82876"/>
    <w:multiLevelType w:val="hybridMultilevel"/>
    <w:tmpl w:val="F8F68B2C"/>
    <w:lvl w:ilvl="0" w:tplc="90F0CD5C">
      <w:numFmt w:val="bullet"/>
      <w:lvlText w:val="-"/>
      <w:lvlJc w:val="left"/>
      <w:pPr>
        <w:ind w:left="400" w:hanging="360"/>
      </w:pPr>
      <w:rPr>
        <w:rFonts w:ascii="Calibri" w:eastAsiaTheme="minorEastAsia"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4E636B06"/>
    <w:multiLevelType w:val="hybridMultilevel"/>
    <w:tmpl w:val="6A8A973A"/>
    <w:lvl w:ilvl="0" w:tplc="6108D78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65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5A4"/>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A7B6B"/>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C0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1EB6B"/>
  <w14:defaultImageDpi w14:val="300"/>
  <w15:docId w15:val="{DC7BB896-3663-2248-A763-D5A62907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2C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62C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9"/>
    <w:unhideWhenUsed/>
    <w:qFormat/>
    <w:rsid w:val="00F62C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F62C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F62C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2C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C05"/>
  </w:style>
  <w:style w:type="character" w:customStyle="1" w:styleId="Heading1Char">
    <w:name w:val="Heading 1 Char"/>
    <w:aliases w:val="Pocket Char"/>
    <w:basedOn w:val="DefaultParagraphFont"/>
    <w:link w:val="Heading1"/>
    <w:uiPriority w:val="9"/>
    <w:rsid w:val="00F62C05"/>
    <w:rPr>
      <w:rFonts w:ascii="Calibri" w:eastAsiaTheme="majorEastAsia" w:hAnsi="Calibri" w:cstheme="majorBidi"/>
      <w:b/>
      <w:bCs/>
      <w:sz w:val="52"/>
      <w:szCs w:val="32"/>
    </w:rPr>
  </w:style>
  <w:style w:type="character" w:customStyle="1" w:styleId="Heading2Char">
    <w:name w:val="Heading 2 Char"/>
    <w:aliases w:val="Hat Char,Heading 2 Char Char Char1,Heading 2 Char Char Char Char1,Heading 21 Char,Char Char Char Char1 Char1,Char Char Char Char1 Char Char, Char Char Char Char1 Char,Char2 Char,Heading 2 Char Char1 Char,Heading 2 Char Char2 Char Char"/>
    <w:basedOn w:val="DefaultParagraphFont"/>
    <w:link w:val="Heading2"/>
    <w:uiPriority w:val="9"/>
    <w:rsid w:val="00F62C05"/>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9"/>
    <w:rsid w:val="00F62C05"/>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F62C0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2C05"/>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F62C05"/>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F62C0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62C05"/>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62C05"/>
    <w:rPr>
      <w:color w:val="auto"/>
      <w:u w:val="none"/>
    </w:rPr>
  </w:style>
  <w:style w:type="paragraph" w:styleId="DocumentMap">
    <w:name w:val="Document Map"/>
    <w:basedOn w:val="Normal"/>
    <w:link w:val="DocumentMapChar"/>
    <w:uiPriority w:val="99"/>
    <w:semiHidden/>
    <w:unhideWhenUsed/>
    <w:rsid w:val="00F62C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2C05"/>
    <w:rPr>
      <w:rFonts w:ascii="Lucida Grande" w:hAnsi="Lucida Grande" w:cs="Lucida Grande"/>
    </w:rPr>
  </w:style>
  <w:style w:type="paragraph" w:customStyle="1" w:styleId="Emphasis1">
    <w:name w:val="Emphasis1"/>
    <w:basedOn w:val="Normal"/>
    <w:link w:val="Emphasis"/>
    <w:autoRedefine/>
    <w:uiPriority w:val="20"/>
    <w:qFormat/>
    <w:rsid w:val="005365A4"/>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365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ListParagraph">
    <w:name w:val="List Paragraph"/>
    <w:aliases w:val="6 font"/>
    <w:basedOn w:val="Normal"/>
    <w:uiPriority w:val="34"/>
    <w:unhideWhenUsed/>
    <w:qFormat/>
    <w:rsid w:val="005365A4"/>
    <w:pPr>
      <w:ind w:left="720"/>
      <w:contextualSpacing/>
    </w:pPr>
  </w:style>
  <w:style w:type="paragraph" w:customStyle="1" w:styleId="textbold">
    <w:name w:val="text bold"/>
    <w:basedOn w:val="Normal"/>
    <w:uiPriority w:val="20"/>
    <w:qFormat/>
    <w:rsid w:val="005365A4"/>
    <w:pPr>
      <w:ind w:left="720"/>
      <w:jc w:val="both"/>
    </w:pPr>
    <w:rPr>
      <w:rFonts w:cs="Calibri (Headings)"/>
      <w:b/>
      <w:iC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ps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limate.envsci.rutgers.edu/pdf/RobockToonSAD.pdf" TargetMode="External"/><Relationship Id="rId7" Type="http://schemas.openxmlformats.org/officeDocument/2006/relationships/settings" Target="settings.xml"/><Relationship Id="rId12" Type="http://schemas.openxmlformats.org/officeDocument/2006/relationships/hyperlink" Target="https://skyandtelescope.org/astronomy-news/starlink-space-debris/" TargetMode="External"/><Relationship Id="rId17" Type="http://schemas.openxmlformats.org/officeDocument/2006/relationships/hyperlink" Target="https://www.defenseone.com/ideas/2021/12/nuclear-command-and-control-satellites-should-be-limits/18747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s.europa.eu/content/space-security-europe" TargetMode="External"/><Relationship Id="rId20" Type="http://schemas.openxmlformats.org/officeDocument/2006/relationships/hyperlink" Target="https://ratical.org/radiation/NuclearExtinction/StarrNuclearWinterOct0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atlas.com/space/orbital-fees-satellite-space-debris/" TargetMode="External"/><Relationship Id="rId24" Type="http://schemas.openxmlformats.org/officeDocument/2006/relationships/hyperlink" Target="http://people.su.se/~jolso/HS-texter/shaltthou.pdf" TargetMode="External"/><Relationship Id="rId5" Type="http://schemas.openxmlformats.org/officeDocument/2006/relationships/numbering" Target="numbering.xml"/><Relationship Id="rId15" Type="http://schemas.openxmlformats.org/officeDocument/2006/relationships/hyperlink" Target="https://www.culsr.org/articles/the-international-legal-regulation-of-space-debris" TargetMode="External"/><Relationship Id="rId23" Type="http://schemas.openxmlformats.org/officeDocument/2006/relationships/hyperlink" Target="https://www.ncbi.nlm.nih.gov/pmc/articles/PMC6446569/" TargetMode="External"/><Relationship Id="rId10" Type="http://schemas.openxmlformats.org/officeDocument/2006/relationships/hyperlink" Target="https://www.americanbar.org/groups/business_law/publications/blt/2022/01/orbital-debris/" TargetMode="External"/><Relationship Id="rId19" Type="http://schemas.openxmlformats.org/officeDocument/2006/relationships/hyperlink" Target="https://ratical.org/radiation/NuclearExtinction/StevenStarr022815.html" TargetMode="External"/><Relationship Id="rId4" Type="http://schemas.openxmlformats.org/officeDocument/2006/relationships/customXml" Target="../customXml/item4.xml"/><Relationship Id="rId9" Type="http://schemas.openxmlformats.org/officeDocument/2006/relationships/hyperlink" Target="https://www.culsr.org/articles/the-international-legal-regulation-of-space-debris" TargetMode="External"/><Relationship Id="rId14" Type="http://schemas.openxmlformats.org/officeDocument/2006/relationships/hyperlink" Target="https://sci-hub.se/10.1016/j.actaastro.2016.03.034" TargetMode="External"/><Relationship Id="rId22" Type="http://schemas.openxmlformats.org/officeDocument/2006/relationships/hyperlink" Target="https://www2.ucar.edu/atmosnews/just-published/3995/nuclear-war-and-ultraviolet-radi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33</Pages>
  <Words>20329</Words>
  <Characters>115878</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135936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2</cp:revision>
  <dcterms:created xsi:type="dcterms:W3CDTF">2022-02-06T18:28:00Z</dcterms:created>
  <dcterms:modified xsi:type="dcterms:W3CDTF">2022-02-06T19:23:00Z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