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E62A9" w14:textId="77777777" w:rsidR="00B11B2C" w:rsidRDefault="00B11B2C" w:rsidP="009546F5">
      <w:pPr>
        <w:pStyle w:val="Heading4"/>
      </w:pPr>
    </w:p>
    <w:p w14:paraId="65DF7301" w14:textId="68A17911" w:rsidR="009546F5" w:rsidRDefault="009546F5" w:rsidP="009546F5">
      <w:pPr>
        <w:pStyle w:val="Heading4"/>
      </w:pPr>
      <w:r>
        <w:t>Plan – The appropriation of outer space through the production of space debris by private entities is unjust.</w:t>
      </w:r>
    </w:p>
    <w:p w14:paraId="484BDE21" w14:textId="77777777" w:rsidR="009546F5" w:rsidRDefault="009546F5" w:rsidP="009546F5"/>
    <w:p w14:paraId="21957FFE" w14:textId="77777777" w:rsidR="009546F5" w:rsidRDefault="009546F5" w:rsidP="009546F5">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7F5BEB3E" w14:textId="77777777" w:rsidR="009546F5" w:rsidRDefault="009546F5" w:rsidP="009546F5">
      <w:pPr>
        <w:pStyle w:val="ListParagraph"/>
        <w:numPr>
          <w:ilvl w:val="0"/>
          <w:numId w:val="12"/>
        </w:numPr>
      </w:pPr>
      <w:r>
        <w:t>Private entities: Non-governmental</w:t>
      </w:r>
    </w:p>
    <w:p w14:paraId="045C9DAB" w14:textId="77777777" w:rsidR="009546F5" w:rsidRPr="001D570B" w:rsidRDefault="009546F5" w:rsidP="009546F5">
      <w:pPr>
        <w:pStyle w:val="ListParagraph"/>
        <w:numPr>
          <w:ilvl w:val="0"/>
          <w:numId w:val="12"/>
        </w:numPr>
      </w:pPr>
      <w:r>
        <w:t>Space debris: Non-functional Space Objects</w:t>
      </w:r>
    </w:p>
    <w:p w14:paraId="70194B36" w14:textId="77777777" w:rsidR="009546F5" w:rsidRPr="00612602" w:rsidRDefault="009546F5" w:rsidP="009546F5">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15674943" w14:textId="77777777" w:rsidR="009546F5" w:rsidRPr="00934304" w:rsidRDefault="009546F5" w:rsidP="009546F5">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C62E98">
        <w:rPr>
          <w:highlight w:val="green"/>
          <w:u w:val="single"/>
        </w:rPr>
        <w:t xml:space="preserve">space debris </w:t>
      </w:r>
      <w:r w:rsidRPr="00C62E98">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C62E98">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C62E98">
        <w:rPr>
          <w:highlight w:val="green"/>
          <w:u w:val="single"/>
        </w:rPr>
        <w:t>non-governmental</w:t>
      </w:r>
      <w:r w:rsidRPr="00934304">
        <w:rPr>
          <w:u w:val="single"/>
        </w:rPr>
        <w:t xml:space="preserve"> private </w:t>
      </w:r>
      <w:r w:rsidRPr="00C62E98">
        <w:rPr>
          <w:highlight w:val="green"/>
          <w:u w:val="single"/>
        </w:rPr>
        <w:t>enterprises</w:t>
      </w:r>
      <w:r w:rsidRPr="00934304">
        <w:rPr>
          <w:u w:val="single"/>
        </w:rPr>
        <w:t xml:space="preserve"> may be </w:t>
      </w:r>
      <w:r w:rsidRPr="00934304">
        <w:rPr>
          <w:rStyle w:val="Emphasis"/>
        </w:rPr>
        <w:t xml:space="preserve">inclined to legally </w:t>
      </w:r>
      <w:r w:rsidRPr="00C62E98">
        <w:rPr>
          <w:rStyle w:val="Emphasis"/>
          <w:highlight w:val="green"/>
        </w:rPr>
        <w:t>define space debris</w:t>
      </w:r>
      <w:r w:rsidRPr="00934304">
        <w:rPr>
          <w:u w:val="single"/>
        </w:rPr>
        <w:t xml:space="preserve"> as something other than “space objects” in order </w:t>
      </w:r>
      <w:r w:rsidRPr="00C62E98">
        <w:rPr>
          <w:highlight w:val="green"/>
          <w:u w:val="single"/>
        </w:rPr>
        <w:t xml:space="preserve">to </w:t>
      </w:r>
      <w:r w:rsidRPr="00C62E98">
        <w:rPr>
          <w:rStyle w:val="Emphasis"/>
          <w:highlight w:val="green"/>
        </w:rPr>
        <w:t>avoid</w:t>
      </w:r>
      <w:r w:rsidRPr="00934304">
        <w:rPr>
          <w:rStyle w:val="Emphasis"/>
        </w:rPr>
        <w:t xml:space="preserve"> the Outer Space Treaty’s aforementioned financial </w:t>
      </w:r>
      <w:r w:rsidRPr="00C62E98">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36723F85" w14:textId="77777777" w:rsidR="009546F5" w:rsidRPr="00934304" w:rsidRDefault="009546F5" w:rsidP="009546F5">
      <w:pPr>
        <w:rPr>
          <w:sz w:val="14"/>
        </w:rPr>
      </w:pPr>
      <w:r w:rsidRPr="00934304">
        <w:rPr>
          <w:sz w:val="14"/>
        </w:rPr>
        <w:t xml:space="preserve">Due to the Treaty’s weakness, </w:t>
      </w:r>
      <w:r w:rsidRPr="00934304">
        <w:rPr>
          <w:u w:val="single"/>
        </w:rPr>
        <w:t xml:space="preserve">many of the aforementioned scholars </w:t>
      </w:r>
      <w:r w:rsidRPr="00C62E98">
        <w:rPr>
          <w:highlight w:val="green"/>
          <w:u w:val="single"/>
        </w:rPr>
        <w:t xml:space="preserve">support </w:t>
      </w:r>
      <w:r w:rsidRPr="00C62E98">
        <w:rPr>
          <w:rStyle w:val="Emphasis"/>
          <w:highlight w:val="green"/>
        </w:rPr>
        <w:t>revising</w:t>
      </w:r>
      <w:r w:rsidRPr="00934304">
        <w:rPr>
          <w:rStyle w:val="Emphasis"/>
        </w:rPr>
        <w:t xml:space="preserve"> the </w:t>
      </w:r>
      <w:r w:rsidRPr="00C62E98">
        <w:rPr>
          <w:rStyle w:val="Emphasis"/>
          <w:highlight w:val="green"/>
        </w:rPr>
        <w:t>O</w:t>
      </w:r>
      <w:r w:rsidRPr="00934304">
        <w:rPr>
          <w:rStyle w:val="Emphasis"/>
        </w:rPr>
        <w:t xml:space="preserve">uter </w:t>
      </w:r>
      <w:r w:rsidRPr="00C62E98">
        <w:rPr>
          <w:rStyle w:val="Emphasis"/>
          <w:highlight w:val="green"/>
        </w:rPr>
        <w:t>S</w:t>
      </w:r>
      <w:r w:rsidRPr="00934304">
        <w:rPr>
          <w:rStyle w:val="Emphasis"/>
        </w:rPr>
        <w:t xml:space="preserve">pace </w:t>
      </w:r>
      <w:r w:rsidRPr="00C62E98">
        <w:rPr>
          <w:rStyle w:val="Emphasis"/>
          <w:highlight w:val="green"/>
        </w:rPr>
        <w:t>T</w:t>
      </w:r>
      <w:r w:rsidRPr="00934304">
        <w:rPr>
          <w:rStyle w:val="Emphasis"/>
        </w:rPr>
        <w:t xml:space="preserve">reaty </w:t>
      </w:r>
      <w:r w:rsidRPr="00C62E98">
        <w:rPr>
          <w:rStyle w:val="Emphasis"/>
          <w:highlight w:val="green"/>
        </w:rPr>
        <w:t>by</w:t>
      </w:r>
      <w:r w:rsidRPr="00934304">
        <w:rPr>
          <w:rStyle w:val="Emphasis"/>
        </w:rPr>
        <w:t xml:space="preserve"> clearly </w:t>
      </w:r>
      <w:r w:rsidRPr="00C62E98">
        <w:rPr>
          <w:rStyle w:val="Emphasis"/>
          <w:highlight w:val="green"/>
        </w:rPr>
        <w:t>defining space debris</w:t>
      </w:r>
      <w:r w:rsidRPr="00C62E98">
        <w:rPr>
          <w:highlight w:val="green"/>
          <w:u w:val="single"/>
        </w:rPr>
        <w:t>, increasing</w:t>
      </w:r>
      <w:r w:rsidRPr="00934304">
        <w:rPr>
          <w:u w:val="single"/>
        </w:rPr>
        <w:t xml:space="preserve"> its </w:t>
      </w:r>
      <w:r w:rsidRPr="00934304">
        <w:rPr>
          <w:rStyle w:val="Emphasis"/>
        </w:rPr>
        <w:t xml:space="preserve">technology-specific </w:t>
      </w:r>
      <w:r w:rsidRPr="00C62E98">
        <w:rPr>
          <w:rStyle w:val="Emphasis"/>
          <w:highlight w:val="green"/>
        </w:rPr>
        <w:t>language</w:t>
      </w:r>
      <w:r w:rsidRPr="00C62E98">
        <w:rPr>
          <w:highlight w:val="green"/>
          <w:u w:val="single"/>
        </w:rPr>
        <w:t xml:space="preserve"> to combat</w:t>
      </w:r>
      <w:r w:rsidRPr="00934304">
        <w:rPr>
          <w:u w:val="single"/>
        </w:rPr>
        <w:t xml:space="preserve"> </w:t>
      </w:r>
      <w:r w:rsidRPr="00934304">
        <w:rPr>
          <w:rStyle w:val="Emphasis"/>
        </w:rPr>
        <w:t xml:space="preserve">space </w:t>
      </w:r>
      <w:r w:rsidRPr="00C62E98">
        <w:rPr>
          <w:rStyle w:val="Emphasis"/>
          <w:highlight w:val="green"/>
        </w:rPr>
        <w:t>debris</w:t>
      </w:r>
      <w:r w:rsidRPr="00934304">
        <w:rPr>
          <w:rStyle w:val="Emphasis"/>
        </w:rPr>
        <w:t xml:space="preserve"> issues, </w:t>
      </w:r>
      <w:r w:rsidRPr="00C62E98">
        <w:rPr>
          <w:rStyle w:val="Emphasis"/>
          <w:highlight w:val="green"/>
        </w:rPr>
        <w:t>and outlining</w:t>
      </w:r>
      <w:r w:rsidRPr="00934304">
        <w:rPr>
          <w:rStyle w:val="Emphasis"/>
        </w:rPr>
        <w:t xml:space="preserve"> specific </w:t>
      </w:r>
      <w:r w:rsidRPr="00C62E98">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57FBA349" w14:textId="77777777" w:rsidR="009546F5" w:rsidRPr="00934304" w:rsidRDefault="009546F5" w:rsidP="009546F5">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C62E98">
        <w:rPr>
          <w:highlight w:val="green"/>
          <w:u w:val="single"/>
        </w:rPr>
        <w:t>private enterprises</w:t>
      </w:r>
      <w:r w:rsidRPr="00934304">
        <w:rPr>
          <w:u w:val="single"/>
        </w:rPr>
        <w:t xml:space="preserve"> sending objects into space are </w:t>
      </w:r>
      <w:r w:rsidRPr="00C62E98">
        <w:rPr>
          <w:rStyle w:val="Emphasis"/>
          <w:highlight w:val="green"/>
        </w:rPr>
        <w:t xml:space="preserve">subject to </w:t>
      </w:r>
      <w:r w:rsidRPr="00934304">
        <w:rPr>
          <w:rStyle w:val="Emphasis"/>
        </w:rPr>
        <w:t xml:space="preserve">even </w:t>
      </w:r>
      <w:r w:rsidRPr="00C62E98">
        <w:rPr>
          <w:rStyle w:val="Emphasis"/>
          <w:highlight w:val="green"/>
        </w:rPr>
        <w:t>less</w:t>
      </w:r>
      <w:r w:rsidRPr="00934304">
        <w:rPr>
          <w:rStyle w:val="Emphasis"/>
        </w:rPr>
        <w:t xml:space="preserve"> stringent </w:t>
      </w:r>
      <w:r w:rsidRPr="00C62E98">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sending of 42,000 Starlink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w:t>
      </w:r>
      <w:r w:rsidRPr="00934304">
        <w:rPr>
          <w:sz w:val="14"/>
        </w:rPr>
        <w:lastRenderedPageBreak/>
        <w:t xml:space="preserve">posits that, </w:t>
      </w:r>
      <w:r w:rsidRPr="00934304">
        <w:rPr>
          <w:u w:val="single"/>
        </w:rPr>
        <w:t xml:space="preserve">in the face of less stringent regulations, </w:t>
      </w:r>
      <w:r w:rsidRPr="00C62E98">
        <w:rPr>
          <w:highlight w:val="green"/>
          <w:u w:val="single"/>
        </w:rPr>
        <w:t>nongovernmental</w:t>
      </w:r>
      <w:r w:rsidRPr="00934304">
        <w:rPr>
          <w:u w:val="single"/>
        </w:rPr>
        <w:t xml:space="preserve"> satellite </w:t>
      </w:r>
      <w:r w:rsidRPr="00C62E98">
        <w:rPr>
          <w:highlight w:val="green"/>
          <w:u w:val="single"/>
        </w:rPr>
        <w:t xml:space="preserve">companies </w:t>
      </w:r>
      <w:r w:rsidRPr="00C62E98">
        <w:rPr>
          <w:rStyle w:val="Emphasis"/>
          <w:highlight w:val="green"/>
        </w:rPr>
        <w:t>send</w:t>
      </w:r>
      <w:r w:rsidRPr="00934304">
        <w:rPr>
          <w:rStyle w:val="Emphasis"/>
        </w:rPr>
        <w:t xml:space="preserve"> many </w:t>
      </w:r>
      <w:r w:rsidRPr="00C62E98">
        <w:rPr>
          <w:rStyle w:val="Emphasis"/>
          <w:highlight w:val="green"/>
        </w:rPr>
        <w:t>satellites</w:t>
      </w:r>
      <w:r w:rsidRPr="00934304">
        <w:rPr>
          <w:rStyle w:val="Emphasis"/>
        </w:rPr>
        <w:t xml:space="preserve"> into orbit in order </w:t>
      </w:r>
      <w:r w:rsidRPr="00C62E98">
        <w:rPr>
          <w:rStyle w:val="Emphasis"/>
          <w:highlight w:val="green"/>
        </w:rPr>
        <w:t>to maximize</w:t>
      </w:r>
      <w:r w:rsidRPr="00934304">
        <w:rPr>
          <w:rStyle w:val="Emphasis"/>
        </w:rPr>
        <w:t xml:space="preserve"> their </w:t>
      </w:r>
      <w:r w:rsidRPr="00C62E98">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6BB41CC8" w14:textId="77777777" w:rsidR="009546F5" w:rsidRDefault="009546F5" w:rsidP="009546F5"/>
    <w:p w14:paraId="77C108C2" w14:textId="77777777" w:rsidR="009546F5" w:rsidRDefault="009546F5" w:rsidP="009546F5">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4379EE17" w14:textId="77777777" w:rsidR="009546F5" w:rsidRPr="00431518" w:rsidRDefault="009546F5" w:rsidP="009546F5">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10"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37AFCCAF" w14:textId="77777777" w:rsidR="009546F5" w:rsidRPr="001D570B" w:rsidRDefault="009546F5" w:rsidP="009546F5">
      <w:pPr>
        <w:rPr>
          <w:rStyle w:val="Emphasis"/>
        </w:rPr>
      </w:pPr>
      <w:r w:rsidRPr="00431518">
        <w:rPr>
          <w:u w:val="single"/>
        </w:rPr>
        <w:t xml:space="preserve">A number of technological and </w:t>
      </w:r>
      <w:r w:rsidRPr="00C62E98">
        <w:rPr>
          <w:highlight w:val="green"/>
          <w:u w:val="single"/>
        </w:rPr>
        <w:t>regulatory solutions</w:t>
      </w:r>
      <w:r w:rsidRPr="00431518">
        <w:rPr>
          <w:u w:val="single"/>
        </w:rPr>
        <w:t xml:space="preserve">, such as active debris removal[119] </w:t>
      </w:r>
      <w:r w:rsidRPr="00C62E98">
        <w:rPr>
          <w:highlight w:val="green"/>
          <w:u w:val="single"/>
        </w:rPr>
        <w:t>and</w:t>
      </w:r>
      <w:r w:rsidRPr="00431518">
        <w:rPr>
          <w:u w:val="single"/>
        </w:rPr>
        <w:t xml:space="preserve"> voluntary orbital </w:t>
      </w:r>
      <w:r w:rsidRPr="00C62E98">
        <w:rPr>
          <w:highlight w:val="green"/>
          <w:u w:val="single"/>
        </w:rPr>
        <w:t xml:space="preserve">debris </w:t>
      </w:r>
      <w:r w:rsidRPr="00C62E98">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C62E98">
        <w:rPr>
          <w:rStyle w:val="Emphasis"/>
          <w:highlight w:val="green"/>
        </w:rPr>
        <w:t>do not address</w:t>
      </w:r>
      <w:r w:rsidRPr="00C62E98">
        <w:rPr>
          <w:highlight w:val="green"/>
          <w:u w:val="single"/>
        </w:rPr>
        <w:t xml:space="preserve"> the</w:t>
      </w:r>
      <w:r w:rsidRPr="00431518">
        <w:rPr>
          <w:u w:val="single"/>
        </w:rPr>
        <w:t xml:space="preserve"> underlying </w:t>
      </w:r>
      <w:r w:rsidRPr="00C62E98">
        <w:rPr>
          <w:highlight w:val="green"/>
          <w:u w:val="single"/>
        </w:rPr>
        <w:t>incentive problem</w:t>
      </w:r>
      <w:r w:rsidRPr="00431518">
        <w:rPr>
          <w:u w:val="single"/>
        </w:rPr>
        <w:t xml:space="preserve"> for satellite operators. Namely, </w:t>
      </w:r>
      <w:r w:rsidRPr="00C62E98">
        <w:rPr>
          <w:highlight w:val="green"/>
          <w:u w:val="single"/>
        </w:rPr>
        <w:t>they are incentivized to view</w:t>
      </w:r>
      <w:r w:rsidRPr="00431518">
        <w:rPr>
          <w:u w:val="single"/>
        </w:rPr>
        <w:t xml:space="preserve"> both their orbital </w:t>
      </w:r>
      <w:r w:rsidRPr="00C62E98">
        <w:rPr>
          <w:highlight w:val="green"/>
          <w:u w:val="single"/>
        </w:rPr>
        <w:t>debris</w:t>
      </w:r>
      <w:r w:rsidRPr="00431518">
        <w:rPr>
          <w:u w:val="single"/>
        </w:rPr>
        <w:t xml:space="preserve"> and the costs that it imposes on others </w:t>
      </w:r>
      <w:r w:rsidRPr="00C62E98">
        <w:rPr>
          <w:highlight w:val="green"/>
          <w:u w:val="single"/>
        </w:rPr>
        <w:t xml:space="preserve">as </w:t>
      </w:r>
      <w:r w:rsidRPr="00C62E98">
        <w:rPr>
          <w:rStyle w:val="Emphasis"/>
          <w:highlight w:val="green"/>
        </w:rPr>
        <w:t>externalities</w:t>
      </w:r>
      <w:r w:rsidRPr="00431518">
        <w:rPr>
          <w:sz w:val="14"/>
        </w:rPr>
        <w:t xml:space="preserve">.[122] As such, </w:t>
      </w:r>
      <w:r w:rsidRPr="00C62E98">
        <w:rPr>
          <w:highlight w:val="green"/>
          <w:u w:val="single"/>
        </w:rPr>
        <w:t>without</w:t>
      </w:r>
      <w:r w:rsidRPr="00431518">
        <w:rPr>
          <w:u w:val="single"/>
        </w:rPr>
        <w:t xml:space="preserve"> the </w:t>
      </w:r>
      <w:r w:rsidRPr="00C62E98">
        <w:rPr>
          <w:highlight w:val="green"/>
          <w:u w:val="single"/>
        </w:rPr>
        <w:t>internalization of</w:t>
      </w:r>
      <w:r w:rsidRPr="00431518">
        <w:rPr>
          <w:u w:val="single"/>
        </w:rPr>
        <w:t xml:space="preserve"> these </w:t>
      </w:r>
      <w:r w:rsidRPr="00C62E98">
        <w:rPr>
          <w:highlight w:val="green"/>
          <w:u w:val="single"/>
        </w:rPr>
        <w:t>externalities, efforts to</w:t>
      </w:r>
      <w:r w:rsidRPr="00431518">
        <w:rPr>
          <w:u w:val="single"/>
        </w:rPr>
        <w:t xml:space="preserve"> fully </w:t>
      </w:r>
      <w:r w:rsidRPr="00C62E98">
        <w:rPr>
          <w:highlight w:val="green"/>
          <w:u w:val="single"/>
        </w:rPr>
        <w:t>address</w:t>
      </w:r>
      <w:r w:rsidRPr="00431518">
        <w:rPr>
          <w:u w:val="single"/>
        </w:rPr>
        <w:t xml:space="preserve"> the orbital </w:t>
      </w:r>
      <w:r w:rsidRPr="00C62E98">
        <w:rPr>
          <w:highlight w:val="green"/>
          <w:u w:val="single"/>
        </w:rPr>
        <w:t>debris</w:t>
      </w:r>
      <w:r w:rsidRPr="00431518">
        <w:rPr>
          <w:u w:val="single"/>
        </w:rPr>
        <w:t xml:space="preserve"> problem </w:t>
      </w:r>
      <w:r w:rsidRPr="00C62E98">
        <w:rPr>
          <w:highlight w:val="green"/>
          <w:u w:val="single"/>
        </w:rPr>
        <w:t>will</w:t>
      </w:r>
      <w:r w:rsidRPr="00431518">
        <w:rPr>
          <w:u w:val="single"/>
        </w:rPr>
        <w:t xml:space="preserve"> likely </w:t>
      </w:r>
      <w:r w:rsidRPr="00C62E98">
        <w:rPr>
          <w:highlight w:val="green"/>
          <w:u w:val="single"/>
        </w:rPr>
        <w:t>be ineffective</w:t>
      </w:r>
      <w:r w:rsidRPr="00431518">
        <w:rPr>
          <w:sz w:val="14"/>
        </w:rPr>
        <w:t xml:space="preserve">.[123] Notably, a National Academy of Sciences study found that </w:t>
      </w:r>
      <w:r w:rsidRPr="00C62E98">
        <w:rPr>
          <w:highlight w:val="green"/>
          <w:u w:val="single"/>
        </w:rPr>
        <w:t>orbital debris removal</w:t>
      </w:r>
      <w:r w:rsidRPr="00431518">
        <w:rPr>
          <w:u w:val="single"/>
        </w:rPr>
        <w:t xml:space="preserve"> may </w:t>
      </w:r>
      <w:r w:rsidRPr="00C62E98">
        <w:rPr>
          <w:rStyle w:val="Emphasis"/>
          <w:highlight w:val="green"/>
        </w:rPr>
        <w:t>worsen</w:t>
      </w:r>
      <w:r w:rsidRPr="001D570B">
        <w:rPr>
          <w:rStyle w:val="Emphasis"/>
        </w:rPr>
        <w:t xml:space="preserve"> the economic </w:t>
      </w:r>
      <w:r w:rsidRPr="00C62E98">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C62E9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C62E98">
        <w:rPr>
          <w:highlight w:val="green"/>
          <w:u w:val="single"/>
        </w:rPr>
        <w:t>problem can be</w:t>
      </w:r>
      <w:r w:rsidRPr="00431518">
        <w:rPr>
          <w:u w:val="single"/>
        </w:rPr>
        <w:t xml:space="preserve"> </w:t>
      </w:r>
      <w:r w:rsidRPr="001D570B">
        <w:rPr>
          <w:rStyle w:val="Emphasis"/>
        </w:rPr>
        <w:t xml:space="preserve">partially </w:t>
      </w:r>
      <w:r w:rsidRPr="00C62E98">
        <w:rPr>
          <w:rStyle w:val="Emphasis"/>
          <w:highlight w:val="green"/>
        </w:rPr>
        <w:t>solved through</w:t>
      </w:r>
      <w:r w:rsidRPr="001D570B">
        <w:rPr>
          <w:rStyle w:val="Emphasis"/>
        </w:rPr>
        <w:t xml:space="preserve"> an </w:t>
      </w:r>
      <w:r w:rsidRPr="00C62E98">
        <w:rPr>
          <w:rStyle w:val="Emphasis"/>
          <w:highlight w:val="green"/>
        </w:rPr>
        <w:t>OUF</w:t>
      </w:r>
      <w:r w:rsidRPr="00431518">
        <w:rPr>
          <w:sz w:val="14"/>
        </w:rPr>
        <w:t xml:space="preserve">[130] </w:t>
      </w:r>
      <w:r w:rsidRPr="00431518">
        <w:rPr>
          <w:u w:val="single"/>
        </w:rPr>
        <w:t xml:space="preserve">levied by the FCC. The monies received from this </w:t>
      </w:r>
      <w:r w:rsidRPr="00C62E98">
        <w:rPr>
          <w:highlight w:val="green"/>
          <w:u w:val="single"/>
        </w:rPr>
        <w:t>fee</w:t>
      </w:r>
      <w:r w:rsidRPr="00431518">
        <w:rPr>
          <w:u w:val="single"/>
        </w:rPr>
        <w:t xml:space="preserve"> would then be used to </w:t>
      </w:r>
      <w:r w:rsidRPr="00C62E98">
        <w:rPr>
          <w:highlight w:val="green"/>
          <w:u w:val="single"/>
        </w:rPr>
        <w:t>fund</w:t>
      </w:r>
      <w:r w:rsidRPr="00431518">
        <w:rPr>
          <w:u w:val="single"/>
        </w:rPr>
        <w:t xml:space="preserve"> private orbital debris clearing projects</w:t>
      </w:r>
      <w:r w:rsidRPr="00431518">
        <w:rPr>
          <w:sz w:val="14"/>
        </w:rPr>
        <w:t xml:space="preserve">[131] </w:t>
      </w:r>
      <w:r w:rsidRPr="00431518">
        <w:rPr>
          <w:u w:val="single"/>
        </w:rPr>
        <w:t xml:space="preserve">and research related to </w:t>
      </w:r>
      <w:r w:rsidRPr="001D570B">
        <w:rPr>
          <w:rStyle w:val="Emphasis"/>
        </w:rPr>
        <w:t xml:space="preserve">orbital </w:t>
      </w:r>
      <w:r w:rsidRPr="00C62E98">
        <w:rPr>
          <w:rStyle w:val="Emphasis"/>
          <w:highlight w:val="green"/>
        </w:rPr>
        <w:t>debris removal</w:t>
      </w:r>
      <w:r w:rsidRPr="001D570B">
        <w:rPr>
          <w:rStyle w:val="Emphasis"/>
        </w:rPr>
        <w:t>.</w:t>
      </w:r>
    </w:p>
    <w:p w14:paraId="6E4C37BA" w14:textId="77777777" w:rsidR="009546F5" w:rsidRPr="001D570B" w:rsidRDefault="009546F5" w:rsidP="009546F5">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OneWeb’s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7D02D8D2" w14:textId="77777777" w:rsidR="009546F5" w:rsidRPr="00431518" w:rsidRDefault="009546F5" w:rsidP="009546F5">
      <w:pPr>
        <w:rPr>
          <w:sz w:val="14"/>
        </w:rPr>
      </w:pPr>
      <w:r w:rsidRPr="00431518">
        <w:rPr>
          <w:u w:val="single"/>
        </w:rPr>
        <w:lastRenderedPageBreak/>
        <w:t>In support of the aforementioned OST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7144F309" w14:textId="77777777" w:rsidR="009546F5" w:rsidRPr="00431518" w:rsidRDefault="009546F5" w:rsidP="009546F5">
      <w:pPr>
        <w:rPr>
          <w:sz w:val="14"/>
        </w:rPr>
      </w:pPr>
      <w:r w:rsidRPr="00431518">
        <w:rPr>
          <w:sz w:val="14"/>
        </w:rPr>
        <w:t>Title 51, of the United States Code, is further amended by adding at the end the following:</w:t>
      </w:r>
    </w:p>
    <w:p w14:paraId="7D2C9F1F" w14:textId="77777777" w:rsidR="009546F5" w:rsidRPr="00431518" w:rsidRDefault="009546F5" w:rsidP="009546F5">
      <w:pPr>
        <w:rPr>
          <w:sz w:val="14"/>
        </w:rPr>
      </w:pPr>
      <w:r w:rsidRPr="00431518">
        <w:rPr>
          <w:sz w:val="14"/>
        </w:rPr>
        <w:t>CHAPTER 802—ADMINISTRATIVE PROVISIONS RELATED TO CERTIFICATION AND PERMITTING</w:t>
      </w:r>
    </w:p>
    <w:p w14:paraId="33E15608" w14:textId="77777777" w:rsidR="009546F5" w:rsidRPr="00431518" w:rsidRDefault="009546F5" w:rsidP="009546F5">
      <w:pPr>
        <w:rPr>
          <w:u w:val="single"/>
        </w:rPr>
      </w:pPr>
      <w:r w:rsidRPr="00431518">
        <w:rPr>
          <w:sz w:val="14"/>
        </w:rPr>
        <w:t xml:space="preserve">§ 802XX. </w:t>
      </w:r>
      <w:r w:rsidRPr="00431518">
        <w:rPr>
          <w:u w:val="single"/>
        </w:rPr>
        <w:t>Orbital use fee purpose</w:t>
      </w:r>
    </w:p>
    <w:p w14:paraId="66AE4ECA" w14:textId="77777777" w:rsidR="009546F5" w:rsidRPr="00431518" w:rsidRDefault="009546F5" w:rsidP="009546F5">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48118C13" w14:textId="77777777" w:rsidR="009546F5" w:rsidRPr="00431518" w:rsidRDefault="009546F5" w:rsidP="009546F5">
      <w:pPr>
        <w:rPr>
          <w:sz w:val="14"/>
        </w:rPr>
      </w:pPr>
      <w:r w:rsidRPr="00431518">
        <w:rPr>
          <w:sz w:val="14"/>
        </w:rPr>
        <w:t>§ 802XX. Administrative authority</w:t>
      </w:r>
    </w:p>
    <w:p w14:paraId="643795EF" w14:textId="77777777" w:rsidR="009546F5" w:rsidRPr="001D570B" w:rsidRDefault="009546F5" w:rsidP="009546F5">
      <w:pPr>
        <w:rPr>
          <w:rStyle w:val="Emphasis"/>
        </w:rPr>
      </w:pPr>
      <w:r w:rsidRPr="00431518">
        <w:rPr>
          <w:sz w:val="14"/>
        </w:rPr>
        <w:t xml:space="preserve">In order to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437FD448" w14:textId="77777777" w:rsidR="009546F5" w:rsidRPr="00431518" w:rsidRDefault="009546F5" w:rsidP="009546F5">
      <w:pPr>
        <w:rPr>
          <w:sz w:val="14"/>
        </w:rPr>
      </w:pPr>
      <w:r w:rsidRPr="00431518">
        <w:rPr>
          <w:sz w:val="14"/>
        </w:rPr>
        <w:t>(1) a certification under chapter 801; or</w:t>
      </w:r>
    </w:p>
    <w:p w14:paraId="19FF9B8F" w14:textId="77777777" w:rsidR="009546F5" w:rsidRPr="00431518" w:rsidRDefault="009546F5" w:rsidP="009546F5">
      <w:pPr>
        <w:rPr>
          <w:sz w:val="14"/>
        </w:rPr>
      </w:pPr>
      <w:r w:rsidRPr="00431518">
        <w:rPr>
          <w:sz w:val="14"/>
        </w:rPr>
        <w:t>(2) a permit under chapter 802.</w:t>
      </w:r>
    </w:p>
    <w:p w14:paraId="7DFF88C6" w14:textId="77777777" w:rsidR="009546F5" w:rsidRPr="00431518" w:rsidRDefault="009546F5" w:rsidP="009546F5">
      <w:pPr>
        <w:rPr>
          <w:sz w:val="14"/>
        </w:rPr>
      </w:pPr>
      <w:r w:rsidRPr="00431518">
        <w:rPr>
          <w:sz w:val="14"/>
        </w:rPr>
        <w:t>V. Conclusion</w:t>
      </w:r>
    </w:p>
    <w:p w14:paraId="4F2F0D3D" w14:textId="77777777" w:rsidR="009546F5" w:rsidRPr="00072DC2" w:rsidRDefault="009546F5" w:rsidP="009546F5">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5B1BB9FF" w14:textId="77777777" w:rsidR="009546F5" w:rsidRDefault="009546F5" w:rsidP="009546F5">
      <w:pPr>
        <w:rPr>
          <w:sz w:val="14"/>
        </w:rPr>
      </w:pPr>
    </w:p>
    <w:p w14:paraId="51BB4780" w14:textId="77777777" w:rsidR="009546F5" w:rsidRDefault="009546F5" w:rsidP="009546F5">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18B2C781" w14:textId="77777777" w:rsidR="009546F5" w:rsidRPr="00431518" w:rsidRDefault="009546F5" w:rsidP="009546F5">
      <w:r w:rsidRPr="00431518">
        <w:rPr>
          <w:rStyle w:val="Style13ptBold"/>
        </w:rPr>
        <w:t>Lavars 20</w:t>
      </w:r>
      <w:r>
        <w:t xml:space="preserve">. </w:t>
      </w:r>
      <w:r w:rsidRPr="00431518">
        <w:t>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Masters degree in communications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11"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26AD6A9B" w14:textId="11B75C76" w:rsidR="009546F5" w:rsidRDefault="009546F5" w:rsidP="009546F5">
      <w:r w:rsidRPr="001D570B">
        <w:rPr>
          <w:sz w:val="16"/>
        </w:rPr>
        <w:t>"That's not the same as a launch fee," Rao says, "</w:t>
      </w:r>
      <w:r w:rsidRPr="00C62E98">
        <w:rPr>
          <w:highlight w:val="green"/>
          <w:u w:val="single"/>
        </w:rPr>
        <w:t>Launch fees by</w:t>
      </w:r>
      <w:r w:rsidRPr="001D570B">
        <w:rPr>
          <w:u w:val="single"/>
        </w:rPr>
        <w:t xml:space="preserve"> themselves </w:t>
      </w:r>
      <w:r w:rsidRPr="00C62E98">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C62E98">
        <w:rPr>
          <w:highlight w:val="green"/>
          <w:u w:val="single"/>
        </w:rPr>
        <w:t>orbital-use fee</w:t>
      </w:r>
      <w:r w:rsidRPr="00431518">
        <w:rPr>
          <w:u w:val="single"/>
        </w:rPr>
        <w:t xml:space="preserve"> would </w:t>
      </w:r>
      <w:r w:rsidRPr="00C62E9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C62E9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C62E98">
        <w:rPr>
          <w:highlight w:val="green"/>
          <w:u w:val="single"/>
        </w:rPr>
        <w:t>correlate with</w:t>
      </w:r>
      <w:r w:rsidRPr="00431518">
        <w:rPr>
          <w:u w:val="single"/>
        </w:rPr>
        <w:t xml:space="preserve"> the </w:t>
      </w:r>
      <w:r w:rsidRPr="00C62E98">
        <w:rPr>
          <w:highlight w:val="green"/>
          <w:u w:val="single"/>
        </w:rPr>
        <w:t>cost to</w:t>
      </w:r>
      <w:r w:rsidRPr="00431518">
        <w:rPr>
          <w:u w:val="single"/>
        </w:rPr>
        <w:t xml:space="preserve"> the </w:t>
      </w:r>
      <w:r w:rsidRPr="00C62E98">
        <w:rPr>
          <w:highlight w:val="green"/>
          <w:u w:val="single"/>
        </w:rPr>
        <w:t>industry</w:t>
      </w:r>
      <w:r w:rsidRPr="00431518">
        <w:rPr>
          <w:u w:val="single"/>
        </w:rPr>
        <w:t xml:space="preserve"> of another satellite entering orbit, which demands more resources to </w:t>
      </w:r>
      <w:r w:rsidRPr="00431518">
        <w:rPr>
          <w:u w:val="single"/>
        </w:rPr>
        <w:lastRenderedPageBreak/>
        <w:t>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Kaffine, professor of economics at the University of Colorado Boulder and co-author on the paper. As part of their study, the researchers also projected how the introduction of an orbital-use fee would impact the value of the satellite industry as a whole. </w:t>
      </w:r>
      <w:r w:rsidRPr="00C62E98">
        <w:rPr>
          <w:highlight w:val="green"/>
          <w:u w:val="single"/>
        </w:rPr>
        <w:t>Due to</w:t>
      </w:r>
      <w:r w:rsidRPr="00431518">
        <w:rPr>
          <w:u w:val="single"/>
        </w:rPr>
        <w:t xml:space="preserve"> the </w:t>
      </w:r>
      <w:r w:rsidRPr="00C62E98">
        <w:rPr>
          <w:rStyle w:val="Emphasis"/>
          <w:highlight w:val="green"/>
        </w:rPr>
        <w:t>reduction</w:t>
      </w:r>
      <w:r w:rsidRPr="00C62E98">
        <w:rPr>
          <w:highlight w:val="green"/>
          <w:u w:val="single"/>
        </w:rPr>
        <w:t xml:space="preserve"> in collisions</w:t>
      </w:r>
      <w:r w:rsidRPr="00431518">
        <w:rPr>
          <w:u w:val="single"/>
        </w:rPr>
        <w:t xml:space="preserve"> and associated costs, like replacing damaged satellites, for example, the team estimates the </w:t>
      </w:r>
      <w:r w:rsidRPr="00C62E98">
        <w:rPr>
          <w:highlight w:val="green"/>
          <w:u w:val="single"/>
        </w:rPr>
        <w:t>value of the industry</w:t>
      </w:r>
      <w:r w:rsidRPr="00431518">
        <w:rPr>
          <w:u w:val="single"/>
        </w:rPr>
        <w:t xml:space="preserve"> would </w:t>
      </w:r>
      <w:r w:rsidRPr="00C62E9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C62E98">
        <w:rPr>
          <w:highlight w:val="green"/>
          <w:u w:val="single"/>
        </w:rPr>
        <w:t>fee would equate</w:t>
      </w:r>
      <w:r w:rsidRPr="00431518">
        <w:rPr>
          <w:u w:val="single"/>
        </w:rPr>
        <w:t xml:space="preserve"> to around </w:t>
      </w:r>
      <w:r w:rsidRPr="00C62E98">
        <w:rPr>
          <w:highlight w:val="green"/>
          <w:u w:val="single"/>
        </w:rPr>
        <w:t>$235,000 per satellite</w:t>
      </w:r>
      <w:r w:rsidRPr="00431518">
        <w:rPr>
          <w:u w:val="single"/>
        </w:rPr>
        <w:t xml:space="preserve">, per year, </w:t>
      </w:r>
      <w:r w:rsidRPr="00C62E9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09CDBB1F" w14:textId="4BA88FA7" w:rsidR="00B22346" w:rsidRDefault="00B22346" w:rsidP="00B22346">
      <w:pPr>
        <w:pStyle w:val="Heading3"/>
      </w:pPr>
      <w:r>
        <w:lastRenderedPageBreak/>
        <w:t xml:space="preserve">1AC – Adv – Debris </w:t>
      </w:r>
    </w:p>
    <w:p w14:paraId="349048CA" w14:textId="77777777" w:rsidR="00B22346" w:rsidRPr="00B20019" w:rsidRDefault="00B22346" w:rsidP="00B22346">
      <w:pPr>
        <w:pStyle w:val="Heading4"/>
      </w:pPr>
      <w:r>
        <w:t>The advantage is debris:</w:t>
      </w:r>
    </w:p>
    <w:p w14:paraId="1E452D86" w14:textId="77777777" w:rsidR="00B22346" w:rsidRDefault="00B22346" w:rsidP="00B22346">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5EF033BC" w14:textId="77777777" w:rsidR="00B22346" w:rsidRDefault="00B22346" w:rsidP="00B22346">
      <w:r w:rsidRPr="00FD719B">
        <w:rPr>
          <w:rStyle w:val="Style13ptBold"/>
        </w:rPr>
        <w:t>Hattenbach 19</w:t>
      </w:r>
      <w:r>
        <w:rPr>
          <w:rStyle w:val="Style13ptBold"/>
        </w:rPr>
        <w:t>.</w:t>
      </w:r>
      <w:r>
        <w:t xml:space="preserve"> </w:t>
      </w:r>
      <w:r w:rsidRPr="00FD719B">
        <w:t>Jan Hattenbach sat down with Stijn Lemmens, Senior Space Debris Mitigation Analyst at the European Space Agency (ESA) in Darmstadt, Germany, to talk about how Starlink plays into the space junk problem.</w:t>
      </w:r>
      <w:r>
        <w:t xml:space="preserve"> 6/3/19. [Sky Telescope, “</w:t>
      </w:r>
      <w:r w:rsidRPr="00FD719B">
        <w:t>DOES STARLINK POSE A SPACE DEBRIS THREAT? AN EXPERT ANSWERS</w:t>
      </w:r>
      <w:r>
        <w:t xml:space="preserve">,” </w:t>
      </w:r>
      <w:hyperlink r:id="rId12" w:history="1">
        <w:r w:rsidRPr="006416E2">
          <w:rPr>
            <w:rStyle w:val="Hyperlink"/>
          </w:rPr>
          <w:t>https://skyandtelescope.org/astronomy-news/starlink-space-debris/</w:t>
        </w:r>
      </w:hyperlink>
      <w:r>
        <w:t>] Justin</w:t>
      </w:r>
    </w:p>
    <w:p w14:paraId="3FFDAD21" w14:textId="77777777" w:rsidR="00B22346" w:rsidRPr="00FD719B" w:rsidRDefault="00B22346" w:rsidP="00B22346">
      <w:pPr>
        <w:rPr>
          <w:u w:val="single"/>
        </w:rPr>
      </w:pPr>
      <w:r w:rsidRPr="00F85D86">
        <w:rPr>
          <w:sz w:val="16"/>
        </w:rPr>
        <w:t xml:space="preserve">Jan Hattenbach: </w:t>
      </w:r>
      <w:r w:rsidRPr="00FD719B">
        <w:rPr>
          <w:u w:val="single"/>
        </w:rPr>
        <w:t xml:space="preserve">The </w:t>
      </w:r>
      <w:r w:rsidRPr="00F85D86">
        <w:rPr>
          <w:rStyle w:val="Emphasis"/>
        </w:rPr>
        <w:t>recent launch</w:t>
      </w:r>
      <w:r w:rsidRPr="00FD719B">
        <w:rPr>
          <w:u w:val="single"/>
        </w:rPr>
        <w:t xml:space="preserve"> of the first </w:t>
      </w:r>
      <w:r w:rsidRPr="00C62E98">
        <w:rPr>
          <w:rStyle w:val="Emphasis"/>
          <w:highlight w:val="green"/>
        </w:rPr>
        <w:t>60 “Starlink”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C62E98">
        <w:rPr>
          <w:rStyle w:val="Emphasis"/>
          <w:highlight w:val="green"/>
        </w:rPr>
        <w:t>increase</w:t>
      </w:r>
      <w:r w:rsidRPr="00FD719B">
        <w:rPr>
          <w:u w:val="single"/>
        </w:rPr>
        <w:t xml:space="preserve"> the risk of creating more </w:t>
      </w:r>
      <w:r w:rsidRPr="00C62E98">
        <w:rPr>
          <w:rStyle w:val="Emphasis"/>
          <w:highlight w:val="green"/>
        </w:rPr>
        <w:t>space junk</w:t>
      </w:r>
      <w:r w:rsidRPr="00FD719B">
        <w:rPr>
          <w:u w:val="single"/>
        </w:rPr>
        <w:t>, even calling it a threat to space flight itself. What is your opinion — is this criticism justified or exaggerated?</w:t>
      </w:r>
    </w:p>
    <w:p w14:paraId="01E7B22B" w14:textId="77777777" w:rsidR="00B22346" w:rsidRPr="00F85D86" w:rsidRDefault="00B22346" w:rsidP="00B22346">
      <w:pPr>
        <w:rPr>
          <w:sz w:val="16"/>
        </w:rPr>
      </w:pPr>
      <w:r w:rsidRPr="00F85D86">
        <w:rPr>
          <w:sz w:val="16"/>
        </w:rPr>
        <w:t>Web around the worldWhen up and running Starlink will provide internet access to locations across the planet. SpaceX</w:t>
      </w:r>
    </w:p>
    <w:p w14:paraId="30AAD3AB" w14:textId="77777777" w:rsidR="00B22346" w:rsidRPr="00FD719B" w:rsidRDefault="00B22346" w:rsidP="00B22346">
      <w:pPr>
        <w:rPr>
          <w:u w:val="single"/>
        </w:rPr>
      </w:pPr>
      <w:r w:rsidRPr="00F85D86">
        <w:rPr>
          <w:sz w:val="16"/>
        </w:rPr>
        <w:t xml:space="preserve">Stijn Lemmens: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C62E98">
        <w:rPr>
          <w:highlight w:val="green"/>
          <w:u w:val="single"/>
        </w:rPr>
        <w:t>include</w:t>
      </w:r>
      <w:r w:rsidRPr="00FD719B">
        <w:rPr>
          <w:u w:val="single"/>
        </w:rPr>
        <w:t xml:space="preserve"> up to </w:t>
      </w:r>
      <w:r w:rsidRPr="00C62E98">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r w:rsidRPr="00FD719B">
        <w:rPr>
          <w:u w:val="single"/>
        </w:rPr>
        <w:t xml:space="preserve">So we are talking about </w:t>
      </w:r>
      <w:r w:rsidRPr="00C62E98">
        <w:rPr>
          <w:rStyle w:val="Emphasis"/>
          <w:highlight w:val="green"/>
        </w:rPr>
        <w:t>doubling</w:t>
      </w:r>
      <w:r w:rsidRPr="00F85D86">
        <w:rPr>
          <w:rStyle w:val="Emphasis"/>
        </w:rPr>
        <w:t xml:space="preserve"> the amount of </w:t>
      </w:r>
      <w:r w:rsidRPr="00C62E98">
        <w:rPr>
          <w:rStyle w:val="Emphasis"/>
          <w:highlight w:val="green"/>
        </w:rPr>
        <w:t>traffic</w:t>
      </w:r>
      <w:r w:rsidRPr="00C62E98">
        <w:rPr>
          <w:highlight w:val="green"/>
          <w:u w:val="single"/>
        </w:rPr>
        <w:t xml:space="preserve"> in space over a </w:t>
      </w:r>
      <w:r w:rsidRPr="00C62E98">
        <w:rPr>
          <w:rStyle w:val="Emphasis"/>
          <w:highlight w:val="green"/>
        </w:rPr>
        <w:t>couple</w:t>
      </w:r>
      <w:r w:rsidRPr="00F85D86">
        <w:rPr>
          <w:rStyle w:val="Emphasis"/>
        </w:rPr>
        <w:t xml:space="preserve"> of </w:t>
      </w:r>
      <w:r w:rsidRPr="00C62E98">
        <w:rPr>
          <w:rStyle w:val="Emphasis"/>
          <w:highlight w:val="green"/>
        </w:rPr>
        <w:t>years</w:t>
      </w:r>
      <w:r w:rsidRPr="00FD719B">
        <w:rPr>
          <w:u w:val="single"/>
        </w:rPr>
        <w:t>, or over a decade at most, compared to the last 60 years.</w:t>
      </w:r>
    </w:p>
    <w:p w14:paraId="24871BDF" w14:textId="77777777" w:rsidR="00B22346" w:rsidRPr="00FD719B" w:rsidRDefault="00B22346" w:rsidP="00B22346">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comes from explosive break-up events; in the future, </w:t>
      </w:r>
      <w:r w:rsidRPr="00FD719B">
        <w:rPr>
          <w:u w:val="single"/>
        </w:rPr>
        <w:t xml:space="preserve">we predict </w:t>
      </w:r>
      <w:r w:rsidRPr="00C62E98">
        <w:rPr>
          <w:rStyle w:val="Emphasis"/>
          <w:highlight w:val="green"/>
        </w:rPr>
        <w:t>collisions</w:t>
      </w:r>
      <w:r w:rsidRPr="00F85D86">
        <w:rPr>
          <w:rStyle w:val="Emphasis"/>
        </w:rPr>
        <w:t xml:space="preserve"> will be the </w:t>
      </w:r>
      <w:r w:rsidRPr="00C62E98">
        <w:rPr>
          <w:rStyle w:val="Emphasis"/>
          <w:highlight w:val="green"/>
        </w:rPr>
        <w:t>drive</w:t>
      </w:r>
      <w:r w:rsidRPr="00F85D86">
        <w:rPr>
          <w:rStyle w:val="Emphasis"/>
        </w:rPr>
        <w:t xml:space="preserve">r. It's like </w:t>
      </w:r>
      <w:r w:rsidRPr="00C62E98">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6E44EED5" w14:textId="77777777" w:rsidR="00B22346" w:rsidRPr="00F85D86" w:rsidRDefault="00B22346" w:rsidP="00B22346">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658B63C1" w14:textId="77777777" w:rsidR="00B22346" w:rsidRPr="00FD719B" w:rsidRDefault="00B22346" w:rsidP="00B22346">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orbit, or put themselves into orbits with lifetimes less than 25 years.</w:t>
      </w:r>
    </w:p>
    <w:p w14:paraId="2F7EBF0D" w14:textId="77777777" w:rsidR="00B22346" w:rsidRPr="00F85D86" w:rsidRDefault="00B22346" w:rsidP="00B22346">
      <w:pPr>
        <w:rPr>
          <w:sz w:val="16"/>
        </w:rPr>
      </w:pPr>
      <w:r w:rsidRPr="00F85D86">
        <w:rPr>
          <w:sz w:val="16"/>
        </w:rPr>
        <w:t xml:space="preserve">However, we are not really good at doing this at the moment. </w:t>
      </w:r>
      <w:r w:rsidRPr="00C62E98">
        <w:rPr>
          <w:highlight w:val="green"/>
          <w:u w:val="single"/>
        </w:rPr>
        <w:t>We’re talking about success</w:t>
      </w:r>
      <w:r w:rsidRPr="00FD719B">
        <w:rPr>
          <w:u w:val="single"/>
        </w:rPr>
        <w:t xml:space="preserve"> rates </w:t>
      </w:r>
      <w:r w:rsidRPr="00C62E98">
        <w:rPr>
          <w:rStyle w:val="Emphasis"/>
          <w:highlight w:val="green"/>
        </w:rPr>
        <w:t>of</w:t>
      </w:r>
      <w:r w:rsidRPr="00C62E98">
        <w:rPr>
          <w:rStyle w:val="Emphasis"/>
          <w:sz w:val="24"/>
          <w:highlight w:val="green"/>
        </w:rPr>
        <w:t xml:space="preserve"> 5%</w:t>
      </w:r>
      <w:r w:rsidRPr="00F85D86">
        <w:rPr>
          <w:rStyle w:val="Emphasis"/>
          <w:sz w:val="24"/>
        </w:rPr>
        <w:t xml:space="preserve"> to 15%</w:t>
      </w:r>
      <w:r w:rsidRPr="00F85D86">
        <w:rPr>
          <w:rStyle w:val="Emphasis"/>
        </w:rPr>
        <w:t xml:space="preserve"> </w:t>
      </w:r>
      <w:r w:rsidRPr="00C62E98">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2C742AB1" w14:textId="77777777" w:rsidR="00B22346" w:rsidRPr="00FD719B" w:rsidRDefault="00B22346" w:rsidP="00B22346">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similar to what we've been doing so far, then we're talking about a </w:t>
      </w:r>
      <w:r w:rsidRPr="00F85D86">
        <w:rPr>
          <w:rStyle w:val="Emphasis"/>
        </w:rPr>
        <w:t>possible catastrophe</w:t>
      </w:r>
      <w:r w:rsidRPr="00FD719B">
        <w:rPr>
          <w:u w:val="single"/>
        </w:rPr>
        <w:t>.</w:t>
      </w:r>
    </w:p>
    <w:p w14:paraId="7F96A163" w14:textId="77777777" w:rsidR="00B22346" w:rsidRPr="00FD719B" w:rsidRDefault="00B22346" w:rsidP="00B22346">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C62E98">
        <w:rPr>
          <w:highlight w:val="green"/>
          <w:u w:val="single"/>
        </w:rPr>
        <w:t>operators can</w:t>
      </w:r>
      <w:r w:rsidRPr="00FD719B">
        <w:rPr>
          <w:u w:val="single"/>
        </w:rPr>
        <w:t xml:space="preserve"> of course </w:t>
      </w:r>
      <w:r w:rsidRPr="00C62E98">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C62E98">
        <w:rPr>
          <w:highlight w:val="green"/>
          <w:u w:val="single"/>
        </w:rPr>
        <w:t xml:space="preserve">they are going to </w:t>
      </w:r>
      <w:r w:rsidRPr="00C62E98">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C62E98">
        <w:rPr>
          <w:highlight w:val="green"/>
          <w:u w:val="single"/>
        </w:rPr>
        <w:t xml:space="preserve">But it's only </w:t>
      </w:r>
      <w:r w:rsidRPr="00C62E98">
        <w:rPr>
          <w:rStyle w:val="Emphasis"/>
          <w:highlight w:val="green"/>
        </w:rPr>
        <w:t>after</w:t>
      </w:r>
      <w:r w:rsidRPr="00C62E98">
        <w:rPr>
          <w:highlight w:val="green"/>
          <w:u w:val="single"/>
        </w:rPr>
        <w:t xml:space="preserve"> launch</w:t>
      </w:r>
      <w:r w:rsidRPr="00FD719B">
        <w:rPr>
          <w:u w:val="single"/>
        </w:rPr>
        <w:t xml:space="preserve"> that </w:t>
      </w:r>
      <w:r w:rsidRPr="00C62E98">
        <w:rPr>
          <w:highlight w:val="green"/>
          <w:u w:val="single"/>
        </w:rPr>
        <w:t>we know</w:t>
      </w:r>
      <w:r w:rsidRPr="00FD719B">
        <w:rPr>
          <w:u w:val="single"/>
        </w:rPr>
        <w:t xml:space="preserve"> how </w:t>
      </w:r>
      <w:r w:rsidRPr="00F85D86">
        <w:rPr>
          <w:rStyle w:val="Emphasis"/>
        </w:rPr>
        <w:t>responsible their behavior actually was</w:t>
      </w:r>
      <w:r w:rsidRPr="00FD719B">
        <w:rPr>
          <w:u w:val="single"/>
        </w:rPr>
        <w:t>.</w:t>
      </w:r>
    </w:p>
    <w:p w14:paraId="50BA520B" w14:textId="77777777" w:rsidR="00B22346" w:rsidRPr="00F85D86" w:rsidRDefault="00B22346" w:rsidP="00B22346">
      <w:pPr>
        <w:rPr>
          <w:sz w:val="16"/>
        </w:rPr>
      </w:pPr>
      <w:r w:rsidRPr="00F85D86">
        <w:rPr>
          <w:sz w:val="16"/>
        </w:rPr>
        <w:lastRenderedPageBreak/>
        <w:t>JH: Do you have the impression that SpaceX is aware of their responsibility?</w:t>
      </w:r>
    </w:p>
    <w:p w14:paraId="16EA4C3C" w14:textId="77777777" w:rsidR="00B22346" w:rsidRPr="00F85D86" w:rsidRDefault="00B22346" w:rsidP="00B22346">
      <w:pPr>
        <w:rPr>
          <w:sz w:val="16"/>
        </w:rPr>
      </w:pPr>
      <w:r w:rsidRPr="00F85D86">
        <w:rPr>
          <w:sz w:val="16"/>
        </w:rPr>
        <w:t>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So they needed to demonstrate a certain adherence to the norms.</w:t>
      </w:r>
    </w:p>
    <w:p w14:paraId="357B6447" w14:textId="77777777" w:rsidR="00B22346" w:rsidRPr="00FD719B" w:rsidRDefault="00B22346" w:rsidP="00B22346">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actually sufficient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So SpaceX would have to </w:t>
      </w:r>
      <w:r w:rsidRPr="00F85D86">
        <w:rPr>
          <w:rStyle w:val="Emphasis"/>
        </w:rPr>
        <w:t>voluntarily demonstrate</w:t>
      </w:r>
      <w:r w:rsidRPr="00FD719B">
        <w:rPr>
          <w:u w:val="single"/>
        </w:rPr>
        <w:t xml:space="preserve"> higher levels of commitment.</w:t>
      </w:r>
    </w:p>
    <w:p w14:paraId="59C2C066" w14:textId="77777777" w:rsidR="00B22346" w:rsidRPr="00F85D86" w:rsidRDefault="00B22346" w:rsidP="00B22346">
      <w:pPr>
        <w:rPr>
          <w:sz w:val="16"/>
        </w:rPr>
      </w:pPr>
      <w:r w:rsidRPr="00F85D86">
        <w:rPr>
          <w:sz w:val="16"/>
        </w:rPr>
        <w:t>JH: When asked about these issues, SpaceX responded that they believe they have the “most advanced system” for space debris mitigation, e.g. that the Starlink satellites are “designed to be capable of fully autonomous collision avoidance – meaning zero humans in the loop.” Are you confident that such a system will work, especially considering the numbers?</w:t>
      </w:r>
    </w:p>
    <w:p w14:paraId="1F5BE345" w14:textId="77777777" w:rsidR="00B22346" w:rsidRPr="00F85D86" w:rsidRDefault="00B22346" w:rsidP="00B22346">
      <w:pPr>
        <w:rPr>
          <w:sz w:val="16"/>
        </w:rPr>
      </w:pPr>
      <w:r w:rsidRPr="00F85D86">
        <w:rPr>
          <w:sz w:val="16"/>
        </w:rPr>
        <w:t xml:space="preserve">SL: </w:t>
      </w:r>
      <w:r w:rsidRPr="00FD719B">
        <w:rPr>
          <w:u w:val="single"/>
        </w:rPr>
        <w:t xml:space="preserve">I have </w:t>
      </w:r>
      <w:r w:rsidRPr="00C62E98">
        <w:rPr>
          <w:highlight w:val="green"/>
          <w:u w:val="single"/>
        </w:rPr>
        <w:t>no</w:t>
      </w:r>
      <w:r w:rsidRPr="00FD719B">
        <w:rPr>
          <w:u w:val="single"/>
        </w:rPr>
        <w:t xml:space="preserve"> technical </w:t>
      </w:r>
      <w:r w:rsidRPr="00C62E98">
        <w:rPr>
          <w:highlight w:val="green"/>
          <w:u w:val="single"/>
        </w:rPr>
        <w:t xml:space="preserve">visibility on how they </w:t>
      </w:r>
      <w:r w:rsidRPr="00C62E98">
        <w:rPr>
          <w:rStyle w:val="Emphasis"/>
          <w:highlight w:val="green"/>
        </w:rPr>
        <w:t>implement</w:t>
      </w:r>
      <w:r w:rsidRPr="00F85D86">
        <w:rPr>
          <w:rStyle w:val="Emphasis"/>
        </w:rPr>
        <w:t xml:space="preserve"> their </w:t>
      </w:r>
      <w:r w:rsidRPr="00C62E98">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C62E98">
        <w:rPr>
          <w:highlight w:val="green"/>
          <w:u w:val="single"/>
        </w:rPr>
        <w:t>it will require</w:t>
      </w:r>
      <w:r w:rsidRPr="00FD719B">
        <w:rPr>
          <w:u w:val="single"/>
        </w:rPr>
        <w:t xml:space="preserve"> a </w:t>
      </w:r>
      <w:r w:rsidRPr="00F85D86">
        <w:rPr>
          <w:rStyle w:val="Emphasis"/>
        </w:rPr>
        <w:t xml:space="preserve">certain </w:t>
      </w:r>
      <w:r w:rsidRPr="00C62E98">
        <w:rPr>
          <w:rStyle w:val="Emphasis"/>
          <w:highlight w:val="green"/>
        </w:rPr>
        <w:t>improvement</w:t>
      </w:r>
      <w:r w:rsidRPr="00C62E98">
        <w:rPr>
          <w:highlight w:val="green"/>
          <w:u w:val="single"/>
        </w:rPr>
        <w:t xml:space="preserve"> on</w:t>
      </w:r>
      <w:r w:rsidRPr="00FD719B">
        <w:rPr>
          <w:u w:val="single"/>
        </w:rPr>
        <w:t xml:space="preserve"> the current </w:t>
      </w:r>
      <w:r w:rsidRPr="00C62E98">
        <w:rPr>
          <w:highlight w:val="green"/>
          <w:u w:val="single"/>
        </w:rPr>
        <w:t>state-of-the-art</w:t>
      </w:r>
      <w:r w:rsidRPr="00F85D86">
        <w:rPr>
          <w:sz w:val="16"/>
        </w:rPr>
        <w:t>. On the other hand, if a pair of Starlink satellites does collide within the operation orbit, SpaceX will be the first one who will be badly affected by the fragmentation cloud the collision generates. It's in their own best interest to make sure their system works.</w:t>
      </w:r>
    </w:p>
    <w:p w14:paraId="232A9C38" w14:textId="77777777" w:rsidR="00B22346" w:rsidRPr="00F85D86" w:rsidRDefault="00B22346" w:rsidP="00B22346">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34B7D521" w14:textId="77777777" w:rsidR="00B22346" w:rsidRPr="00F85D86" w:rsidRDefault="00B22346" w:rsidP="00B22346">
      <w:pPr>
        <w:rPr>
          <w:sz w:val="16"/>
        </w:rPr>
      </w:pPr>
      <w:r w:rsidRPr="00F85D86">
        <w:rPr>
          <w:sz w:val="16"/>
        </w:rPr>
        <w:t xml:space="preserve">SL: </w:t>
      </w:r>
      <w:r w:rsidRPr="00FD719B">
        <w:rPr>
          <w:u w:val="single"/>
        </w:rPr>
        <w:t xml:space="preserve">Five outer space </w:t>
      </w:r>
      <w:r w:rsidRPr="00C62E98">
        <w:rPr>
          <w:highlight w:val="green"/>
          <w:u w:val="single"/>
        </w:rPr>
        <w:t>treaties</w:t>
      </w:r>
      <w:r w:rsidRPr="00FD719B">
        <w:rPr>
          <w:u w:val="single"/>
        </w:rPr>
        <w:t xml:space="preserve">, established in the 1960s, 70s and 80s, </w:t>
      </w:r>
      <w:r w:rsidRPr="00C62E98">
        <w:rPr>
          <w:highlight w:val="green"/>
          <w:u w:val="single"/>
        </w:rPr>
        <w:t xml:space="preserve">do </w:t>
      </w:r>
      <w:r w:rsidRPr="00C62E98">
        <w:rPr>
          <w:rStyle w:val="Emphasis"/>
          <w:highlight w:val="green"/>
        </w:rPr>
        <w:t>not mention</w:t>
      </w:r>
      <w:r w:rsidRPr="00F85D86">
        <w:rPr>
          <w:rStyle w:val="Emphasis"/>
        </w:rPr>
        <w:t xml:space="preserve"> space </w:t>
      </w:r>
      <w:r w:rsidRPr="00C62E98">
        <w:rPr>
          <w:rStyle w:val="Emphasis"/>
          <w:highlight w:val="green"/>
        </w:rPr>
        <w:t>debris</w:t>
      </w:r>
      <w:r w:rsidRPr="00F85D86">
        <w:rPr>
          <w:sz w:val="16"/>
        </w:rPr>
        <w:t>. Instead, there is a lot of coordination, first of all on the agency level. The Inter-agency Space Debris Coordination Committee coordinates 13 of the world's space agencies, including the ESA, NASA, the China National Space Administration, and Russia’s Roscosmos,to come up with debris mitigation guidelines, share best practices, and try to address the problem in a way that makes sense to everyone. The United Nations Committee on the Peaceful Uses of Outer Space has taken on these guidelines . This committee includes politicians from many countries, including those not currently flying in space. Industries in many countries likewise discuss these issues within the International Organization for Standardization.</w:t>
      </w:r>
    </w:p>
    <w:p w14:paraId="0B782317" w14:textId="77777777" w:rsidR="00B22346" w:rsidRPr="00283EEC" w:rsidRDefault="00B22346" w:rsidP="00B22346">
      <w:pPr>
        <w:rPr>
          <w:u w:val="single"/>
        </w:rPr>
      </w:pPr>
      <w:r w:rsidRPr="00F85D86">
        <w:rPr>
          <w:sz w:val="16"/>
        </w:rPr>
        <w:t xml:space="preserve">So there is a lot of coordination internationally to make sure that we play by the same rules and implement the same set of standards. But right now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1AE6E381" w14:textId="77777777" w:rsidR="00B22346" w:rsidRDefault="00B22346" w:rsidP="00B22346">
      <w:pPr>
        <w:pStyle w:val="Heading4"/>
      </w:pPr>
      <w:r w:rsidRPr="00934304">
        <w:t>Democratization</w:t>
      </w:r>
      <w:r>
        <w:t xml:space="preserve"> of technology spurs </w:t>
      </w:r>
      <w:r w:rsidRPr="0039526D">
        <w:rPr>
          <w:u w:val="single"/>
        </w:rPr>
        <w:t>rapid development</w:t>
      </w:r>
      <w:r>
        <w:t xml:space="preserve"> – feedback loops </w:t>
      </w:r>
      <w:r w:rsidRPr="0039526D">
        <w:rPr>
          <w:u w:val="single"/>
        </w:rPr>
        <w:t>ensures</w:t>
      </w:r>
      <w:r>
        <w:t xml:space="preserve"> debris cascades</w:t>
      </w:r>
    </w:p>
    <w:p w14:paraId="26B27D8B" w14:textId="77777777" w:rsidR="00B22346" w:rsidRPr="00667B14" w:rsidRDefault="00B22346" w:rsidP="00B22346">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8870162" w14:textId="77777777" w:rsidR="00B22346" w:rsidRPr="0039526D" w:rsidRDefault="00B22346" w:rsidP="00B22346">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C62E98">
        <w:rPr>
          <w:highlight w:val="green"/>
          <w:u w:val="single"/>
        </w:rPr>
        <w:t>the global</w:t>
      </w:r>
      <w:r w:rsidRPr="0039526D">
        <w:rPr>
          <w:u w:val="single"/>
        </w:rPr>
        <w:t xml:space="preserve"> space </w:t>
      </w:r>
      <w:r w:rsidRPr="00C62E98">
        <w:rPr>
          <w:highlight w:val="green"/>
          <w:u w:val="single"/>
        </w:rPr>
        <w:t>sector</w:t>
      </w:r>
      <w:r w:rsidRPr="0039526D">
        <w:rPr>
          <w:u w:val="single"/>
        </w:rPr>
        <w:t xml:space="preserve"> has been </w:t>
      </w:r>
      <w:r w:rsidRPr="00C62E98">
        <w:rPr>
          <w:rStyle w:val="Emphasis"/>
          <w:highlight w:val="green"/>
        </w:rPr>
        <w:t>progressing</w:t>
      </w:r>
      <w:r w:rsidRPr="00C62E98">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C62E98">
        <w:rPr>
          <w:rStyle w:val="Emphasis"/>
          <w:highlight w:val="green"/>
        </w:rPr>
        <w:t>steady</w:t>
      </w:r>
      <w:r w:rsidRPr="00C62E98">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5E4CD5CE" w14:textId="77777777" w:rsidR="00B22346" w:rsidRPr="0039526D" w:rsidRDefault="00B22346" w:rsidP="00B22346">
      <w:pPr>
        <w:rPr>
          <w:sz w:val="16"/>
        </w:rPr>
      </w:pPr>
      <w:r w:rsidRPr="0039526D">
        <w:rPr>
          <w:u w:val="single"/>
        </w:rPr>
        <w:t xml:space="preserve">The </w:t>
      </w:r>
      <w:r w:rsidRPr="00C62E98">
        <w:rPr>
          <w:highlight w:val="green"/>
          <w:u w:val="single"/>
        </w:rPr>
        <w:t>situation</w:t>
      </w:r>
      <w:r w:rsidRPr="0039526D">
        <w:rPr>
          <w:u w:val="single"/>
        </w:rPr>
        <w:t xml:space="preserve"> started to </w:t>
      </w:r>
      <w:r w:rsidRPr="00C62E98">
        <w:rPr>
          <w:highlight w:val="green"/>
          <w:u w:val="single"/>
        </w:rPr>
        <w:t>change</w:t>
      </w:r>
      <w:r w:rsidRPr="0039526D">
        <w:rPr>
          <w:u w:val="single"/>
        </w:rPr>
        <w:t xml:space="preserve"> at the turn of the century </w:t>
      </w:r>
      <w:r w:rsidRPr="00C62E98">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C62E98">
        <w:rPr>
          <w:rStyle w:val="Emphasis"/>
          <w:highlight w:val="green"/>
        </w:rPr>
        <w:t>private entrepreneurs</w:t>
      </w:r>
      <w:r w:rsidRPr="0039526D">
        <w:rPr>
          <w:u w:val="single"/>
        </w:rPr>
        <w:t xml:space="preserve"> began to </w:t>
      </w:r>
      <w:r w:rsidRPr="00C62E98">
        <w:rPr>
          <w:rStyle w:val="Emphasis"/>
          <w:highlight w:val="green"/>
        </w:rPr>
        <w:t>invest</w:t>
      </w:r>
      <w:r w:rsidRPr="00C62E98">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C62E98">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lastRenderedPageBreak/>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C62E98">
        <w:rPr>
          <w:rStyle w:val="Emphasis"/>
          <w:highlight w:val="green"/>
        </w:rPr>
        <w:t>SpaceX</w:t>
      </w:r>
      <w:r w:rsidRPr="00C62E98">
        <w:rPr>
          <w:highlight w:val="green"/>
          <w:u w:val="single"/>
        </w:rPr>
        <w:t xml:space="preserve">, </w:t>
      </w:r>
      <w:r w:rsidRPr="00C62E98">
        <w:rPr>
          <w:rStyle w:val="Emphasis"/>
          <w:highlight w:val="green"/>
        </w:rPr>
        <w:t>Blue</w:t>
      </w:r>
      <w:r w:rsidRPr="00C62E98">
        <w:rPr>
          <w:highlight w:val="green"/>
          <w:u w:val="single"/>
        </w:rPr>
        <w:t xml:space="preserve"> </w:t>
      </w:r>
      <w:r w:rsidRPr="00C62E98">
        <w:rPr>
          <w:rStyle w:val="Emphasis"/>
          <w:highlight w:val="green"/>
        </w:rPr>
        <w:t>Origin</w:t>
      </w:r>
      <w:r w:rsidRPr="0039526D">
        <w:rPr>
          <w:u w:val="single"/>
        </w:rPr>
        <w:t xml:space="preserve">, and </w:t>
      </w:r>
      <w:r w:rsidRPr="00C62E98">
        <w:rPr>
          <w:rStyle w:val="Emphasis"/>
          <w:highlight w:val="green"/>
        </w:rPr>
        <w:t>Virgin</w:t>
      </w:r>
      <w:r w:rsidRPr="00C62E98">
        <w:rPr>
          <w:highlight w:val="green"/>
          <w:u w:val="single"/>
        </w:rPr>
        <w:t xml:space="preserve"> </w:t>
      </w:r>
      <w:r w:rsidRPr="00C62E98">
        <w:rPr>
          <w:rStyle w:val="Emphasis"/>
          <w:highlight w:val="green"/>
        </w:rPr>
        <w:t>Galactic</w:t>
      </w:r>
      <w:r w:rsidRPr="0039526D">
        <w:rPr>
          <w:u w:val="single"/>
        </w:rPr>
        <w:t xml:space="preserve"> were </w:t>
      </w:r>
      <w:r w:rsidRPr="00C62E98">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44B32B6F" w14:textId="77777777" w:rsidR="00B22346" w:rsidRPr="0039526D" w:rsidRDefault="00B22346" w:rsidP="00B22346">
      <w:pPr>
        <w:rPr>
          <w:sz w:val="16"/>
        </w:rPr>
      </w:pPr>
      <w:r w:rsidRPr="0039526D">
        <w:rPr>
          <w:u w:val="single"/>
        </w:rPr>
        <w:t xml:space="preserve">Since then, the </w:t>
      </w:r>
      <w:r w:rsidRPr="00C62E98">
        <w:rPr>
          <w:highlight w:val="green"/>
          <w:u w:val="single"/>
        </w:rPr>
        <w:t xml:space="preserve">participation of the </w:t>
      </w:r>
      <w:r w:rsidRPr="00C62E98">
        <w:rPr>
          <w:rStyle w:val="Emphasis"/>
          <w:highlight w:val="green"/>
        </w:rPr>
        <w:t>private sector</w:t>
      </w:r>
      <w:r w:rsidRPr="0039526D">
        <w:rPr>
          <w:rStyle w:val="Emphasis"/>
        </w:rPr>
        <w:t xml:space="preserve"> in the space industry has </w:t>
      </w:r>
      <w:r w:rsidRPr="00C62E98">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289614DF" w14:textId="77777777" w:rsidR="00B22346" w:rsidRPr="0039526D" w:rsidRDefault="00B22346" w:rsidP="00B22346">
      <w:pPr>
        <w:rPr>
          <w:sz w:val="16"/>
        </w:rPr>
      </w:pPr>
      <w:r w:rsidRPr="0039526D">
        <w:rPr>
          <w:u w:val="single"/>
        </w:rPr>
        <w:t xml:space="preserve">Nowadays, in the space industry, </w:t>
      </w:r>
      <w:r w:rsidRPr="00C62E98">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C62E98">
        <w:rPr>
          <w:highlight w:val="green"/>
          <w:u w:val="single"/>
        </w:rPr>
        <w:t>feedback look between</w:t>
      </w:r>
      <w:r w:rsidRPr="0039526D">
        <w:rPr>
          <w:u w:val="single"/>
        </w:rPr>
        <w:t xml:space="preserve"> the </w:t>
      </w:r>
      <w:r w:rsidRPr="00C62E98">
        <w:rPr>
          <w:rStyle w:val="Emphasis"/>
          <w:highlight w:val="green"/>
        </w:rPr>
        <w:t>development</w:t>
      </w:r>
      <w:r w:rsidRPr="0039526D">
        <w:rPr>
          <w:rStyle w:val="Emphasis"/>
        </w:rPr>
        <w:t xml:space="preserve"> of space technologies</w:t>
      </w:r>
      <w:r w:rsidRPr="0039526D">
        <w:rPr>
          <w:u w:val="single"/>
        </w:rPr>
        <w:t xml:space="preserve">, the </w:t>
      </w:r>
      <w:r w:rsidRPr="00C62E98">
        <w:rPr>
          <w:rStyle w:val="Emphasis"/>
          <w:highlight w:val="green"/>
        </w:rPr>
        <w:t>democratization</w:t>
      </w:r>
      <w:r w:rsidRPr="0039526D">
        <w:rPr>
          <w:rStyle w:val="Emphasis"/>
        </w:rPr>
        <w:t xml:space="preserve"> of those technologies</w:t>
      </w:r>
      <w:r w:rsidRPr="0039526D">
        <w:rPr>
          <w:u w:val="single"/>
        </w:rPr>
        <w:t xml:space="preserve">, </w:t>
      </w:r>
      <w:r w:rsidRPr="00C62E98">
        <w:rPr>
          <w:highlight w:val="green"/>
          <w:u w:val="single"/>
        </w:rPr>
        <w:t>and</w:t>
      </w:r>
      <w:r w:rsidRPr="0039526D">
        <w:rPr>
          <w:u w:val="single"/>
        </w:rPr>
        <w:t xml:space="preserve"> a </w:t>
      </w:r>
      <w:r w:rsidRPr="0039526D">
        <w:rPr>
          <w:rStyle w:val="Emphasis"/>
        </w:rPr>
        <w:t xml:space="preserve">substantial </w:t>
      </w:r>
      <w:r w:rsidRPr="00C62E98">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C62E98">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C62E98">
        <w:rPr>
          <w:highlight w:val="green"/>
          <w:u w:val="single"/>
        </w:rPr>
        <w:t>objects</w:t>
      </w:r>
      <w:r w:rsidRPr="0039526D">
        <w:rPr>
          <w:u w:val="single"/>
        </w:rPr>
        <w:t xml:space="preserve"> that we are able to put </w:t>
      </w:r>
      <w:r w:rsidRPr="00C62E98">
        <w:rPr>
          <w:highlight w:val="green"/>
          <w:u w:val="single"/>
        </w:rPr>
        <w:t>in</w:t>
      </w:r>
      <w:r w:rsidRPr="0039526D">
        <w:rPr>
          <w:u w:val="single"/>
        </w:rPr>
        <w:t xml:space="preserve"> the </w:t>
      </w:r>
      <w:r w:rsidRPr="00C62E98">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20AB76CC" w14:textId="77777777" w:rsidR="00B22346" w:rsidRPr="0039526D" w:rsidRDefault="00B22346" w:rsidP="00B22346">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6CF92408" w14:textId="77777777" w:rsidR="00B22346" w:rsidRPr="00283EEC" w:rsidRDefault="00B22346" w:rsidP="00B22346">
      <w:pPr>
        <w:rPr>
          <w:u w:val="single"/>
        </w:rPr>
      </w:pPr>
      <w:r w:rsidRPr="0039526D">
        <w:rPr>
          <w:sz w:val="16"/>
        </w:rPr>
        <w:t xml:space="preserve">The goal of the paper is to present the argumentation that </w:t>
      </w:r>
      <w:r w:rsidRPr="0039526D">
        <w:rPr>
          <w:u w:val="single"/>
        </w:rPr>
        <w:t xml:space="preserve">the </w:t>
      </w:r>
      <w:r w:rsidRPr="00C62E98">
        <w:rPr>
          <w:highlight w:val="green"/>
          <w:u w:val="single"/>
        </w:rPr>
        <w:t>threat posed by</w:t>
      </w:r>
      <w:r w:rsidRPr="0039526D">
        <w:rPr>
          <w:u w:val="single"/>
        </w:rPr>
        <w:t xml:space="preserve"> the </w:t>
      </w:r>
      <w:r w:rsidRPr="00C62E98">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C62E98">
        <w:rPr>
          <w:highlight w:val="green"/>
          <w:u w:val="single"/>
        </w:rPr>
        <w:t>is becoming</w:t>
      </w:r>
      <w:r w:rsidRPr="0039526D">
        <w:rPr>
          <w:u w:val="single"/>
        </w:rPr>
        <w:t xml:space="preserve"> more </w:t>
      </w:r>
      <w:r w:rsidRPr="00C62E98">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2CE84264" w14:textId="77777777" w:rsidR="00B22346" w:rsidRDefault="00B22346" w:rsidP="00B22346">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6547B6FD" w14:textId="77777777" w:rsidR="00B22346" w:rsidRPr="00667B14" w:rsidRDefault="00B22346" w:rsidP="00B22346">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0B43FEC0" w14:textId="77777777" w:rsidR="00B22346" w:rsidRDefault="00B22346" w:rsidP="00B22346">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4A90C25F" w14:textId="77777777" w:rsidR="00B22346" w:rsidRDefault="00B22346" w:rsidP="00B22346">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 xml:space="preserve">commercialization </w:t>
      </w:r>
      <w:r w:rsidRPr="0039526D">
        <w:rPr>
          <w:rStyle w:val="Emphasis"/>
        </w:rPr>
        <w:t xml:space="preserve">of outer space </w:t>
      </w:r>
      <w:r w:rsidRPr="00C62E98">
        <w:rPr>
          <w:rStyle w:val="Emphasis"/>
          <w:highlight w:val="green"/>
        </w:rPr>
        <w:t xml:space="preserve">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own </w:t>
      </w:r>
      <w:r w:rsidRPr="00C62E98">
        <w:rPr>
          <w:highlight w:val="green"/>
          <w:u w:val="single"/>
        </w:rPr>
        <w:t>independent projects</w:t>
      </w:r>
      <w:r w:rsidRPr="00BE0EC1">
        <w:rPr>
          <w:sz w:val="16"/>
        </w:rPr>
        <w:t xml:space="preserve">. </w:t>
      </w:r>
    </w:p>
    <w:p w14:paraId="2E7DA050" w14:textId="77777777" w:rsidR="00B22346" w:rsidRDefault="00B22346" w:rsidP="00B22346">
      <w:pPr>
        <w:rPr>
          <w:sz w:val="16"/>
        </w:rPr>
      </w:pPr>
      <w:r w:rsidRPr="00BE0EC1">
        <w:rPr>
          <w:sz w:val="16"/>
        </w:rPr>
        <w:lastRenderedPageBreak/>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C62E98">
        <w:rPr>
          <w:highlight w:val="green"/>
          <w:u w:val="single"/>
        </w:rPr>
        <w:t>constructing</w:t>
      </w:r>
      <w:r w:rsidRPr="00BE0EC1">
        <w:rPr>
          <w:u w:val="single"/>
        </w:rPr>
        <w:t xml:space="preserve"> Starlink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247BE2D3" w14:textId="77777777" w:rsidR="00B22346" w:rsidRPr="00BE0EC1" w:rsidRDefault="00B22346" w:rsidP="00B22346">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C62E98">
        <w:rPr>
          <w:highlight w:val="green"/>
          <w:u w:val="single"/>
        </w:rPr>
        <w:t>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C62E98">
        <w:rPr>
          <w:highlight w:val="green"/>
          <w:u w:val="single"/>
        </w:rPr>
        <w:t>collisions grows with</w:t>
      </w:r>
      <w:r w:rsidRPr="00BE0EC1">
        <w:rPr>
          <w:u w:val="single"/>
        </w:rPr>
        <w:t xml:space="preserve"> the number of </w:t>
      </w:r>
      <w:r w:rsidRPr="00C62E98">
        <w:rPr>
          <w:highlight w:val="green"/>
          <w:u w:val="single"/>
        </w:rPr>
        <w:t>orbital objects</w:t>
      </w:r>
      <w:r w:rsidRPr="00BE0EC1">
        <w:rPr>
          <w:sz w:val="16"/>
        </w:rPr>
        <w:t xml:space="preserve">. Bastida </w:t>
      </w:r>
      <w:r w:rsidRPr="00BE0EC1">
        <w:rPr>
          <w:u w:val="single"/>
        </w:rPr>
        <w:t xml:space="preserve">Virgili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3FB97040" w14:textId="77777777" w:rsidR="00B22346" w:rsidRDefault="00B22346" w:rsidP="00B22346">
      <w:r w:rsidRPr="00A44E95">
        <w:rPr>
          <w:noProof/>
        </w:rPr>
        <w:drawing>
          <wp:inline distT="0" distB="0" distL="0" distR="0" wp14:anchorId="79DA0DEE" wp14:editId="3D554DA3">
            <wp:extent cx="3869309" cy="2803993"/>
            <wp:effectExtent l="0" t="0" r="0" b="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4814188C" w14:textId="77777777" w:rsidR="00B22346" w:rsidRPr="0039526D" w:rsidRDefault="00B22346" w:rsidP="00B22346">
      <w:pPr>
        <w:rPr>
          <w:rStyle w:val="Emphasis"/>
        </w:rPr>
      </w:pPr>
      <w:r w:rsidRPr="0039526D">
        <w:rPr>
          <w:rStyle w:val="Emphasis"/>
        </w:rPr>
        <w:t>Figure 5. Comparison of long term evolution of the number of objects in LEO with and without the constellation (Virgili et al., 2016, p. 155)</w:t>
      </w:r>
    </w:p>
    <w:p w14:paraId="45FE8FC5" w14:textId="77777777" w:rsidR="00B22346" w:rsidRDefault="00B22346" w:rsidP="00B22346">
      <w:pPr>
        <w:rPr>
          <w:u w:val="single"/>
        </w:rPr>
      </w:pPr>
      <w:r w:rsidRPr="00BE0EC1">
        <w:rPr>
          <w:sz w:val="16"/>
        </w:rPr>
        <w:t xml:space="preserve">It has to be noted that although SpaceX’s Starlink is the only constellation that is being built in orbit, it is not the only one planned. </w:t>
      </w:r>
      <w:r w:rsidRPr="00C62E98">
        <w:rPr>
          <w:highlight w:val="green"/>
          <w:u w:val="single"/>
        </w:rPr>
        <w:t>There are</w:t>
      </w:r>
      <w:r w:rsidRPr="00BE0EC1">
        <w:rPr>
          <w:u w:val="single"/>
        </w:rPr>
        <w:t xml:space="preserve"> at least </w:t>
      </w:r>
      <w:r w:rsidRPr="00C62E98">
        <w:rPr>
          <w:highlight w:val="green"/>
          <w:u w:val="single"/>
        </w:rPr>
        <w:t xml:space="preserve">a </w:t>
      </w:r>
      <w:r w:rsidRPr="00C62E98">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51DE5B65" w14:textId="77777777" w:rsidR="00B22346" w:rsidRPr="00283EEC" w:rsidRDefault="00B22346" w:rsidP="00B22346">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C62E98">
        <w:rPr>
          <w:highlight w:val="green"/>
          <w:u w:val="single"/>
        </w:rPr>
        <w:t>no institution</w:t>
      </w:r>
      <w:r w:rsidRPr="00BE0EC1">
        <w:rPr>
          <w:u w:val="single"/>
        </w:rPr>
        <w:t xml:space="preserve"> or body </w:t>
      </w:r>
      <w:r w:rsidRPr="00C62E98">
        <w:rPr>
          <w:highlight w:val="green"/>
          <w:u w:val="single"/>
        </w:rPr>
        <w:t>has enough power to</w:t>
      </w:r>
      <w:r w:rsidRPr="00BE0EC1">
        <w:rPr>
          <w:u w:val="single"/>
        </w:rPr>
        <w:t xml:space="preserve"> license, </w:t>
      </w:r>
      <w:r w:rsidRPr="00C62E98">
        <w:rPr>
          <w:highlight w:val="green"/>
          <w:u w:val="single"/>
        </w:rPr>
        <w:t>coordinate</w:t>
      </w:r>
      <w:r w:rsidRPr="00BE0EC1">
        <w:rPr>
          <w:u w:val="single"/>
        </w:rPr>
        <w:t xml:space="preserve"> and regulate what is sent to the </w:t>
      </w:r>
      <w:r w:rsidRPr="00C62E98">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w:t>
      </w:r>
      <w:r w:rsidRPr="00BE0EC1">
        <w:rPr>
          <w:u w:val="single"/>
        </w:rPr>
        <w:lastRenderedPageBreak/>
        <w:t xml:space="preserve">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5A6521EF" w14:textId="77777777" w:rsidR="00B22346" w:rsidRPr="00FF4115" w:rsidRDefault="00B22346" w:rsidP="00B22346">
      <w:pPr>
        <w:pStyle w:val="Heading4"/>
      </w:pPr>
      <w:r>
        <w:t xml:space="preserve">Models are </w:t>
      </w:r>
      <w:r w:rsidRPr="0039526D">
        <w:t>rigorous</w:t>
      </w:r>
      <w:r>
        <w:t>—</w:t>
      </w:r>
      <w:r>
        <w:rPr>
          <w:color w:val="000000" w:themeColor="text1"/>
        </w:rPr>
        <w:t>in</w:t>
      </w:r>
      <w:r w:rsidRPr="0039526D">
        <w:rPr>
          <w:color w:val="000000" w:themeColor="text1"/>
        </w:rPr>
        <w:t>serted below</w:t>
      </w:r>
      <w:r>
        <w:t>.</w:t>
      </w:r>
    </w:p>
    <w:p w14:paraId="74D3AB68" w14:textId="77777777" w:rsidR="00B22346" w:rsidRDefault="00B22346" w:rsidP="00B22346">
      <w:r w:rsidRPr="00FF4115">
        <w:rPr>
          <w:rStyle w:val="Style13ptBold"/>
        </w:rPr>
        <w:t>Virgili et al. 16</w:t>
      </w:r>
      <w:r>
        <w:t xml:space="preserve">.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14" w:history="1">
        <w:r w:rsidRPr="008E3DAC">
          <w:rPr>
            <w:rStyle w:val="Hyperlink"/>
          </w:rPr>
          <w:t>https://sci-hub.se/10.1016/j.actaastro.2016.03.034</w:t>
        </w:r>
      </w:hyperlink>
      <w:r w:rsidRPr="00FF4115">
        <w:t>.</w:t>
      </w:r>
      <w:r>
        <w:t>] Justin</w:t>
      </w:r>
    </w:p>
    <w:p w14:paraId="7763AFF6" w14:textId="77777777" w:rsidR="00B22346" w:rsidRDefault="00B22346" w:rsidP="00B22346">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C62E98">
        <w:rPr>
          <w:sz w:val="16"/>
          <w:highlight w:val="green"/>
        </w:rPr>
        <w:t>(</w:t>
      </w:r>
      <w:r w:rsidRPr="00C62E98">
        <w:rPr>
          <w:rStyle w:val="Emphasis"/>
          <w:highlight w:val="green"/>
        </w:rPr>
        <w:t>MC</w:t>
      </w:r>
      <w:r w:rsidRPr="00C62E98">
        <w:rPr>
          <w:sz w:val="16"/>
          <w:highlight w:val="green"/>
        </w:rPr>
        <w:t xml:space="preserve">) </w:t>
      </w:r>
      <w:r w:rsidRPr="00C62E98">
        <w:rPr>
          <w:highlight w:val="green"/>
          <w:u w:val="single"/>
        </w:rPr>
        <w:t>approach</w:t>
      </w:r>
      <w:r w:rsidRPr="00FF4115">
        <w:rPr>
          <w:u w:val="single"/>
        </w:rPr>
        <w:t xml:space="preserve"> was used to </w:t>
      </w:r>
      <w:r w:rsidRPr="00C62E98">
        <w:rPr>
          <w:rStyle w:val="Emphasis"/>
          <w:highlight w:val="green"/>
        </w:rPr>
        <w:t>simulate</w:t>
      </w:r>
      <w:r w:rsidRPr="008B2DEF">
        <w:rPr>
          <w:rStyle w:val="Emphasis"/>
        </w:rPr>
        <w:t xml:space="preserve"> the </w:t>
      </w:r>
      <w:r w:rsidRPr="00C62E98">
        <w:rPr>
          <w:rStyle w:val="Emphasis"/>
          <w:highlight w:val="green"/>
        </w:rPr>
        <w:t>evolution of</w:t>
      </w:r>
      <w:r w:rsidRPr="008B2DEF">
        <w:rPr>
          <w:rStyle w:val="Emphasis"/>
        </w:rPr>
        <w:t xml:space="preserve"> the </w:t>
      </w:r>
      <w:r w:rsidRPr="00C62E98">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C62E98">
        <w:rPr>
          <w:highlight w:val="green"/>
          <w:u w:val="single"/>
        </w:rPr>
        <w:t xml:space="preserve">with </w:t>
      </w:r>
      <w:r w:rsidRPr="00C62E98">
        <w:rPr>
          <w:rStyle w:val="Emphasis"/>
          <w:highlight w:val="green"/>
        </w:rPr>
        <w:t>four different tools</w:t>
      </w:r>
      <w:r w:rsidRPr="008B2DEF">
        <w:rPr>
          <w:sz w:val="16"/>
        </w:rPr>
        <w:t xml:space="preserve"> (</w:t>
      </w:r>
      <w:r w:rsidRPr="00C62E98">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C62E98">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C62E98">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C62E98">
        <w:rPr>
          <w:highlight w:val="green"/>
          <w:u w:val="single"/>
        </w:rPr>
        <w:t xml:space="preserve">and </w:t>
      </w:r>
      <w:r w:rsidRPr="00C62E98">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C62E98">
        <w:rPr>
          <w:rStyle w:val="Emphasis"/>
          <w:highlight w:val="green"/>
        </w:rPr>
        <w:t>contribution</w:t>
      </w:r>
      <w:r w:rsidRPr="00FF4115">
        <w:rPr>
          <w:u w:val="single"/>
        </w:rPr>
        <w:t xml:space="preserve"> to the population by each object </w:t>
      </w:r>
      <w:r w:rsidRPr="00C62E98">
        <w:rPr>
          <w:highlight w:val="green"/>
          <w:u w:val="single"/>
        </w:rPr>
        <w:t>was weighted by</w:t>
      </w:r>
      <w:r w:rsidRPr="00FF4115">
        <w:rPr>
          <w:u w:val="single"/>
        </w:rPr>
        <w:t xml:space="preserve"> the </w:t>
      </w:r>
      <w:r w:rsidRPr="00C62E98">
        <w:rPr>
          <w:rStyle w:val="Emphasis"/>
          <w:highlight w:val="green"/>
        </w:rPr>
        <w:t>proportion</w:t>
      </w:r>
      <w:r w:rsidRPr="00C62E98">
        <w:rPr>
          <w:highlight w:val="green"/>
          <w:u w:val="single"/>
        </w:rPr>
        <w:t xml:space="preserve"> of the </w:t>
      </w:r>
      <w:r w:rsidRPr="00C62E98">
        <w:rPr>
          <w:rStyle w:val="Emphasis"/>
          <w:highlight w:val="green"/>
        </w:rPr>
        <w:t>orbital</w:t>
      </w:r>
      <w:r w:rsidRPr="00C62E98">
        <w:rPr>
          <w:highlight w:val="green"/>
          <w:u w:val="single"/>
        </w:rPr>
        <w:t xml:space="preserve"> </w:t>
      </w:r>
      <w:r w:rsidRPr="00C62E98">
        <w:rPr>
          <w:rStyle w:val="Emphasis"/>
          <w:highlight w:val="green"/>
        </w:rPr>
        <w:t>period</w:t>
      </w:r>
      <w:r w:rsidRPr="00FF4115">
        <w:rPr>
          <w:u w:val="single"/>
        </w:rPr>
        <w:t xml:space="preserve"> spent in LEO</w:t>
      </w:r>
      <w:r w:rsidRPr="008B2DEF">
        <w:rPr>
          <w:sz w:val="16"/>
        </w:rPr>
        <w:t xml:space="preserve">. In a first step, </w:t>
      </w:r>
      <w:r w:rsidRPr="00C62E98">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C62E98">
        <w:rPr>
          <w:rStyle w:val="Emphasis"/>
          <w:highlight w:val="green"/>
        </w:rPr>
        <w:t>models</w:t>
      </w:r>
      <w:r w:rsidRPr="00C62E98">
        <w:rPr>
          <w:highlight w:val="green"/>
          <w:u w:val="single"/>
        </w:rPr>
        <w:t xml:space="preserve"> performed an </w:t>
      </w:r>
      <w:r w:rsidRPr="00C62E98">
        <w:rPr>
          <w:rStyle w:val="Emphasis"/>
          <w:highlight w:val="green"/>
        </w:rPr>
        <w:t>analysis</w:t>
      </w:r>
      <w:r w:rsidRPr="00C62E98">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C62E98">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C62E98">
        <w:rPr>
          <w:highlight w:val="green"/>
          <w:u w:val="single"/>
        </w:rPr>
        <w:t xml:space="preserve">to provide a </w:t>
      </w:r>
      <w:r w:rsidRPr="00C62E98">
        <w:rPr>
          <w:rStyle w:val="Emphasis"/>
          <w:highlight w:val="green"/>
        </w:rPr>
        <w:t>cross</w:t>
      </w:r>
      <w:r w:rsidRPr="00C62E98">
        <w:rPr>
          <w:highlight w:val="green"/>
          <w:u w:val="single"/>
        </w:rPr>
        <w:t>-</w:t>
      </w:r>
      <w:r w:rsidRPr="00C62E98">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C62E98">
        <w:rPr>
          <w:rStyle w:val="Emphasis"/>
          <w:highlight w:val="green"/>
        </w:rPr>
        <w:t>confidence</w:t>
      </w:r>
      <w:r w:rsidRPr="00C62E98">
        <w:rPr>
          <w:highlight w:val="green"/>
          <w:u w:val="single"/>
        </w:rPr>
        <w:t xml:space="preserve"> </w:t>
      </w:r>
      <w:r w:rsidRPr="00C62E98">
        <w:rPr>
          <w:rStyle w:val="Emphasis"/>
          <w:highlight w:val="green"/>
        </w:rPr>
        <w:t>levels</w:t>
      </w:r>
      <w:r w:rsidRPr="00C62E98">
        <w:rPr>
          <w:highlight w:val="green"/>
          <w:u w:val="single"/>
        </w:rPr>
        <w:t xml:space="preserve"> at </w:t>
      </w:r>
      <w:r w:rsidRPr="00C62E98">
        <w:rPr>
          <w:rStyle w:val="Emphasis"/>
          <w:highlight w:val="green"/>
        </w:rPr>
        <w:t>95</w:t>
      </w:r>
      <w:r w:rsidRPr="00C62E98">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466261E2" w14:textId="77777777" w:rsidR="00B22346" w:rsidRDefault="00B22346" w:rsidP="00B22346">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4751FC22" w14:textId="77777777" w:rsidR="00B22346" w:rsidRPr="00612602" w:rsidRDefault="00B22346" w:rsidP="00B22346">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5" w:history="1">
        <w:r w:rsidRPr="008E3DAC">
          <w:rPr>
            <w:rStyle w:val="Hyperlink"/>
          </w:rPr>
          <w:t>https://www.culsr.org/articles/the-international-legal-regulation-of-space-debris</w:t>
        </w:r>
      </w:hyperlink>
      <w:r>
        <w:t>] Justin</w:t>
      </w:r>
    </w:p>
    <w:p w14:paraId="2F4286CF" w14:textId="77777777" w:rsidR="00B22346" w:rsidRPr="00207C78" w:rsidRDefault="00B22346" w:rsidP="00B22346">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w:t>
      </w:r>
      <w:r w:rsidRPr="00934304">
        <w:rPr>
          <w:sz w:val="14"/>
        </w:rPr>
        <w:lastRenderedPageBreak/>
        <w:t xml:space="preserve">(NASA)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C62E98">
        <w:rPr>
          <w:rStyle w:val="Emphasis"/>
          <w:highlight w:val="green"/>
        </w:rPr>
        <w:t>Kessler Syndrome</w:t>
      </w:r>
      <w:r w:rsidRPr="00934304">
        <w:rPr>
          <w:sz w:val="14"/>
        </w:rPr>
        <w:t xml:space="preserve">, in which </w:t>
      </w:r>
      <w:r w:rsidRPr="00934304">
        <w:rPr>
          <w:u w:val="single"/>
        </w:rPr>
        <w:t>there is a “</w:t>
      </w:r>
      <w:r w:rsidRPr="00C62E98">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C62E98">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C62E98">
        <w:rPr>
          <w:highlight w:val="green"/>
          <w:u w:val="single"/>
        </w:rPr>
        <w:t>endangerment of</w:t>
      </w:r>
      <w:r w:rsidRPr="00934304">
        <w:rPr>
          <w:u w:val="single"/>
        </w:rPr>
        <w:t xml:space="preserve"> Earth’s future </w:t>
      </w:r>
      <w:r w:rsidRPr="00C62E98">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C62E98">
        <w:rPr>
          <w:highlight w:val="green"/>
          <w:u w:val="single"/>
        </w:rPr>
        <w:t>space debris</w:t>
      </w:r>
      <w:r w:rsidRPr="00934304">
        <w:rPr>
          <w:u w:val="single"/>
        </w:rPr>
        <w:t xml:space="preserve"> in orbit around Earth </w:t>
      </w:r>
      <w:r w:rsidRPr="00C62E98">
        <w:rPr>
          <w:highlight w:val="green"/>
          <w:u w:val="single"/>
        </w:rPr>
        <w:t>limits</w:t>
      </w:r>
      <w:r w:rsidRPr="00934304">
        <w:rPr>
          <w:u w:val="single"/>
        </w:rPr>
        <w:t xml:space="preserve"> the amount of available space for </w:t>
      </w:r>
      <w:r w:rsidRPr="00C62E98">
        <w:rPr>
          <w:rStyle w:val="Emphasis"/>
          <w:highlight w:val="green"/>
        </w:rPr>
        <w:t>satellites</w:t>
      </w:r>
      <w:r w:rsidRPr="00934304">
        <w:rPr>
          <w:rStyle w:val="Emphasis"/>
        </w:rPr>
        <w:t xml:space="preserve"> to orbit</w:t>
      </w:r>
      <w:r w:rsidRPr="00934304">
        <w:rPr>
          <w:u w:val="single"/>
        </w:rPr>
        <w:t xml:space="preserve">, which may </w:t>
      </w:r>
      <w:r w:rsidRPr="00C62E98">
        <w:rPr>
          <w:highlight w:val="green"/>
          <w:u w:val="single"/>
        </w:rPr>
        <w:t xml:space="preserve">result in the </w:t>
      </w:r>
      <w:r w:rsidRPr="00C62E98">
        <w:rPr>
          <w:rStyle w:val="Emphasis"/>
          <w:highlight w:val="green"/>
        </w:rPr>
        <w:t>Tragedy of the Commons</w:t>
      </w:r>
      <w:r w:rsidRPr="00934304">
        <w:rPr>
          <w:sz w:val="14"/>
        </w:rPr>
        <w:t xml:space="preserve">: </w:t>
      </w:r>
      <w:r w:rsidRPr="00934304">
        <w:rPr>
          <w:u w:val="single"/>
        </w:rPr>
        <w:t xml:space="preserve">multiple </w:t>
      </w:r>
      <w:r w:rsidRPr="00C62E98">
        <w:rPr>
          <w:highlight w:val="green"/>
          <w:u w:val="single"/>
        </w:rPr>
        <w:t xml:space="preserve">actors will </w:t>
      </w:r>
      <w:r w:rsidRPr="00C62E98">
        <w:rPr>
          <w:rStyle w:val="Emphasis"/>
          <w:highlight w:val="green"/>
        </w:rPr>
        <w:t>aggressively vie</w:t>
      </w:r>
      <w:r w:rsidRPr="00C62E98">
        <w:rPr>
          <w:highlight w:val="green"/>
          <w:u w:val="single"/>
        </w:rPr>
        <w:t xml:space="preserve">, in an </w:t>
      </w:r>
      <w:r w:rsidRPr="00C62E98">
        <w:rPr>
          <w:rStyle w:val="Emphasis"/>
          <w:highlight w:val="green"/>
        </w:rPr>
        <w:t>arms race</w:t>
      </w:r>
      <w:r w:rsidRPr="00C62E98">
        <w:rPr>
          <w:highlight w:val="green"/>
          <w:u w:val="single"/>
        </w:rPr>
        <w:t>, for</w:t>
      </w:r>
      <w:r w:rsidRPr="00934304">
        <w:rPr>
          <w:u w:val="single"/>
        </w:rPr>
        <w:t xml:space="preserve"> their </w:t>
      </w:r>
      <w:r w:rsidRPr="00C62E98">
        <w:rPr>
          <w:highlight w:val="green"/>
          <w:u w:val="single"/>
        </w:rPr>
        <w:t>right to space as it is</w:t>
      </w:r>
      <w:r w:rsidRPr="00934304">
        <w:rPr>
          <w:u w:val="single"/>
        </w:rPr>
        <w:t xml:space="preserve"> a </w:t>
      </w:r>
      <w:r w:rsidRPr="00C62E98">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C62E98">
        <w:rPr>
          <w:highlight w:val="green"/>
          <w:u w:val="single"/>
        </w:rPr>
        <w:t>a</w:t>
      </w:r>
      <w:r w:rsidRPr="00934304">
        <w:rPr>
          <w:u w:val="single"/>
        </w:rPr>
        <w:t xml:space="preserve"> </w:t>
      </w:r>
      <w:r w:rsidRPr="00934304">
        <w:rPr>
          <w:rStyle w:val="Emphasis"/>
        </w:rPr>
        <w:t xml:space="preserve">potentially </w:t>
      </w:r>
      <w:r w:rsidRPr="00C62E98">
        <w:rPr>
          <w:rStyle w:val="Emphasis"/>
          <w:highlight w:val="green"/>
        </w:rPr>
        <w:t>pressing issue in our</w:t>
      </w:r>
      <w:r w:rsidRPr="00934304">
        <w:rPr>
          <w:rStyle w:val="Emphasis"/>
        </w:rPr>
        <w:t xml:space="preserve"> increasingly technological </w:t>
      </w:r>
      <w:r w:rsidRPr="00C62E98">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263A809A" w14:textId="77777777" w:rsidR="00B22346" w:rsidRPr="004B3D48" w:rsidRDefault="00B22346" w:rsidP="00B22346">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2D645FC6" w14:textId="77777777" w:rsidR="00B22346" w:rsidRPr="004B3D48" w:rsidRDefault="00B22346" w:rsidP="00B22346">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6" w:history="1">
        <w:r w:rsidRPr="004B3D48">
          <w:rPr>
            <w:rStyle w:val="Hyperlink"/>
          </w:rPr>
          <w:t>https://www.iss.europa.eu/content/space-security-europe</w:t>
        </w:r>
      </w:hyperlink>
      <w:r w:rsidRPr="004B3D48">
        <w:t>, accessed 7-10-2019) bm</w:t>
      </w:r>
    </w:p>
    <w:p w14:paraId="7EBB01DF" w14:textId="77777777" w:rsidR="00B22346" w:rsidRPr="00283EEC" w:rsidRDefault="00B22346" w:rsidP="00B22346">
      <w:pPr>
        <w:rPr>
          <w:rStyle w:val="StyleUnderline"/>
        </w:rPr>
      </w:pPr>
      <w:r w:rsidRPr="00283EEC">
        <w:rPr>
          <w:rStyle w:val="StyleUnderline"/>
        </w:rPr>
        <w:t xml:space="preserve">Modern </w:t>
      </w:r>
      <w:r w:rsidRPr="00C62E98">
        <w:rPr>
          <w:rStyle w:val="StyleUnderline"/>
          <w:highlight w:val="green"/>
        </w:rPr>
        <w:t xml:space="preserve">societies are </w:t>
      </w:r>
      <w:r w:rsidRPr="00283EEC">
        <w:rPr>
          <w:rStyle w:val="Emphasis"/>
        </w:rPr>
        <w:t xml:space="preserve">highly </w:t>
      </w:r>
      <w:r w:rsidRPr="00C62E98">
        <w:rPr>
          <w:rStyle w:val="Emphasis"/>
          <w:highlight w:val="green"/>
        </w:rPr>
        <w:t>dependent</w:t>
      </w:r>
      <w:r w:rsidRPr="00C62E98">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C62E98">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r w:rsidRPr="00283EEC">
        <w:rPr>
          <w:rStyle w:val="StyleUnderline"/>
        </w:rPr>
        <w:t>systems</w:t>
      </w:r>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C62E98">
        <w:rPr>
          <w:rStyle w:val="Emphasis"/>
          <w:highlight w:val="green"/>
        </w:rPr>
        <w:t xml:space="preserve">a day without </w:t>
      </w:r>
      <w:r w:rsidRPr="00283EEC">
        <w:rPr>
          <w:rStyle w:val="Emphasis"/>
        </w:rPr>
        <w:t xml:space="preserve">fully functioning </w:t>
      </w:r>
      <w:r w:rsidRPr="00C62E98">
        <w:rPr>
          <w:rStyle w:val="Emphasis"/>
          <w:highlight w:val="green"/>
        </w:rPr>
        <w:t xml:space="preserve">space </w:t>
      </w:r>
      <w:r w:rsidRPr="00283EEC">
        <w:rPr>
          <w:rStyle w:val="Emphasis"/>
        </w:rPr>
        <w:t>capabilities</w:t>
      </w:r>
      <w:r w:rsidRPr="00283EEC">
        <w:rPr>
          <w:rStyle w:val="StyleUnderline"/>
        </w:rPr>
        <w:t xml:space="preserve"> </w:t>
      </w:r>
      <w:r w:rsidRPr="00C62E98">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C62E98">
        <w:rPr>
          <w:rStyle w:val="Emphasis"/>
          <w:highlight w:val="green"/>
        </w:rPr>
        <w:t xml:space="preserve">endanger </w:t>
      </w:r>
      <w:r w:rsidRPr="00283EEC">
        <w:rPr>
          <w:rStyle w:val="Emphasis"/>
        </w:rPr>
        <w:t xml:space="preserve">our </w:t>
      </w:r>
      <w:r w:rsidRPr="00C62E98">
        <w:rPr>
          <w:rStyle w:val="Emphasis"/>
          <w:highlight w:val="green"/>
        </w:rPr>
        <w:t>lives.</w:t>
      </w:r>
      <w:r w:rsidRPr="00283EEC">
        <w:rPr>
          <w:rStyle w:val="StyleUnderline"/>
        </w:rPr>
        <w:t xml:space="preserve"> </w:t>
      </w:r>
    </w:p>
    <w:p w14:paraId="6743CB22" w14:textId="77777777" w:rsidR="00B22346" w:rsidRPr="00283EEC" w:rsidRDefault="00B22346" w:rsidP="00B22346">
      <w:pPr>
        <w:rPr>
          <w:sz w:val="12"/>
        </w:rPr>
      </w:pPr>
      <w:r w:rsidRPr="00283EEC">
        <w:rPr>
          <w:rStyle w:val="StyleUnderline"/>
        </w:rPr>
        <w:t xml:space="preserve">Space systems are </w:t>
      </w:r>
      <w:r w:rsidRPr="00C62E98">
        <w:rPr>
          <w:rStyle w:val="StyleUnderline"/>
          <w:highlight w:val="green"/>
        </w:rPr>
        <w:t>critical for</w:t>
      </w:r>
      <w:r w:rsidRPr="00283EEC">
        <w:rPr>
          <w:rStyle w:val="StyleUnderline"/>
        </w:rPr>
        <w:t xml:space="preserve"> running </w:t>
      </w:r>
      <w:r w:rsidRPr="00283EEC">
        <w:rPr>
          <w:rStyle w:val="Emphasis"/>
        </w:rPr>
        <w:t xml:space="preserve">energy </w:t>
      </w:r>
      <w:r w:rsidRPr="00C62E98">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C62E98">
        <w:rPr>
          <w:rStyle w:val="Emphasis"/>
          <w:highlight w:val="green"/>
        </w:rPr>
        <w:t>surveillance</w:t>
      </w:r>
      <w:r w:rsidRPr="00283EEC">
        <w:rPr>
          <w:rStyle w:val="StyleUnderline"/>
        </w:rPr>
        <w:t xml:space="preserve">, </w:t>
      </w:r>
      <w:r w:rsidRPr="00283EEC">
        <w:rPr>
          <w:rStyle w:val="Emphasis"/>
        </w:rPr>
        <w:t xml:space="preserve">crisis </w:t>
      </w:r>
      <w:r w:rsidRPr="00C62E98">
        <w:rPr>
          <w:rStyle w:val="Emphasis"/>
          <w:highlight w:val="green"/>
        </w:rPr>
        <w:t>management</w:t>
      </w:r>
      <w:r w:rsidRPr="00283EEC">
        <w:rPr>
          <w:rStyle w:val="StyleUnderline"/>
        </w:rPr>
        <w:t xml:space="preserve"> and </w:t>
      </w:r>
      <w:r w:rsidRPr="00283EEC">
        <w:rPr>
          <w:rStyle w:val="Emphasis"/>
        </w:rPr>
        <w:t xml:space="preserve">humanitarian </w:t>
      </w:r>
      <w:r w:rsidRPr="00C62E98">
        <w:rPr>
          <w:rStyle w:val="Emphasis"/>
          <w:highlight w:val="green"/>
        </w:rPr>
        <w:t>operations</w:t>
      </w:r>
      <w:r w:rsidRPr="00283EEC">
        <w:rPr>
          <w:rStyle w:val="StyleUnderline"/>
        </w:rPr>
        <w:t xml:space="preserve">, environmental and </w:t>
      </w:r>
      <w:r w:rsidRPr="00C62E98">
        <w:rPr>
          <w:rStyle w:val="Emphasis"/>
          <w:highlight w:val="green"/>
        </w:rPr>
        <w:t>climate monitoring</w:t>
      </w:r>
      <w:r w:rsidRPr="00C62E98">
        <w:rPr>
          <w:rStyle w:val="StyleUnderline"/>
          <w:highlight w:val="green"/>
        </w:rPr>
        <w:t xml:space="preserve">, </w:t>
      </w:r>
      <w:r w:rsidRPr="00C62E98">
        <w:rPr>
          <w:rStyle w:val="Emphasis"/>
          <w:highlight w:val="green"/>
        </w:rPr>
        <w:t>verification</w:t>
      </w:r>
      <w:r w:rsidRPr="00C62E98">
        <w:rPr>
          <w:rStyle w:val="StyleUnderline"/>
          <w:highlight w:val="green"/>
        </w:rPr>
        <w:t xml:space="preserve"> of </w:t>
      </w:r>
      <w:r w:rsidRPr="00283EEC">
        <w:rPr>
          <w:rStyle w:val="Emphasis"/>
        </w:rPr>
        <w:t xml:space="preserve">international </w:t>
      </w:r>
      <w:r w:rsidRPr="00C62E98">
        <w:rPr>
          <w:rStyle w:val="Emphasis"/>
          <w:highlight w:val="green"/>
        </w:rPr>
        <w:t>treaties</w:t>
      </w:r>
      <w:r w:rsidRPr="00C62E98">
        <w:rPr>
          <w:rStyle w:val="StyleUnderline"/>
          <w:highlight w:val="green"/>
        </w:rPr>
        <w:t xml:space="preserve"> and </w:t>
      </w:r>
      <w:r w:rsidRPr="00C62E98">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and the fight against organised crime and terrorism</w:t>
      </w:r>
      <w:r w:rsidRPr="00283EEC">
        <w:rPr>
          <w:rStyle w:val="StyleUnderline"/>
        </w:rPr>
        <w:t>.</w:t>
      </w:r>
      <w:r w:rsidRPr="00283EEC">
        <w:rPr>
          <w:sz w:val="12"/>
        </w:rPr>
        <w:t xml:space="preserve"> </w:t>
      </w:r>
      <w:r w:rsidRPr="00283EEC">
        <w:rPr>
          <w:rStyle w:val="StyleUnderline"/>
        </w:rPr>
        <w:t xml:space="preserve">Space assets also provide </w:t>
      </w:r>
      <w:r w:rsidRPr="00C62E98">
        <w:rPr>
          <w:rStyle w:val="StyleUnderline"/>
          <w:highlight w:val="green"/>
        </w:rPr>
        <w:t xml:space="preserve">the </w:t>
      </w:r>
      <w:r w:rsidRPr="00283EEC">
        <w:rPr>
          <w:rStyle w:val="Emphasis"/>
        </w:rPr>
        <w:t xml:space="preserve">technological </w:t>
      </w:r>
      <w:r w:rsidRPr="00C62E98">
        <w:rPr>
          <w:rStyle w:val="Emphasis"/>
          <w:highlight w:val="green"/>
        </w:rPr>
        <w:t>backbone</w:t>
      </w:r>
      <w:r w:rsidRPr="00C62E98">
        <w:rPr>
          <w:rStyle w:val="StyleUnderline"/>
          <w:highlight w:val="green"/>
        </w:rPr>
        <w:t xml:space="preserve"> for </w:t>
      </w:r>
      <w:r w:rsidRPr="00C62E98">
        <w:rPr>
          <w:rStyle w:val="Emphasis"/>
          <w:highlight w:val="green"/>
        </w:rPr>
        <w:t xml:space="preserve">other </w:t>
      </w:r>
      <w:r w:rsidRPr="00283EEC">
        <w:rPr>
          <w:rStyle w:val="Emphasis"/>
        </w:rPr>
        <w:t xml:space="preserve">critical </w:t>
      </w:r>
      <w:r w:rsidRPr="00C62E98">
        <w:rPr>
          <w:rStyle w:val="Emphasis"/>
          <w:highlight w:val="green"/>
        </w:rPr>
        <w:t>infrastructures</w:t>
      </w:r>
      <w:r w:rsidRPr="00283EEC">
        <w:rPr>
          <w:sz w:val="12"/>
        </w:rPr>
        <w:t xml:space="preserve">. </w:t>
      </w:r>
      <w:r w:rsidRPr="00C62E98">
        <w:rPr>
          <w:rStyle w:val="StyleUnderline"/>
          <w:highlight w:val="green"/>
        </w:rPr>
        <w:t xml:space="preserve">The synchronisation of </w:t>
      </w:r>
      <w:r w:rsidRPr="00283EEC">
        <w:rPr>
          <w:rStyle w:val="Emphasis"/>
        </w:rPr>
        <w:t xml:space="preserve">power </w:t>
      </w:r>
      <w:r w:rsidRPr="00C62E98">
        <w:rPr>
          <w:rStyle w:val="Emphasis"/>
          <w:highlight w:val="green"/>
        </w:rPr>
        <w:t>grids</w:t>
      </w:r>
      <w:r w:rsidRPr="00283EEC">
        <w:rPr>
          <w:rStyle w:val="StyleUnderline"/>
        </w:rPr>
        <w:t xml:space="preserve"> and telecommunication networks, for example, </w:t>
      </w:r>
      <w:r w:rsidRPr="00C62E98">
        <w:rPr>
          <w:rStyle w:val="StyleUnderline"/>
          <w:highlight w:val="green"/>
        </w:rPr>
        <w:t xml:space="preserve">is </w:t>
      </w:r>
      <w:r w:rsidRPr="00283EEC">
        <w:rPr>
          <w:rStyle w:val="StyleUnderline"/>
        </w:rPr>
        <w:t xml:space="preserve">heavily </w:t>
      </w:r>
      <w:r w:rsidRPr="00C62E98">
        <w:rPr>
          <w:rStyle w:val="StyleUnderline"/>
          <w:highlight w:val="green"/>
        </w:rPr>
        <w:t xml:space="preserve">dependent on GNSS </w:t>
      </w:r>
      <w:r w:rsidRPr="00283EEC">
        <w:rPr>
          <w:rStyle w:val="StyleUnderline"/>
        </w:rPr>
        <w:t xml:space="preserve">timing </w:t>
      </w:r>
      <w:r w:rsidRPr="00C62E98">
        <w:rPr>
          <w:rStyle w:val="StyleUnderline"/>
          <w:highlight w:val="green"/>
        </w:rPr>
        <w:t xml:space="preserve">signals and </w:t>
      </w:r>
      <w:r w:rsidRPr="00283EEC">
        <w:rPr>
          <w:rStyle w:val="Emphasis"/>
        </w:rPr>
        <w:t xml:space="preserve">any </w:t>
      </w:r>
      <w:r w:rsidRPr="00C62E98">
        <w:rPr>
          <w:rStyle w:val="Emphasis"/>
          <w:highlight w:val="green"/>
        </w:rPr>
        <w:t xml:space="preserve">disruption </w:t>
      </w:r>
      <w:r w:rsidRPr="00283EEC">
        <w:rPr>
          <w:rStyle w:val="Emphasis"/>
        </w:rPr>
        <w:t xml:space="preserve">would </w:t>
      </w:r>
      <w:r w:rsidRPr="00C62E98">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2ED4D2C3" w14:textId="77777777" w:rsidR="00B22346" w:rsidRPr="00283EEC" w:rsidRDefault="00B22346" w:rsidP="00B22346">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35A63C89" w14:textId="77777777" w:rsidR="00B22346" w:rsidRDefault="00B22346" w:rsidP="00B22346">
      <w:pPr>
        <w:rPr>
          <w:rStyle w:val="StyleUnderline"/>
        </w:rPr>
      </w:pPr>
      <w:r w:rsidRPr="00C62E98">
        <w:rPr>
          <w:rStyle w:val="StyleUnderline"/>
          <w:highlight w:val="green"/>
        </w:rPr>
        <w:t xml:space="preserve">These </w:t>
      </w:r>
      <w:r w:rsidRPr="00831EB4">
        <w:rPr>
          <w:rStyle w:val="Emphasis"/>
        </w:rPr>
        <w:t>dependences</w:t>
      </w:r>
      <w:r w:rsidRPr="00831EB4">
        <w:rPr>
          <w:rStyle w:val="StyleUnderline"/>
        </w:rPr>
        <w:t xml:space="preserve"> </w:t>
      </w:r>
      <w:r w:rsidRPr="00C62E98">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C62E98">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OneWeb and Steam mega-constellations for global internet broadband service. </w:t>
      </w:r>
      <w:r w:rsidRPr="004B3D48">
        <w:rPr>
          <w:rStyle w:val="StyleUnderline"/>
        </w:rPr>
        <w:t xml:space="preserve">Advances in </w:t>
      </w:r>
      <w:r w:rsidRPr="004B3D48">
        <w:rPr>
          <w:rStyle w:val="StyleUnderline"/>
        </w:rPr>
        <w:lastRenderedPageBreak/>
        <w:t>small satellite capabilities and in launch technology</w:t>
      </w:r>
      <w:r w:rsidRPr="00A8218A">
        <w:rPr>
          <w:sz w:val="12"/>
        </w:rPr>
        <w:t xml:space="preserve"> (e.g.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456D285D" w14:textId="77777777" w:rsidR="00B22346" w:rsidRPr="00137DC2" w:rsidRDefault="00B22346" w:rsidP="00B22346">
      <w:pPr>
        <w:pStyle w:val="Heading4"/>
      </w:pPr>
      <w:r>
        <w:t xml:space="preserve">Grid security is an </w:t>
      </w:r>
      <w:r>
        <w:rPr>
          <w:u w:val="single"/>
        </w:rPr>
        <w:t>impact filter</w:t>
      </w:r>
      <w:r>
        <w:t>.</w:t>
      </w:r>
    </w:p>
    <w:p w14:paraId="07B25466" w14:textId="77777777" w:rsidR="00B22346" w:rsidRPr="0041280F" w:rsidRDefault="00B22346" w:rsidP="00B22346">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5F5C9403" w14:textId="77777777" w:rsidR="00B22346" w:rsidRPr="00137DC2" w:rsidRDefault="00B22346" w:rsidP="00B22346">
      <w:pPr>
        <w:rPr>
          <w:rStyle w:val="StyleUnderline"/>
        </w:rPr>
      </w:pPr>
      <w:r w:rsidRPr="00C62E98">
        <w:rPr>
          <w:rStyle w:val="StyleUnderline"/>
          <w:highlight w:val="green"/>
        </w:rPr>
        <w:t xml:space="preserve">Civilization </w:t>
      </w:r>
      <w:r w:rsidRPr="00C62E98">
        <w:rPr>
          <w:rStyle w:val="Emphasis"/>
          <w:highlight w:val="green"/>
        </w:rPr>
        <w:t>relies</w:t>
      </w:r>
      <w:r w:rsidRPr="00C62E98">
        <w:rPr>
          <w:rStyle w:val="StyleUnderline"/>
          <w:highlight w:val="green"/>
        </w:rPr>
        <w:t xml:space="preserve"> </w:t>
      </w:r>
      <w:r w:rsidRPr="00C62E98">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C62E98">
        <w:rPr>
          <w:rStyle w:val="Emphasis"/>
          <w:highlight w:val="green"/>
        </w:rPr>
        <w:t>infrastructure</w:t>
      </w:r>
      <w:r w:rsidRPr="00283EEC">
        <w:rPr>
          <w:sz w:val="12"/>
        </w:rPr>
        <w:t xml:space="preserve"> (CI) </w:t>
      </w:r>
      <w:r w:rsidRPr="00137DC2">
        <w:rPr>
          <w:rStyle w:val="StyleUnderline"/>
        </w:rPr>
        <w:t>to provide basic necessities</w:t>
      </w:r>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7DA71173" w14:textId="77777777" w:rsidR="00B22346" w:rsidRPr="00283EEC" w:rsidRDefault="00B22346" w:rsidP="00B22346">
      <w:pPr>
        <w:rPr>
          <w:sz w:val="12"/>
        </w:rPr>
      </w:pPr>
      <w:r w:rsidRPr="00283EEC">
        <w:rPr>
          <w:sz w:val="12"/>
        </w:rPr>
        <w:t>Though industry is capable of resisting small stressors,</w:t>
      </w:r>
      <w:r w:rsidRPr="00137DC2">
        <w:rPr>
          <w:rStyle w:val="StyleUnderline"/>
        </w:rPr>
        <w:t xml:space="preserve"> a sufficiently </w:t>
      </w:r>
      <w:r w:rsidRPr="00C62E98">
        <w:rPr>
          <w:rStyle w:val="StyleUnderline"/>
          <w:highlight w:val="green"/>
        </w:rPr>
        <w:t>large event</w:t>
      </w:r>
      <w:r w:rsidRPr="00137DC2">
        <w:rPr>
          <w:rStyle w:val="StyleUnderline"/>
        </w:rPr>
        <w:t xml:space="preserve"> can </w:t>
      </w:r>
      <w:r w:rsidRPr="00C62E98">
        <w:rPr>
          <w:rStyle w:val="StyleUnderline"/>
          <w:highlight w:val="green"/>
        </w:rPr>
        <w:t xml:space="preserve">precipitate </w:t>
      </w:r>
      <w:r w:rsidRPr="00C62E98">
        <w:rPr>
          <w:rStyle w:val="Emphasis"/>
          <w:highlight w:val="green"/>
        </w:rPr>
        <w:t>cascading failure</w:t>
      </w:r>
      <w:r w:rsidRPr="00137DC2">
        <w:rPr>
          <w:rStyle w:val="StyleUnderline"/>
        </w:rPr>
        <w:t xml:space="preserve"> of CI systems, resulting in</w:t>
      </w:r>
      <w:r w:rsidRPr="00283EEC">
        <w:rPr>
          <w:sz w:val="12"/>
        </w:rPr>
        <w:t xml:space="preserve"> a </w:t>
      </w:r>
      <w:r w:rsidRPr="00C62E98">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C62E98">
        <w:rPr>
          <w:rStyle w:val="Emphasis"/>
          <w:highlight w:val="green"/>
        </w:rPr>
        <w:t>reduce</w:t>
      </w:r>
      <w:r w:rsidRPr="00137DC2">
        <w:rPr>
          <w:rStyle w:val="Emphasis"/>
        </w:rPr>
        <w:t xml:space="preserve"> humanity’s </w:t>
      </w:r>
      <w:r w:rsidRPr="00C62E98">
        <w:rPr>
          <w:rStyle w:val="Emphasis"/>
          <w:highlight w:val="green"/>
        </w:rPr>
        <w:t>capacity</w:t>
      </w:r>
      <w:r w:rsidRPr="00C62E98">
        <w:rPr>
          <w:rStyle w:val="StyleUnderline"/>
          <w:highlight w:val="green"/>
        </w:rPr>
        <w:t xml:space="preserve"> to </w:t>
      </w:r>
      <w:r w:rsidRPr="00C62E98">
        <w:rPr>
          <w:rStyle w:val="Emphasis"/>
          <w:highlight w:val="green"/>
        </w:rPr>
        <w:t>coordinate</w:t>
      </w:r>
      <w:r w:rsidRPr="00C62E98">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C62E98">
        <w:rPr>
          <w:rStyle w:val="Emphasis"/>
          <w:highlight w:val="green"/>
        </w:rPr>
        <w:t>tech</w:t>
      </w:r>
      <w:r w:rsidRPr="00137DC2">
        <w:rPr>
          <w:rStyle w:val="Emphasis"/>
        </w:rPr>
        <w:t>nology</w:t>
      </w:r>
      <w:r w:rsidRPr="00137DC2">
        <w:rPr>
          <w:rStyle w:val="StyleUnderline"/>
        </w:rPr>
        <w:t xml:space="preserve"> </w:t>
      </w:r>
      <w:r w:rsidRPr="00C62E98">
        <w:rPr>
          <w:rStyle w:val="StyleUnderline"/>
          <w:highlight w:val="green"/>
        </w:rPr>
        <w:t xml:space="preserve">to </w:t>
      </w:r>
      <w:r w:rsidRPr="00C62E98">
        <w:rPr>
          <w:rStyle w:val="Emphasis"/>
          <w:highlight w:val="green"/>
        </w:rPr>
        <w:t>prevent</w:t>
      </w:r>
      <w:r w:rsidRPr="00C62E98">
        <w:rPr>
          <w:rStyle w:val="StyleUnderline"/>
          <w:highlight w:val="green"/>
        </w:rPr>
        <w:t xml:space="preserve"> </w:t>
      </w:r>
      <w:r w:rsidRPr="00C62E98">
        <w:rPr>
          <w:rStyle w:val="Emphasis"/>
          <w:highlight w:val="green"/>
        </w:rPr>
        <w:t>existential</w:t>
      </w:r>
      <w:r w:rsidRPr="00C62E98">
        <w:rPr>
          <w:rStyle w:val="StyleUnderline"/>
          <w:highlight w:val="green"/>
        </w:rPr>
        <w:t xml:space="preserve"> </w:t>
      </w:r>
      <w:r w:rsidRPr="00C62E98">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0D556B3B" w14:textId="77777777" w:rsidR="00B22346" w:rsidRPr="00283EEC" w:rsidRDefault="00B22346" w:rsidP="00B22346">
      <w:pPr>
        <w:rPr>
          <w:sz w:val="8"/>
          <w:szCs w:val="8"/>
        </w:rPr>
      </w:pPr>
      <w:r w:rsidRPr="00283EEC">
        <w:rPr>
          <w:sz w:val="8"/>
          <w:szCs w:val="8"/>
        </w:rPr>
        <w:t>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value add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20FF730E" w14:textId="77777777" w:rsidR="00B22346" w:rsidRPr="00283EEC" w:rsidRDefault="00B22346" w:rsidP="00B22346">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C62E98">
        <w:rPr>
          <w:rStyle w:val="StyleUnderline"/>
          <w:highlight w:val="green"/>
        </w:rPr>
        <w:t xml:space="preserve">makes the </w:t>
      </w:r>
      <w:r w:rsidRPr="00283EEC">
        <w:rPr>
          <w:rStyle w:val="StyleUnderline"/>
        </w:rPr>
        <w:t xml:space="preserve">entire </w:t>
      </w:r>
      <w:r w:rsidRPr="00C62E98">
        <w:rPr>
          <w:rStyle w:val="StyleUnderline"/>
          <w:highlight w:val="green"/>
        </w:rPr>
        <w:t>system vulnerable</w:t>
      </w:r>
      <w:r w:rsidRPr="00697263">
        <w:rPr>
          <w:rStyle w:val="StyleUnderline"/>
        </w:rPr>
        <w:t xml:space="preserve"> to disruption.</w:t>
      </w:r>
      <w:r w:rsidRPr="00283EEC">
        <w:rPr>
          <w:sz w:val="12"/>
        </w:rPr>
        <w:t xml:space="preserve">1 There are </w:t>
      </w:r>
      <w:r w:rsidRPr="00697263">
        <w:rPr>
          <w:rStyle w:val="StyleUnderline"/>
        </w:rPr>
        <w:t>a number of</w:t>
      </w:r>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r w:rsidRPr="00283EEC">
        <w:rPr>
          <w:rStyle w:val="StyleUnderline"/>
        </w:rPr>
        <w:t>cyber attacks</w:t>
      </w:r>
      <w:r w:rsidRPr="00283EEC">
        <w:rPr>
          <w:sz w:val="12"/>
        </w:rPr>
        <w:t xml:space="preserve"> [3, 63, 90, 96, 118, 128, 130] </w:t>
      </w:r>
      <w:r w:rsidRPr="00003851">
        <w:rPr>
          <w:rStyle w:val="StyleUnderline"/>
        </w:rPr>
        <w:t>could</w:t>
      </w:r>
      <w:r w:rsidRPr="00283EEC">
        <w:rPr>
          <w:sz w:val="12"/>
        </w:rPr>
        <w:t xml:space="preserve"> also </w:t>
      </w:r>
      <w:r w:rsidRPr="00C62E98">
        <w:rPr>
          <w:rStyle w:val="StyleUnderline"/>
          <w:highlight w:val="green"/>
        </w:rPr>
        <w:t>compromise</w:t>
      </w:r>
      <w:r w:rsidRPr="00697263">
        <w:rPr>
          <w:rStyle w:val="StyleUnderline"/>
        </w:rPr>
        <w:t xml:space="preserve"> electric </w:t>
      </w:r>
      <w:r w:rsidRPr="00C62E98">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w:t>
      </w:r>
      <w:r w:rsidRPr="00283EEC">
        <w:rPr>
          <w:sz w:val="12"/>
        </w:rPr>
        <w:lastRenderedPageBreak/>
        <w:t xml:space="preserve">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02ED918B" w14:textId="77777777" w:rsidR="00B22346" w:rsidRPr="00283EEC" w:rsidRDefault="00B22346" w:rsidP="00B22346">
      <w:pPr>
        <w:rPr>
          <w:sz w:val="12"/>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C62E98">
        <w:rPr>
          <w:rStyle w:val="StyleUnderline"/>
          <w:highlight w:val="green"/>
        </w:rPr>
        <w:t>the Internet and</w:t>
      </w:r>
      <w:r w:rsidRPr="00697263">
        <w:rPr>
          <w:rStyle w:val="StyleUnderline"/>
        </w:rPr>
        <w:t xml:space="preserve"> other network </w:t>
      </w:r>
      <w:r w:rsidRPr="00C62E98">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C62E98">
        <w:rPr>
          <w:rStyle w:val="StyleUnderline"/>
          <w:highlight w:val="green"/>
        </w:rPr>
        <w:t>increases</w:t>
      </w:r>
      <w:r w:rsidRPr="00697263">
        <w:rPr>
          <w:rStyle w:val="StyleUnderline"/>
        </w:rPr>
        <w:t xml:space="preserve"> the </w:t>
      </w:r>
      <w:r w:rsidRPr="00C62E98">
        <w:rPr>
          <w:rStyle w:val="StyleUnderline"/>
          <w:highlight w:val="green"/>
        </w:rPr>
        <w:t>susceptibility</w:t>
      </w:r>
      <w:r w:rsidRPr="00697263">
        <w:rPr>
          <w:rStyle w:val="StyleUnderline"/>
        </w:rPr>
        <w:t xml:space="preserve"> of the grid to cyber-attack</w:t>
      </w:r>
      <w:r w:rsidRPr="00283EEC">
        <w:rPr>
          <w:sz w:val="12"/>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6EF53079" w14:textId="77777777" w:rsidR="00B22346" w:rsidRDefault="00B22346" w:rsidP="00B22346">
      <w:pPr>
        <w:pStyle w:val="Heading4"/>
      </w:pPr>
      <w:r>
        <w:t xml:space="preserve">Debris triggers </w:t>
      </w:r>
      <w:r w:rsidRPr="006A63EE">
        <w:rPr>
          <w:u w:val="single"/>
        </w:rPr>
        <w:t>miscalculated war</w:t>
      </w:r>
      <w:r>
        <w:t>.</w:t>
      </w:r>
    </w:p>
    <w:p w14:paraId="4F518DE4" w14:textId="77777777" w:rsidR="00B22346" w:rsidRPr="006A63EE" w:rsidRDefault="00B22346" w:rsidP="00B22346">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7" w:history="1">
        <w:r w:rsidRPr="00457B9A">
          <w:rPr>
            <w:rStyle w:val="Hyperlink"/>
          </w:rPr>
          <w:t>https://www.defenseone.com/ideas/2021/12/nuclear-command-and-control-satellites-should-be-limits/187472/</w:t>
        </w:r>
      </w:hyperlink>
      <w:r>
        <w:t>] Justin</w:t>
      </w:r>
    </w:p>
    <w:p w14:paraId="06BD3F05" w14:textId="77777777" w:rsidR="00B22346" w:rsidRPr="006A63EE" w:rsidRDefault="00B22346" w:rsidP="00B22346">
      <w:pPr>
        <w:rPr>
          <w:sz w:val="16"/>
        </w:rPr>
      </w:pPr>
      <w:r w:rsidRPr="006A63EE">
        <w:rPr>
          <w:sz w:val="16"/>
        </w:rPr>
        <w:t xml:space="preserve">When Russia blew up an old satellite with a new missile on November 15, it created </w:t>
      </w:r>
      <w:r w:rsidRPr="006A63EE">
        <w:rPr>
          <w:u w:val="single"/>
        </w:rPr>
        <w:t xml:space="preserve">an </w:t>
      </w:r>
      <w:r w:rsidRPr="00C62E98">
        <w:rPr>
          <w:highlight w:val="green"/>
          <w:u w:val="single"/>
        </w:rPr>
        <w:t xml:space="preserve">expanding </w:t>
      </w:r>
      <w:r w:rsidRPr="00C62E98">
        <w:rPr>
          <w:rStyle w:val="Emphasis"/>
          <w:highlight w:val="green"/>
        </w:rPr>
        <w:t>cloud of debris</w:t>
      </w:r>
      <w:r w:rsidRPr="006A63EE">
        <w:rPr>
          <w:u w:val="single"/>
        </w:rPr>
        <w:t xml:space="preserve"> that will </w:t>
      </w:r>
      <w:r w:rsidRPr="00C62E98">
        <w:rPr>
          <w:rStyle w:val="Emphasis"/>
          <w:sz w:val="24"/>
          <w:highlight w:val="green"/>
        </w:rPr>
        <w:t>menace</w:t>
      </w:r>
      <w:r w:rsidRPr="006A63EE">
        <w:rPr>
          <w:rStyle w:val="Emphasis"/>
          <w:sz w:val="24"/>
        </w:rPr>
        <w:t xml:space="preserve"> the </w:t>
      </w:r>
      <w:r w:rsidRPr="00C62E98">
        <w:rPr>
          <w:rStyle w:val="Emphasis"/>
          <w:sz w:val="24"/>
          <w:highlight w:val="green"/>
        </w:rPr>
        <w:t>outer space</w:t>
      </w:r>
      <w:r w:rsidRPr="006A63EE">
        <w:rPr>
          <w:rStyle w:val="Emphasis"/>
          <w:sz w:val="24"/>
        </w:rPr>
        <w:t xml:space="preserve"> environment </w:t>
      </w:r>
      <w:r w:rsidRPr="00C62E98">
        <w:rPr>
          <w:rStyle w:val="Emphasis"/>
          <w:highlight w:val="green"/>
        </w:rPr>
        <w:t>for years</w:t>
      </w:r>
      <w:r w:rsidRPr="006A63EE">
        <w:rPr>
          <w:rStyle w:val="Emphasis"/>
        </w:rPr>
        <w:t xml:space="preserve"> to come</w:t>
      </w:r>
      <w:r w:rsidRPr="006A63EE">
        <w:rPr>
          <w:sz w:val="16"/>
        </w:rPr>
        <w:t xml:space="preserve">. </w:t>
      </w:r>
    </w:p>
    <w:p w14:paraId="25275878" w14:textId="77777777" w:rsidR="00B22346" w:rsidRPr="006A63EE" w:rsidRDefault="00B22346" w:rsidP="00B22346">
      <w:pPr>
        <w:rPr>
          <w:sz w:val="16"/>
        </w:rPr>
      </w:pPr>
      <w:r w:rsidRPr="006A63EE">
        <w:rPr>
          <w:rStyle w:val="Emphasis"/>
        </w:rPr>
        <w:t xml:space="preserve">Hypersonic </w:t>
      </w:r>
      <w:r w:rsidRPr="00C62E98">
        <w:rPr>
          <w:rStyle w:val="Emphasis"/>
          <w:highlight w:val="green"/>
        </w:rPr>
        <w:t>fragments</w:t>
      </w:r>
      <w:r w:rsidRPr="00C62E98">
        <w:rPr>
          <w:highlight w:val="green"/>
          <w:u w:val="single"/>
        </w:rPr>
        <w:t xml:space="preserve"> from</w:t>
      </w:r>
      <w:r w:rsidRPr="006A63EE">
        <w:rPr>
          <w:u w:val="single"/>
        </w:rPr>
        <w:t xml:space="preserve"> the </w:t>
      </w:r>
      <w:r w:rsidRPr="00C62E98">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C62E98">
        <w:rPr>
          <w:rStyle w:val="Emphasis"/>
          <w:highlight w:val="green"/>
        </w:rPr>
        <w:t>destroy</w:t>
      </w:r>
      <w:r w:rsidRPr="006A63EE">
        <w:rPr>
          <w:rStyle w:val="Emphasis"/>
        </w:rPr>
        <w:t xml:space="preserve">ing </w:t>
      </w:r>
      <w:r w:rsidRPr="00C62E98">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7179A92A" w14:textId="77777777" w:rsidR="00B22346" w:rsidRPr="006A63EE" w:rsidRDefault="00B22346" w:rsidP="00B22346">
      <w:pPr>
        <w:rPr>
          <w:sz w:val="16"/>
        </w:rPr>
      </w:pPr>
      <w:r w:rsidRPr="006A63EE">
        <w:rPr>
          <w:sz w:val="16"/>
        </w:rPr>
        <w:t xml:space="preserve">But </w:t>
      </w:r>
      <w:r w:rsidRPr="006A63EE">
        <w:rPr>
          <w:u w:val="single"/>
        </w:rPr>
        <w:t xml:space="preserve">the </w:t>
      </w:r>
      <w:r w:rsidRPr="00C62E98">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C62E98">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C62E98">
        <w:rPr>
          <w:rStyle w:val="Emphasis"/>
          <w:highlight w:val="green"/>
        </w:rPr>
        <w:t>satellites</w:t>
      </w:r>
      <w:r w:rsidRPr="006A63EE">
        <w:rPr>
          <w:rStyle w:val="Emphasis"/>
        </w:rPr>
        <w:t xml:space="preserve"> used </w:t>
      </w:r>
      <w:r w:rsidRPr="00C62E98">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C62E98">
        <w:rPr>
          <w:highlight w:val="green"/>
          <w:u w:val="single"/>
        </w:rPr>
        <w:t>Destroying a</w:t>
      </w:r>
      <w:r w:rsidRPr="006A63EE">
        <w:rPr>
          <w:u w:val="single"/>
        </w:rPr>
        <w:t xml:space="preserve"> </w:t>
      </w:r>
      <w:r w:rsidRPr="006A63EE">
        <w:rPr>
          <w:rStyle w:val="Emphasis"/>
        </w:rPr>
        <w:t xml:space="preserve">nuclear command-and-control </w:t>
      </w:r>
      <w:r w:rsidRPr="00C62E98">
        <w:rPr>
          <w:rStyle w:val="Emphasis"/>
          <w:highlight w:val="green"/>
        </w:rPr>
        <w:t>satellite</w:t>
      </w:r>
      <w:r w:rsidRPr="006A63EE">
        <w:rPr>
          <w:u w:val="single"/>
        </w:rPr>
        <w:t xml:space="preserve">, even unintentionally, </w:t>
      </w:r>
      <w:r w:rsidRPr="00C62E98">
        <w:rPr>
          <w:highlight w:val="green"/>
          <w:u w:val="single"/>
        </w:rPr>
        <w:t>could lead a</w:t>
      </w:r>
      <w:r w:rsidRPr="006A63EE">
        <w:rPr>
          <w:sz w:val="16"/>
        </w:rPr>
        <w:t xml:space="preserve"> conventional conflict to escalate into a </w:t>
      </w:r>
      <w:r w:rsidRPr="00C62E98">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635BAB97" w14:textId="77777777" w:rsidR="00B22346" w:rsidRPr="006A63EE" w:rsidRDefault="00B22346" w:rsidP="00B22346">
      <w:pPr>
        <w:rPr>
          <w:sz w:val="16"/>
        </w:rPr>
      </w:pPr>
      <w:r w:rsidRPr="00C62E98">
        <w:rPr>
          <w:highlight w:val="green"/>
          <w:u w:val="single"/>
        </w:rPr>
        <w:t xml:space="preserve">Satellites are </w:t>
      </w:r>
      <w:r w:rsidRPr="00C62E98">
        <w:rPr>
          <w:rStyle w:val="Emphasis"/>
          <w:highlight w:val="green"/>
        </w:rPr>
        <w:t>integral to</w:t>
      </w:r>
      <w:r w:rsidRPr="006A63EE">
        <w:rPr>
          <w:rStyle w:val="Emphasis"/>
        </w:rPr>
        <w:t xml:space="preserve"> the </w:t>
      </w:r>
      <w:r w:rsidRPr="00C62E98">
        <w:rPr>
          <w:rStyle w:val="Emphasis"/>
          <w:highlight w:val="green"/>
        </w:rPr>
        <w:t>U</w:t>
      </w:r>
      <w:r w:rsidRPr="006A63EE">
        <w:rPr>
          <w:rStyle w:val="Emphasis"/>
        </w:rPr>
        <w:t xml:space="preserve">nited </w:t>
      </w:r>
      <w:r w:rsidRPr="00C62E98">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C62E98">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C62E98">
        <w:rPr>
          <w:highlight w:val="green"/>
          <w:u w:val="single"/>
        </w:rPr>
        <w:t>China</w:t>
      </w:r>
      <w:r w:rsidRPr="006A63EE">
        <w:rPr>
          <w:u w:val="single"/>
        </w:rPr>
        <w:t xml:space="preserve"> is in the process of developing a </w:t>
      </w:r>
      <w:r w:rsidRPr="006A63EE">
        <w:rPr>
          <w:rStyle w:val="Emphasis"/>
        </w:rPr>
        <w:t xml:space="preserve">space-based </w:t>
      </w:r>
      <w:r w:rsidRPr="00C62E98">
        <w:rPr>
          <w:rStyle w:val="Emphasis"/>
          <w:highlight w:val="green"/>
        </w:rPr>
        <w:t>early-warning</w:t>
      </w:r>
      <w:r w:rsidRPr="006A63EE">
        <w:rPr>
          <w:rStyle w:val="Emphasis"/>
        </w:rPr>
        <w:t xml:space="preserve"> system</w:t>
      </w:r>
      <w:r w:rsidRPr="006A63EE">
        <w:rPr>
          <w:sz w:val="16"/>
        </w:rPr>
        <w:t xml:space="preserve">. </w:t>
      </w:r>
    </w:p>
    <w:p w14:paraId="4ED29918" w14:textId="77777777" w:rsidR="00B22346" w:rsidRPr="006A63EE" w:rsidRDefault="00B22346" w:rsidP="00B22346">
      <w:pPr>
        <w:rPr>
          <w:sz w:val="16"/>
        </w:rPr>
      </w:pPr>
      <w:r w:rsidRPr="006A63EE">
        <w:rPr>
          <w:u w:val="single"/>
        </w:rPr>
        <w:t xml:space="preserve">The most </w:t>
      </w:r>
      <w:r w:rsidRPr="006A63EE">
        <w:rPr>
          <w:rStyle w:val="Emphasis"/>
        </w:rPr>
        <w:t>important nuclear command-and-control satellites</w:t>
      </w:r>
      <w:r w:rsidRPr="006A63EE">
        <w:rPr>
          <w:u w:val="single"/>
        </w:rPr>
        <w:t xml:space="preserve">—those for communications and early warning—are </w:t>
      </w:r>
      <w:r w:rsidRPr="006A63EE">
        <w:rPr>
          <w:rStyle w:val="Emphasis"/>
        </w:rPr>
        <w:t>located in high-altitude orbits</w:t>
      </w:r>
      <w:r w:rsidRPr="006A63EE">
        <w:rPr>
          <w:sz w:val="16"/>
        </w:rPr>
        <w:t xml:space="preserve">. Fortunately, most are strung out about 22,500 miles above the equator—far above the debris from Russia’s ground-launched anti-satellite weapon test. These </w:t>
      </w:r>
      <w:r w:rsidRPr="00C62E98">
        <w:rPr>
          <w:rStyle w:val="Emphasis"/>
          <w:sz w:val="24"/>
          <w:highlight w:val="green"/>
        </w:rPr>
        <w:t>satellites</w:t>
      </w:r>
      <w:r w:rsidRPr="006A63EE">
        <w:rPr>
          <w:rStyle w:val="Emphasis"/>
          <w:sz w:val="24"/>
        </w:rPr>
        <w:t xml:space="preserve">, however, </w:t>
      </w:r>
      <w:r w:rsidRPr="00C62E98">
        <w:rPr>
          <w:rStyle w:val="Emphasis"/>
          <w:sz w:val="24"/>
          <w:highlight w:val="green"/>
        </w:rPr>
        <w:t>are growing</w:t>
      </w:r>
      <w:r w:rsidRPr="006A63EE">
        <w:rPr>
          <w:rStyle w:val="Emphasis"/>
          <w:sz w:val="24"/>
        </w:rPr>
        <w:t xml:space="preserve"> more </w:t>
      </w:r>
      <w:r w:rsidRPr="00C62E98">
        <w:rPr>
          <w:rStyle w:val="Emphasis"/>
          <w:sz w:val="24"/>
          <w:highlight w:val="green"/>
        </w:rPr>
        <w:t>vulnerable</w:t>
      </w:r>
      <w:r w:rsidRPr="006A63EE">
        <w:rPr>
          <w:sz w:val="16"/>
        </w:rPr>
        <w:t xml:space="preserve">, particularly to co-orbital anti-satellite weapons.  </w:t>
      </w:r>
    </w:p>
    <w:p w14:paraId="00481460" w14:textId="77777777" w:rsidR="00B22346" w:rsidRPr="006A63EE" w:rsidRDefault="00B22346" w:rsidP="00B22346">
      <w:pPr>
        <w:rPr>
          <w:sz w:val="16"/>
        </w:rPr>
      </w:pPr>
      <w:r w:rsidRPr="006A63EE">
        <w:rPr>
          <w:u w:val="single"/>
        </w:rPr>
        <w:lastRenderedPageBreak/>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C62E98">
        <w:rPr>
          <w:highlight w:val="green"/>
          <w:u w:val="single"/>
        </w:rPr>
        <w:t xml:space="preserve">the </w:t>
      </w:r>
      <w:r w:rsidRPr="00C62E98">
        <w:rPr>
          <w:rStyle w:val="Emphasis"/>
          <w:highlight w:val="green"/>
        </w:rPr>
        <w:t>prelude</w:t>
      </w:r>
      <w:r w:rsidRPr="00C62E98">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68425481" w14:textId="77777777" w:rsidR="00B22346" w:rsidRPr="006A63EE" w:rsidRDefault="00B22346" w:rsidP="00B22346">
      <w:pPr>
        <w:rPr>
          <w:rStyle w:val="Emphasis"/>
          <w:sz w:val="24"/>
        </w:rPr>
      </w:pPr>
      <w:r w:rsidRPr="006A63EE">
        <w:rPr>
          <w:sz w:val="16"/>
        </w:rPr>
        <w:t>In a conventional war, however, nuclear command-and-control satellites might be attacked and threatened for altogether different reasons—</w:t>
      </w:r>
      <w:r w:rsidRPr="00C62E98">
        <w:rPr>
          <w:highlight w:val="green"/>
          <w:u w:val="single"/>
        </w:rPr>
        <w:t>creating</w:t>
      </w:r>
      <w:r w:rsidRPr="006A63EE">
        <w:rPr>
          <w:u w:val="single"/>
        </w:rPr>
        <w:t xml:space="preserve"> the </w:t>
      </w:r>
      <w:r w:rsidRPr="00C62E98">
        <w:rPr>
          <w:rStyle w:val="Emphasis"/>
          <w:highlight w:val="green"/>
        </w:rPr>
        <w:t>risk</w:t>
      </w:r>
      <w:r w:rsidRPr="006A63EE">
        <w:rPr>
          <w:u w:val="single"/>
        </w:rPr>
        <w:t xml:space="preserve"> that </w:t>
      </w:r>
      <w:r w:rsidRPr="00C62E98">
        <w:rPr>
          <w:rStyle w:val="Emphasis"/>
          <w:sz w:val="24"/>
          <w:highlight w:val="green"/>
        </w:rPr>
        <w:t>nuclear war</w:t>
      </w:r>
      <w:r w:rsidRPr="006A63EE">
        <w:rPr>
          <w:rStyle w:val="Emphasis"/>
          <w:sz w:val="24"/>
        </w:rPr>
        <w:t xml:space="preserve"> might be </w:t>
      </w:r>
      <w:r w:rsidRPr="00C62E98">
        <w:rPr>
          <w:rStyle w:val="Emphasis"/>
          <w:sz w:val="24"/>
          <w:highlight w:val="green"/>
        </w:rPr>
        <w:t>triggered inadvertently</w:t>
      </w:r>
      <w:r w:rsidRPr="006A63EE">
        <w:rPr>
          <w:rStyle w:val="Emphasis"/>
          <w:sz w:val="24"/>
        </w:rPr>
        <w:t xml:space="preserve">.  </w:t>
      </w:r>
    </w:p>
    <w:p w14:paraId="53B0CA75" w14:textId="77777777" w:rsidR="00B22346" w:rsidRPr="006A63EE" w:rsidRDefault="00B22346" w:rsidP="00B22346">
      <w:pPr>
        <w:rPr>
          <w:sz w:val="16"/>
        </w:rPr>
      </w:pPr>
      <w:r w:rsidRPr="006A63EE">
        <w:rPr>
          <w:u w:val="single"/>
        </w:rPr>
        <w:t xml:space="preserve">The United States, in particular, is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4053BA74" w14:textId="77777777" w:rsidR="00B22346" w:rsidRPr="006A63EE" w:rsidRDefault="00B22346" w:rsidP="00B22346">
      <w:pPr>
        <w:rPr>
          <w:sz w:val="16"/>
        </w:rPr>
      </w:pPr>
      <w:r w:rsidRPr="00C62E98">
        <w:rPr>
          <w:highlight w:val="green"/>
          <w:u w:val="single"/>
        </w:rPr>
        <w:t>Washington</w:t>
      </w:r>
      <w:r w:rsidRPr="006A63EE">
        <w:rPr>
          <w:u w:val="single"/>
        </w:rPr>
        <w:t xml:space="preserve"> would be </w:t>
      </w:r>
      <w:r w:rsidRPr="006A63EE">
        <w:rPr>
          <w:rStyle w:val="Emphasis"/>
        </w:rPr>
        <w:t xml:space="preserve">hard </w:t>
      </w:r>
      <w:r w:rsidRPr="00C62E98">
        <w:rPr>
          <w:rStyle w:val="Emphasis"/>
          <w:highlight w:val="green"/>
        </w:rPr>
        <w:t>pressed</w:t>
      </w:r>
      <w:r w:rsidRPr="00C62E98">
        <w:rPr>
          <w:highlight w:val="green"/>
          <w:u w:val="single"/>
        </w:rPr>
        <w:t xml:space="preserve"> to determine the </w:t>
      </w:r>
      <w:r w:rsidRPr="00C62E98">
        <w:rPr>
          <w:rStyle w:val="Emphasis"/>
          <w:highlight w:val="green"/>
        </w:rPr>
        <w:t>intent</w:t>
      </w:r>
      <w:r w:rsidRPr="006A63EE">
        <w:rPr>
          <w:u w:val="single"/>
        </w:rPr>
        <w:t xml:space="preserve"> behind such attacks. It could easily </w:t>
      </w:r>
      <w:r w:rsidRPr="00C62E98">
        <w:rPr>
          <w:highlight w:val="green"/>
          <w:u w:val="single"/>
        </w:rPr>
        <w:t xml:space="preserve">misinterpret them as </w:t>
      </w:r>
      <w:r w:rsidRPr="00C62E98">
        <w:rPr>
          <w:rStyle w:val="Emphasis"/>
          <w:highlight w:val="green"/>
        </w:rPr>
        <w:t>prep</w:t>
      </w:r>
      <w:r w:rsidRPr="006A63EE">
        <w:rPr>
          <w:rStyle w:val="Emphasis"/>
        </w:rPr>
        <w:t xml:space="preserve">arations </w:t>
      </w:r>
      <w:r w:rsidRPr="00C62E98">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6724C6B6" w14:textId="77777777" w:rsidR="00B22346" w:rsidRPr="006A63EE" w:rsidRDefault="00B22346" w:rsidP="00B22346">
      <w:pPr>
        <w:rPr>
          <w:sz w:val="16"/>
        </w:rPr>
      </w:pPr>
      <w:r w:rsidRPr="006A63EE">
        <w:rPr>
          <w:sz w:val="16"/>
        </w:rPr>
        <w:t xml:space="preserve">To make matters worse, </w:t>
      </w:r>
      <w:r w:rsidRPr="006A63EE">
        <w:rPr>
          <w:u w:val="single"/>
        </w:rPr>
        <w:t xml:space="preserve">it </w:t>
      </w:r>
      <w:r w:rsidRPr="00C62E98">
        <w:rPr>
          <w:highlight w:val="green"/>
          <w:u w:val="single"/>
        </w:rPr>
        <w:t>might not take</w:t>
      </w:r>
      <w:r w:rsidRPr="006A63EE">
        <w:rPr>
          <w:u w:val="single"/>
        </w:rPr>
        <w:t xml:space="preserve"> </w:t>
      </w:r>
      <w:r w:rsidRPr="006A63EE">
        <w:rPr>
          <w:rStyle w:val="Emphasis"/>
        </w:rPr>
        <w:t xml:space="preserve">actual </w:t>
      </w:r>
      <w:r w:rsidRPr="00C62E98">
        <w:rPr>
          <w:rStyle w:val="Emphasis"/>
          <w:highlight w:val="green"/>
        </w:rPr>
        <w:t>attacks</w:t>
      </w:r>
      <w:r w:rsidRPr="006A63EE">
        <w:rPr>
          <w:rStyle w:val="Emphasis"/>
        </w:rPr>
        <w:t xml:space="preserve"> against nuclear command-and-control satellites </w:t>
      </w:r>
      <w:r w:rsidRPr="00C62E98">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08E81467" w14:textId="77777777" w:rsidR="00B22346" w:rsidRPr="00635356" w:rsidRDefault="00B22346" w:rsidP="00B22346">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4A63768E" w14:textId="77777777" w:rsidR="00B22346" w:rsidRPr="00131706" w:rsidRDefault="00B22346" w:rsidP="00B22346">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8"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19" w:history="1">
        <w:r w:rsidRPr="00131706">
          <w:rPr>
            <w:rStyle w:val="Hyperlink"/>
          </w:rPr>
          <w:t>https://ratical.org/radiation/NuclearExtinction/StevenStarr022815.html</w:t>
        </w:r>
      </w:hyperlink>
      <w:r w:rsidRPr="00131706">
        <w:rPr>
          <w:rStyle w:val="Hyperlink"/>
        </w:rPr>
        <w:t>]</w:t>
      </w:r>
      <w:r w:rsidRPr="00131706">
        <w:t xml:space="preserve"> TG </w:t>
      </w:r>
    </w:p>
    <w:p w14:paraId="64C7F5D5" w14:textId="77777777" w:rsidR="00B22346" w:rsidRPr="00B809EA" w:rsidRDefault="00B22346" w:rsidP="00B22346">
      <w:pPr>
        <w:rPr>
          <w:sz w:val="14"/>
        </w:rPr>
      </w:pPr>
      <w:r w:rsidRPr="00B809EA">
        <w:rPr>
          <w:sz w:val="14"/>
        </w:rPr>
        <w:t xml:space="preserve">A </w:t>
      </w:r>
      <w:r w:rsidRPr="00C62E98">
        <w:rPr>
          <w:highlight w:val="green"/>
          <w:u w:val="single"/>
        </w:rPr>
        <w:t>war</w:t>
      </w:r>
      <w:r w:rsidRPr="006A63EE">
        <w:rPr>
          <w:u w:val="single"/>
        </w:rPr>
        <w:t xml:space="preserve"> fought </w:t>
      </w:r>
      <w:r w:rsidRPr="00C62E98">
        <w:rPr>
          <w:highlight w:val="green"/>
          <w:u w:val="single"/>
        </w:rPr>
        <w:t>with</w:t>
      </w:r>
      <w:r w:rsidRPr="006A63EE">
        <w:rPr>
          <w:u w:val="single"/>
        </w:rPr>
        <w:t xml:space="preserve"> 21st century strategic </w:t>
      </w:r>
      <w:r w:rsidRPr="00C62E98">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C62E98">
        <w:rPr>
          <w:highlight w:val="green"/>
          <w:u w:val="single"/>
        </w:rPr>
        <w:t xml:space="preserve">a </w:t>
      </w:r>
      <w:r w:rsidRPr="00C62E98">
        <w:rPr>
          <w:rStyle w:val="Emphasis"/>
          <w:highlight w:val="green"/>
        </w:rPr>
        <w:t>mass extinction event</w:t>
      </w:r>
      <w:r w:rsidRPr="006A63EE">
        <w:rPr>
          <w:u w:val="single"/>
        </w:rPr>
        <w:t xml:space="preserve"> that </w:t>
      </w:r>
      <w:hyperlink r:id="rId20"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662EDAD2" w14:textId="77777777" w:rsidR="00B22346" w:rsidRPr="00B809EA" w:rsidRDefault="00B22346" w:rsidP="00B22346">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2E8DA074" w14:textId="77777777" w:rsidR="00B22346" w:rsidRPr="00B809EA" w:rsidRDefault="00B22346" w:rsidP="00B22346">
      <w:pPr>
        <w:rPr>
          <w:sz w:val="14"/>
        </w:rPr>
      </w:pPr>
      <w:r w:rsidRPr="006A63EE">
        <w:rPr>
          <w:u w:val="single"/>
        </w:rPr>
        <w:t xml:space="preserve">The </w:t>
      </w:r>
      <w:r w:rsidRPr="006A63EE">
        <w:rPr>
          <w:rStyle w:val="Emphasis"/>
        </w:rPr>
        <w:t xml:space="preserve">world’s </w:t>
      </w:r>
      <w:r w:rsidRPr="00C62E98">
        <w:rPr>
          <w:rStyle w:val="Emphasis"/>
          <w:highlight w:val="green"/>
        </w:rPr>
        <w:t>leading climatologists</w:t>
      </w:r>
      <w:r w:rsidRPr="006A63EE">
        <w:rPr>
          <w:u w:val="single"/>
        </w:rPr>
        <w:t xml:space="preserve"> now </w:t>
      </w:r>
      <w:r w:rsidRPr="00C62E98">
        <w:rPr>
          <w:highlight w:val="green"/>
          <w:u w:val="single"/>
        </w:rPr>
        <w:t>tell us</w:t>
      </w:r>
      <w:r w:rsidRPr="006A63EE">
        <w:rPr>
          <w:u w:val="single"/>
        </w:rPr>
        <w:t xml:space="preserve"> that </w:t>
      </w:r>
      <w:r w:rsidRPr="00C62E98">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C62E98">
        <w:rPr>
          <w:highlight w:val="green"/>
          <w:u w:val="single"/>
        </w:rPr>
        <w:t xml:space="preserve">create </w:t>
      </w:r>
      <w:hyperlink r:id="rId21" w:history="1">
        <w:r w:rsidRPr="00C62E98">
          <w:rPr>
            <w:highlight w:val="green"/>
            <w:u w:val="single"/>
          </w:rPr>
          <w:t xml:space="preserve">a </w:t>
        </w:r>
        <w:r w:rsidRPr="00C62E98">
          <w:rPr>
            <w:rStyle w:val="Emphasis"/>
            <w:highlight w:val="green"/>
          </w:rPr>
          <w:t>post-war environment</w:t>
        </w:r>
        <w:r w:rsidRPr="00C62E98">
          <w:rPr>
            <w:highlight w:val="green"/>
            <w:u w:val="single"/>
          </w:rPr>
          <w:t xml:space="preserve"> in which for many years </w:t>
        </w:r>
        <w:r w:rsidRPr="00C62E98">
          <w:rPr>
            <w:rStyle w:val="StyleUnderline"/>
            <w:highlight w:val="green"/>
          </w:rPr>
          <w:t xml:space="preserve">it would be </w:t>
        </w:r>
        <w:r w:rsidRPr="00C62E98">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0A5146C7" w14:textId="77777777" w:rsidR="00B22346" w:rsidRPr="00B809EA" w:rsidRDefault="00B22346" w:rsidP="00B22346">
      <w:pPr>
        <w:rPr>
          <w:sz w:val="14"/>
        </w:rPr>
      </w:pPr>
      <w:r w:rsidRPr="00B809EA">
        <w:rPr>
          <w:sz w:val="14"/>
        </w:rPr>
        <w:lastRenderedPageBreak/>
        <w:t xml:space="preserve">The environmental consequences of nuclear war would attack the ecological support systems of life at every level. </w:t>
      </w:r>
      <w:r w:rsidRPr="006A63EE">
        <w:rPr>
          <w:rStyle w:val="Emphasis"/>
        </w:rPr>
        <w:t xml:space="preserve">Radioactive </w:t>
      </w:r>
      <w:r w:rsidRPr="00C62E98">
        <w:rPr>
          <w:rStyle w:val="Emphasis"/>
          <w:highlight w:val="green"/>
        </w:rPr>
        <w:t>fallout</w:t>
      </w:r>
      <w:r w:rsidRPr="006A63EE">
        <w:rPr>
          <w:u w:val="single"/>
        </w:rPr>
        <w:t xml:space="preserve">, produced not only by nuclear bombs, but also by the destruction of nuclear power plants and their spent fuel pools, </w:t>
      </w:r>
      <w:r w:rsidRPr="00C62E98">
        <w:rPr>
          <w:highlight w:val="green"/>
          <w:u w:val="single"/>
        </w:rPr>
        <w:t xml:space="preserve">would </w:t>
      </w:r>
      <w:r w:rsidRPr="00C62E98">
        <w:rPr>
          <w:rStyle w:val="Emphasis"/>
          <w:highlight w:val="green"/>
        </w:rPr>
        <w:t>poison</w:t>
      </w:r>
      <w:r w:rsidRPr="00C62E98">
        <w:rPr>
          <w:highlight w:val="green"/>
          <w:u w:val="single"/>
        </w:rPr>
        <w:t xml:space="preserve"> the biosphere</w:t>
      </w:r>
      <w:r w:rsidRPr="006A63EE">
        <w:rPr>
          <w:u w:val="single"/>
        </w:rPr>
        <w:t xml:space="preserve">. Millions of tons of </w:t>
      </w:r>
      <w:r w:rsidRPr="00C62E98">
        <w:rPr>
          <w:highlight w:val="green"/>
          <w:u w:val="single"/>
        </w:rPr>
        <w:t>smoke would</w:t>
      </w:r>
      <w:r w:rsidRPr="006A63EE">
        <w:rPr>
          <w:u w:val="single"/>
        </w:rPr>
        <w:t xml:space="preserve"> act to </w:t>
      </w:r>
      <w:hyperlink r:id="rId22" w:history="1">
        <w:r w:rsidRPr="00C62E98">
          <w:rPr>
            <w:highlight w:val="green"/>
            <w:u w:val="single"/>
          </w:rPr>
          <w:t>destroy</w:t>
        </w:r>
        <w:r w:rsidRPr="006A63EE">
          <w:rPr>
            <w:u w:val="single"/>
          </w:rPr>
          <w:t xml:space="preserve"> Earth’s protective </w:t>
        </w:r>
        <w:r w:rsidRPr="00C62E98">
          <w:rPr>
            <w:highlight w:val="green"/>
            <w:u w:val="single"/>
          </w:rPr>
          <w:t>ozone</w:t>
        </w:r>
        <w:r w:rsidRPr="006A63EE">
          <w:rPr>
            <w:u w:val="single"/>
          </w:rPr>
          <w:t xml:space="preserve"> layer</w:t>
        </w:r>
      </w:hyperlink>
      <w:r w:rsidRPr="006A63EE">
        <w:rPr>
          <w:u w:val="single"/>
        </w:rPr>
        <w:t xml:space="preserve"> and </w:t>
      </w:r>
      <w:r w:rsidRPr="00C62E98">
        <w:rPr>
          <w:rStyle w:val="Emphasis"/>
          <w:highlight w:val="green"/>
        </w:rPr>
        <w:t>block</w:t>
      </w:r>
      <w:r w:rsidRPr="006A63EE">
        <w:rPr>
          <w:rStyle w:val="Emphasis"/>
        </w:rPr>
        <w:t xml:space="preserve"> most </w:t>
      </w:r>
      <w:r w:rsidRPr="00C62E98">
        <w:rPr>
          <w:rStyle w:val="Emphasis"/>
          <w:highlight w:val="green"/>
        </w:rPr>
        <w:t>sunlight</w:t>
      </w:r>
      <w:r w:rsidRPr="006A63EE">
        <w:rPr>
          <w:rStyle w:val="Emphasis"/>
        </w:rPr>
        <w:t xml:space="preserve"> from reaching Earth’s surface, </w:t>
      </w:r>
      <w:r w:rsidRPr="00C62E98">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6B150274" w14:textId="77777777" w:rsidR="00B22346" w:rsidRPr="00934304" w:rsidRDefault="00B22346" w:rsidP="00B22346">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200C04E5" w14:textId="77777777" w:rsidR="00B22346" w:rsidRPr="006A63EE" w:rsidRDefault="00B22346" w:rsidP="00B22346">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C62E98">
        <w:rPr>
          <w:highlight w:val="green"/>
          <w:u w:val="single"/>
        </w:rPr>
        <w:t>leave the Earth</w:t>
      </w:r>
      <w:r w:rsidRPr="006A63EE">
        <w:rPr>
          <w:u w:val="single"/>
        </w:rPr>
        <w:t xml:space="preserve"> </w:t>
      </w:r>
      <w:r w:rsidRPr="006A63EE">
        <w:rPr>
          <w:rStyle w:val="Emphasis"/>
        </w:rPr>
        <w:t xml:space="preserve">essentially </w:t>
      </w:r>
      <w:r w:rsidRPr="00C62E98">
        <w:rPr>
          <w:rStyle w:val="Emphasis"/>
          <w:highlight w:val="green"/>
        </w:rPr>
        <w:t>uninhabitable</w:t>
      </w:r>
      <w:r w:rsidRPr="006A63EE">
        <w:rPr>
          <w:u w:val="single"/>
        </w:rPr>
        <w:t>.</w:t>
      </w:r>
    </w:p>
    <w:p w14:paraId="08247646" w14:textId="706C316C" w:rsidR="00B22346" w:rsidRPr="00207C78" w:rsidRDefault="003620BC" w:rsidP="003620BC">
      <w:pPr>
        <w:pStyle w:val="Heading2"/>
      </w:pPr>
      <w:r>
        <w:lastRenderedPageBreak/>
        <w:t>Framing</w:t>
      </w:r>
    </w:p>
    <w:p w14:paraId="44BEEC51" w14:textId="77777777" w:rsidR="003620BC" w:rsidRPr="002A192D" w:rsidRDefault="003620BC" w:rsidP="003620BC">
      <w:pPr>
        <w:pStyle w:val="Heading4"/>
        <w:spacing w:line="276" w:lineRule="auto"/>
        <w:rPr>
          <w:rFonts w:asciiTheme="majorHAnsi" w:hAnsiTheme="majorHAnsi" w:cstheme="majorHAnsi"/>
        </w:rPr>
      </w:pPr>
      <w:r>
        <w:rPr>
          <w:rFonts w:asciiTheme="majorHAnsi" w:hAnsiTheme="majorHAnsi" w:cstheme="majorHAnsi"/>
        </w:rPr>
        <w:t>T</w:t>
      </w:r>
      <w:r w:rsidRPr="002A192D">
        <w:rPr>
          <w:rFonts w:asciiTheme="majorHAnsi" w:hAnsiTheme="majorHAnsi" w:cstheme="majorHAnsi"/>
        </w:rPr>
        <w:t xml:space="preserve">he standard is </w:t>
      </w:r>
      <w:r w:rsidRPr="002A192D">
        <w:rPr>
          <w:rFonts w:asciiTheme="majorHAnsi" w:hAnsiTheme="majorHAnsi" w:cstheme="majorHAnsi"/>
          <w:u w:val="single"/>
        </w:rPr>
        <w:t>maximizing expected wellbeing</w:t>
      </w:r>
      <w:r w:rsidRPr="002A192D">
        <w:rPr>
          <w:rFonts w:asciiTheme="majorHAnsi" w:hAnsiTheme="majorHAnsi" w:cstheme="majorHAnsi"/>
        </w:rPr>
        <w:t xml:space="preserve">. Pleasure and pain </w:t>
      </w:r>
      <w:r w:rsidRPr="002A192D">
        <w:rPr>
          <w:rFonts w:asciiTheme="majorHAnsi" w:hAnsiTheme="majorHAnsi" w:cstheme="majorHAnsi"/>
          <w:i/>
        </w:rPr>
        <w:t>are</w:t>
      </w:r>
      <w:r w:rsidRPr="002A192D">
        <w:rPr>
          <w:rFonts w:asciiTheme="majorHAnsi" w:hAnsiTheme="majorHAnsi" w:cstheme="majorHAnsi"/>
        </w:rPr>
        <w:t xml:space="preserve"> intrinsic </w:t>
      </w:r>
      <w:r w:rsidRPr="002A192D">
        <w:rPr>
          <w:rFonts w:asciiTheme="majorHAnsi" w:hAnsiTheme="majorHAnsi" w:cstheme="majorHAnsi"/>
          <w:u w:val="single"/>
        </w:rPr>
        <w:t>value</w:t>
      </w:r>
      <w:r w:rsidRPr="002A192D">
        <w:rPr>
          <w:rFonts w:asciiTheme="majorHAnsi" w:hAnsiTheme="majorHAnsi" w:cstheme="majorHAnsi"/>
        </w:rPr>
        <w:t xml:space="preserve"> and </w:t>
      </w:r>
      <w:r w:rsidRPr="002A192D">
        <w:rPr>
          <w:rFonts w:asciiTheme="majorHAnsi" w:hAnsiTheme="majorHAnsi" w:cstheme="majorHAnsi"/>
          <w:u w:val="single"/>
        </w:rPr>
        <w:t>disvalue</w:t>
      </w:r>
      <w:r w:rsidRPr="002A192D">
        <w:rPr>
          <w:rFonts w:asciiTheme="majorHAnsi" w:hAnsiTheme="majorHAnsi" w:cstheme="majorHAnsi"/>
        </w:rPr>
        <w:t xml:space="preserve"> – everything else </w:t>
      </w:r>
      <w:r w:rsidRPr="002A192D">
        <w:rPr>
          <w:rFonts w:asciiTheme="majorHAnsi" w:hAnsiTheme="majorHAnsi" w:cstheme="majorHAnsi"/>
          <w:i/>
        </w:rPr>
        <w:t>regresses</w:t>
      </w:r>
      <w:r w:rsidRPr="002A192D">
        <w:rPr>
          <w:rFonts w:asciiTheme="majorHAnsi" w:hAnsiTheme="majorHAnsi" w:cstheme="majorHAnsi"/>
        </w:rPr>
        <w:t xml:space="preserve"> – </w:t>
      </w:r>
      <w:r w:rsidRPr="002A192D">
        <w:rPr>
          <w:rFonts w:asciiTheme="majorHAnsi" w:hAnsiTheme="majorHAnsi" w:cstheme="majorHAnsi"/>
          <w:u w:val="single"/>
        </w:rPr>
        <w:t>robust neuroscience.</w:t>
      </w:r>
    </w:p>
    <w:p w14:paraId="6B7CAABA" w14:textId="77777777" w:rsidR="003620BC" w:rsidRPr="002A192D" w:rsidRDefault="003620BC" w:rsidP="003620BC">
      <w:pPr>
        <w:rPr>
          <w:rFonts w:asciiTheme="majorHAnsi" w:hAnsiTheme="majorHAnsi" w:cstheme="majorHAnsi"/>
          <w:b/>
          <w:bCs/>
          <w:sz w:val="26"/>
        </w:rPr>
      </w:pPr>
      <w:r w:rsidRPr="002A192D">
        <w:rPr>
          <w:rStyle w:val="Style13ptBold"/>
          <w:rFonts w:asciiTheme="majorHAnsi" w:hAnsiTheme="majorHAnsi" w:cstheme="majorHAnsi"/>
        </w:rPr>
        <w:t xml:space="preserve">Blum et al. 18 </w:t>
      </w:r>
      <w:r w:rsidRPr="002A192D">
        <w:rPr>
          <w:rFonts w:asciiTheme="majorHAnsi" w:hAnsiTheme="majorHAnsi" w:cstheme="majorHAnsi"/>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sidRPr="002A192D">
          <w:rPr>
            <w:rStyle w:val="Hyperlink"/>
            <w:rFonts w:asciiTheme="majorHAnsi" w:hAnsiTheme="majorHAnsi" w:cstheme="majorHAnsi"/>
            <w:u w:val="single"/>
          </w:rPr>
          <w:t>https://www.ncbi.nlm.nih.gov/pmc/articles/PMC6446569/</w:t>
        </w:r>
      </w:hyperlink>
      <w:r w:rsidRPr="002A192D">
        <w:rPr>
          <w:rFonts w:asciiTheme="majorHAnsi" w:hAnsiTheme="majorHAnsi" w:cstheme="majorHAnsi"/>
        </w:rPr>
        <w:t>, R.S.</w:t>
      </w:r>
    </w:p>
    <w:p w14:paraId="28AE9077" w14:textId="77777777" w:rsidR="003620BC" w:rsidRPr="002A192D" w:rsidRDefault="003620BC" w:rsidP="003620BC">
      <w:pPr>
        <w:rPr>
          <w:rFonts w:asciiTheme="majorHAnsi" w:hAnsiTheme="majorHAnsi" w:cstheme="majorHAnsi"/>
          <w:sz w:val="12"/>
        </w:rPr>
      </w:pPr>
      <w:r w:rsidRPr="002A192D">
        <w:rPr>
          <w:rFonts w:asciiTheme="majorHAnsi" w:hAnsiTheme="majorHAnsi" w:cstheme="majorHAnsi"/>
          <w:b/>
          <w:bCs/>
          <w:highlight w:val="green"/>
          <w:u w:val="single"/>
        </w:rPr>
        <w:t>Pleasure</w:t>
      </w:r>
      <w:r w:rsidRPr="002A192D">
        <w:rPr>
          <w:rFonts w:asciiTheme="majorHAnsi" w:hAnsiTheme="majorHAnsi" w:cstheme="majorHAnsi"/>
          <w:u w:val="single"/>
        </w:rPr>
        <w:t xml:space="preserve"> is not only</w:t>
      </w:r>
      <w:r w:rsidRPr="002A192D">
        <w:rPr>
          <w:rFonts w:asciiTheme="majorHAnsi" w:hAnsiTheme="majorHAnsi" w:cstheme="majorHAnsi"/>
          <w:sz w:val="12"/>
        </w:rPr>
        <w:t xml:space="preserve"> one of the three </w:t>
      </w:r>
      <w:r w:rsidRPr="002A192D">
        <w:rPr>
          <w:rFonts w:asciiTheme="majorHAnsi" w:hAnsiTheme="majorHAnsi" w:cstheme="majorHAnsi"/>
          <w:u w:val="single"/>
        </w:rPr>
        <w:t>primary reward functions</w:t>
      </w:r>
      <w:r w:rsidRPr="002A192D">
        <w:rPr>
          <w:rFonts w:asciiTheme="majorHAnsi" w:hAnsiTheme="majorHAnsi" w:cstheme="majorHAnsi"/>
          <w:sz w:val="12"/>
        </w:rPr>
        <w:t xml:space="preserve"> but </w:t>
      </w:r>
      <w:r w:rsidRPr="002A192D">
        <w:rPr>
          <w:rFonts w:asciiTheme="majorHAnsi" w:hAnsiTheme="majorHAnsi" w:cstheme="majorHAnsi"/>
          <w:u w:val="single"/>
        </w:rPr>
        <w:t xml:space="preserve">it also </w:t>
      </w:r>
      <w:r w:rsidRPr="002A192D">
        <w:rPr>
          <w:rFonts w:asciiTheme="majorHAnsi" w:hAnsiTheme="majorHAnsi" w:cstheme="majorHAnsi"/>
          <w:b/>
          <w:bCs/>
          <w:highlight w:val="green"/>
          <w:u w:val="single"/>
        </w:rPr>
        <w:t>defines reward</w:t>
      </w:r>
      <w:r w:rsidRPr="002A192D">
        <w:rPr>
          <w:rFonts w:asciiTheme="majorHAnsi" w:hAnsiTheme="majorHAnsi" w:cstheme="majorHAnsi"/>
          <w:b/>
          <w:bCs/>
          <w:u w:val="single"/>
        </w:rPr>
        <w:t>.</w:t>
      </w:r>
      <w:r w:rsidRPr="002A192D">
        <w:rPr>
          <w:rFonts w:asciiTheme="majorHAnsi" w:hAnsiTheme="majorHAnsi" w:cstheme="majorHAnsi"/>
          <w:sz w:val="12"/>
        </w:rPr>
        <w:t xml:space="preserve"> As homeostasis explains the </w:t>
      </w:r>
      <w:r w:rsidRPr="002A192D">
        <w:rPr>
          <w:rFonts w:asciiTheme="majorHAnsi" w:hAnsiTheme="majorHAnsi" w:cstheme="majorHAnsi"/>
          <w:u w:val="single"/>
        </w:rPr>
        <w:t>functions of</w:t>
      </w:r>
      <w:r w:rsidRPr="002A192D">
        <w:rPr>
          <w:rFonts w:asciiTheme="majorHAnsi" w:hAnsiTheme="majorHAnsi" w:cstheme="majorHAnsi"/>
          <w:sz w:val="12"/>
        </w:rPr>
        <w:t xml:space="preserve"> only a limited number of </w:t>
      </w:r>
      <w:r w:rsidRPr="002A192D">
        <w:rPr>
          <w:rFonts w:asciiTheme="majorHAnsi" w:hAnsiTheme="majorHAnsi" w:cstheme="majorHAnsi"/>
          <w:u w:val="single"/>
        </w:rPr>
        <w:t>rewards, the</w:t>
      </w:r>
      <w:r w:rsidRPr="002A192D">
        <w:rPr>
          <w:rFonts w:asciiTheme="majorHAnsi" w:hAnsiTheme="majorHAnsi" w:cstheme="majorHAnsi"/>
          <w:sz w:val="12"/>
        </w:rPr>
        <w:t xml:space="preserve"> principal </w:t>
      </w:r>
      <w:r w:rsidRPr="002A192D">
        <w:rPr>
          <w:rFonts w:asciiTheme="majorHAnsi" w:hAnsiTheme="majorHAnsi" w:cstheme="majorHAnsi"/>
          <w:highlight w:val="green"/>
          <w:u w:val="single"/>
        </w:rPr>
        <w:t>reason why</w:t>
      </w:r>
      <w:r w:rsidRPr="002A192D">
        <w:rPr>
          <w:rFonts w:asciiTheme="majorHAnsi" w:hAnsiTheme="majorHAnsi" w:cstheme="majorHAnsi"/>
          <w:u w:val="single"/>
        </w:rPr>
        <w:t xml:space="preserve"> particular </w:t>
      </w:r>
      <w:r w:rsidRPr="002A192D">
        <w:rPr>
          <w:rFonts w:asciiTheme="majorHAnsi" w:hAnsiTheme="majorHAnsi" w:cstheme="majorHAnsi"/>
          <w:highlight w:val="green"/>
          <w:u w:val="single"/>
        </w:rPr>
        <w:t>stimuli</w:t>
      </w:r>
      <w:r w:rsidRPr="002A192D">
        <w:rPr>
          <w:rFonts w:asciiTheme="majorHAnsi" w:hAnsiTheme="majorHAnsi" w:cstheme="majorHAnsi"/>
          <w:u w:val="single"/>
        </w:rPr>
        <w:t xml:space="preserve">, objects, events, situations, and activities </w:t>
      </w:r>
      <w:r w:rsidRPr="002A192D">
        <w:rPr>
          <w:rFonts w:asciiTheme="majorHAnsi" w:hAnsiTheme="majorHAnsi" w:cstheme="majorHAnsi"/>
          <w:highlight w:val="green"/>
          <w:u w:val="single"/>
        </w:rPr>
        <w:t>are rewarding</w:t>
      </w:r>
      <w:r w:rsidRPr="002A192D">
        <w:rPr>
          <w:rFonts w:asciiTheme="majorHAnsi" w:hAnsiTheme="majorHAnsi" w:cstheme="majorHAnsi"/>
          <w:sz w:val="12"/>
        </w:rPr>
        <w:t xml:space="preserve"> may be </w:t>
      </w:r>
      <w:r w:rsidRPr="002A192D">
        <w:rPr>
          <w:rFonts w:asciiTheme="majorHAnsi" w:hAnsiTheme="majorHAnsi" w:cstheme="majorHAnsi"/>
          <w:u w:val="single"/>
        </w:rPr>
        <w:t>due to pleasure.</w:t>
      </w:r>
      <w:r w:rsidRPr="002A192D">
        <w:rPr>
          <w:rFonts w:asciiTheme="majorHAnsi" w:hAnsiTheme="majorHAnsi" w:cstheme="majorHAnsi"/>
          <w:sz w:val="12"/>
        </w:rPr>
        <w:t xml:space="preserve"> This applies first of all to sex and to the primary homeostatic rewards of food and liquid and extends to money, taste, beauty, social encounters and nonmaterial, internally set, and intrinsic rewards. </w:t>
      </w:r>
      <w:r w:rsidRPr="002A192D">
        <w:rPr>
          <w:rFonts w:asciiTheme="majorHAnsi" w:hAnsiTheme="majorHAnsi" w:cstheme="majorHAnsi"/>
          <w:u w:val="single"/>
        </w:rPr>
        <w:t>Pleasure, as the primary effect of rewards</w:t>
      </w:r>
      <w:r w:rsidRPr="002A192D">
        <w:rPr>
          <w:rFonts w:asciiTheme="majorHAnsi" w:hAnsiTheme="majorHAnsi" w:cstheme="majorHAnsi"/>
          <w:sz w:val="12"/>
        </w:rPr>
        <w:t xml:space="preserve">, drives the prime reward functions of learning, approach behavior, and decision making and </w:t>
      </w:r>
      <w:r w:rsidRPr="002A192D">
        <w:rPr>
          <w:rFonts w:asciiTheme="majorHAnsi" w:hAnsiTheme="majorHAnsi" w:cstheme="majorHAnsi"/>
          <w:highlight w:val="green"/>
          <w:u w:val="single"/>
        </w:rPr>
        <w:t xml:space="preserve">provides the </w:t>
      </w:r>
      <w:r w:rsidRPr="002A192D">
        <w:rPr>
          <w:rFonts w:asciiTheme="majorHAnsi" w:hAnsiTheme="majorHAnsi" w:cstheme="majorHAnsi"/>
          <w:b/>
          <w:bCs/>
          <w:highlight w:val="green"/>
          <w:u w:val="single"/>
        </w:rPr>
        <w:t>basis for hedonic theories</w:t>
      </w:r>
      <w:r w:rsidRPr="002A192D">
        <w:rPr>
          <w:rFonts w:asciiTheme="majorHAnsi" w:hAnsiTheme="majorHAnsi" w:cstheme="majorHAnsi"/>
          <w:u w:val="single"/>
        </w:rPr>
        <w:t xml:space="preserve"> of reward function. We are attracted by</w:t>
      </w:r>
      <w:r w:rsidRPr="002A192D">
        <w:rPr>
          <w:rFonts w:asciiTheme="majorHAnsi" w:hAnsiTheme="majorHAnsi" w:cstheme="majorHAnsi"/>
          <w:sz w:val="12"/>
        </w:rPr>
        <w:t xml:space="preserve"> most </w:t>
      </w:r>
      <w:r w:rsidRPr="002A192D">
        <w:rPr>
          <w:rFonts w:asciiTheme="majorHAnsi" w:hAnsiTheme="majorHAnsi" w:cstheme="majorHAnsi"/>
          <w:u w:val="single"/>
        </w:rPr>
        <w:t>rewards and exert intense efforts to obtain them</w:t>
      </w:r>
      <w:r w:rsidRPr="002A192D">
        <w:rPr>
          <w:rFonts w:asciiTheme="majorHAnsi" w:hAnsiTheme="majorHAnsi" w:cstheme="majorHAnsi"/>
          <w:sz w:val="12"/>
        </w:rPr>
        <w:t xml:space="preserve">, just </w:t>
      </w:r>
      <w:r w:rsidRPr="002A192D">
        <w:rPr>
          <w:rFonts w:asciiTheme="majorHAnsi" w:hAnsiTheme="majorHAnsi" w:cstheme="majorHAnsi"/>
          <w:u w:val="single"/>
        </w:rPr>
        <w:t>because they are enjoyable</w:t>
      </w:r>
      <w:r w:rsidRPr="002A192D">
        <w:rPr>
          <w:rFonts w:asciiTheme="majorHAnsi" w:hAnsiTheme="majorHAnsi" w:cstheme="maj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A192D">
        <w:rPr>
          <w:rFonts w:asciiTheme="majorHAnsi" w:hAnsiTheme="majorHAnsi" w:cstheme="majorHAnsi"/>
          <w:highlight w:val="green"/>
          <w:u w:val="single"/>
        </w:rPr>
        <w:t>using</w:t>
      </w:r>
      <w:r w:rsidRPr="002A192D">
        <w:rPr>
          <w:rFonts w:asciiTheme="majorHAnsi" w:hAnsiTheme="majorHAnsi" w:cstheme="majorHAnsi"/>
          <w:u w:val="single"/>
        </w:rPr>
        <w:t xml:space="preserve"> both humans and </w:t>
      </w:r>
      <w:r w:rsidRPr="002A192D">
        <w:rPr>
          <w:rFonts w:asciiTheme="majorHAnsi" w:hAnsiTheme="majorHAnsi" w:cstheme="majorHAnsi"/>
          <w:highlight w:val="green"/>
          <w:u w:val="single"/>
        </w:rPr>
        <w:t>detailed</w:t>
      </w:r>
      <w:r w:rsidRPr="002A192D">
        <w:rPr>
          <w:rFonts w:asciiTheme="majorHAnsi" w:hAnsiTheme="majorHAnsi" w:cstheme="majorHAnsi"/>
          <w:u w:val="single"/>
        </w:rPr>
        <w:t xml:space="preserve"> invasive </w:t>
      </w:r>
      <w:r w:rsidRPr="002A192D">
        <w:rPr>
          <w:rFonts w:asciiTheme="majorHAnsi" w:hAnsiTheme="majorHAnsi" w:cstheme="majorHAnsi"/>
          <w:highlight w:val="green"/>
          <w:u w:val="single"/>
        </w:rPr>
        <w:t>brain analysis</w:t>
      </w:r>
      <w:r w:rsidRPr="002A192D">
        <w:rPr>
          <w:rFonts w:asciiTheme="majorHAnsi" w:hAnsiTheme="majorHAnsi" w:cstheme="majorHAnsi"/>
          <w:u w:val="single"/>
        </w:rPr>
        <w:t xml:space="preserve"> of animals has </w:t>
      </w:r>
      <w:r w:rsidRPr="002A192D">
        <w:rPr>
          <w:rFonts w:asciiTheme="majorHAnsi" w:hAnsiTheme="majorHAnsi" w:cstheme="majorHAnsi"/>
          <w:highlight w:val="green"/>
          <w:u w:val="single"/>
        </w:rPr>
        <w:t>discovered</w:t>
      </w:r>
      <w:r w:rsidRPr="002A192D">
        <w:rPr>
          <w:rFonts w:asciiTheme="majorHAnsi" w:hAnsiTheme="majorHAnsi" w:cstheme="majorHAnsi"/>
          <w:u w:val="single"/>
        </w:rPr>
        <w:t xml:space="preserve"> some critical ways that the brain processes pleasure</w:t>
      </w:r>
      <w:r w:rsidRPr="002A192D">
        <w:rPr>
          <w:rFonts w:asciiTheme="majorHAnsi" w:hAnsiTheme="majorHAnsi" w:cstheme="majorHAnsi"/>
          <w:sz w:val="12"/>
        </w:rPr>
        <w:t xml:space="preserve"> [14]. </w:t>
      </w:r>
      <w:r w:rsidRPr="002A192D">
        <w:rPr>
          <w:rFonts w:asciiTheme="majorHAnsi" w:hAnsiTheme="majorHAnsi" w:cstheme="majorHAnsi"/>
          <w:highlight w:val="green"/>
          <w:u w:val="single"/>
        </w:rPr>
        <w:t>Pleasure as a hallmark of reward</w:t>
      </w:r>
      <w:r w:rsidRPr="002A192D">
        <w:rPr>
          <w:rFonts w:asciiTheme="majorHAnsi" w:hAnsiTheme="majorHAnsi" w:cstheme="majorHAnsi"/>
          <w:u w:val="single"/>
        </w:rPr>
        <w:t xml:space="preserve"> is sufficient for defining a reward</w:t>
      </w:r>
      <w:r w:rsidRPr="002A192D">
        <w:rPr>
          <w:rFonts w:asciiTheme="majorHAnsi" w:hAnsiTheme="majorHAnsi" w:cstheme="majorHAnsi"/>
          <w:sz w:val="12"/>
        </w:rPr>
        <w:t xml:space="preserve">, but it may not be necessary. </w:t>
      </w:r>
      <w:r w:rsidRPr="002A192D">
        <w:rPr>
          <w:rFonts w:asciiTheme="majorHAnsi" w:hAnsiTheme="majorHAnsi" w:cstheme="majorHAnsi"/>
          <w:u w:val="single"/>
        </w:rPr>
        <w:t>A reward may generate positive</w:t>
      </w:r>
      <w:r w:rsidRPr="002A192D">
        <w:rPr>
          <w:rFonts w:asciiTheme="majorHAnsi" w:hAnsiTheme="majorHAnsi" w:cstheme="majorHAnsi"/>
          <w:sz w:val="12"/>
        </w:rPr>
        <w:t xml:space="preserve"> learning and approach </w:t>
      </w:r>
      <w:r w:rsidRPr="002A192D">
        <w:rPr>
          <w:rFonts w:asciiTheme="majorHAnsi" w:hAnsiTheme="majorHAnsi" w:cstheme="majorHAnsi"/>
          <w:u w:val="single"/>
        </w:rPr>
        <w:t>behavior</w:t>
      </w:r>
      <w:r w:rsidRPr="002A192D">
        <w:rPr>
          <w:rFonts w:asciiTheme="majorHAnsi" w:hAnsiTheme="majorHAnsi" w:cstheme="majorHAnsi"/>
          <w:sz w:val="12"/>
        </w:rPr>
        <w:t xml:space="preserve"> simply </w:t>
      </w:r>
      <w:r w:rsidRPr="002A192D">
        <w:rPr>
          <w:rFonts w:asciiTheme="majorHAnsi" w:hAnsiTheme="majorHAnsi" w:cstheme="majorHAnsi"/>
          <w:u w:val="single"/>
        </w:rPr>
        <w:t>because it contains substances that are essential for body function.</w:t>
      </w:r>
      <w:r w:rsidRPr="002A192D">
        <w:rPr>
          <w:rFonts w:asciiTheme="majorHAnsi" w:hAnsiTheme="majorHAnsi" w:cstheme="maj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w:t>
      </w:r>
      <w:r w:rsidRPr="002A192D">
        <w:rPr>
          <w:rFonts w:asciiTheme="majorHAnsi" w:hAnsiTheme="majorHAnsi" w:cstheme="majorHAnsi"/>
          <w:sz w:val="12"/>
        </w:rPr>
        <w:lastRenderedPageBreak/>
        <w:t xml:space="preserve">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A192D">
        <w:rPr>
          <w:rFonts w:asciiTheme="majorHAnsi" w:hAnsiTheme="majorHAnsi" w:cstheme="majorHAnsi"/>
          <w:highlight w:val="green"/>
          <w:u w:val="single"/>
        </w:rPr>
        <w:t>evolution</w:t>
      </w:r>
      <w:r w:rsidRPr="002A192D">
        <w:rPr>
          <w:rFonts w:asciiTheme="majorHAnsi" w:hAnsiTheme="majorHAnsi" w:cstheme="majorHAnsi"/>
          <w:u w:val="single"/>
        </w:rPr>
        <w:t xml:space="preserve"> and its basic principles </w:t>
      </w:r>
      <w:r w:rsidRPr="002A192D">
        <w:rPr>
          <w:rFonts w:asciiTheme="majorHAnsi" w:hAnsiTheme="majorHAnsi" w:cstheme="majorHAnsi"/>
          <w:highlight w:val="green"/>
          <w:u w:val="single"/>
        </w:rPr>
        <w:t>found</w:t>
      </w:r>
      <w:r w:rsidRPr="002A192D">
        <w:rPr>
          <w:rFonts w:asciiTheme="majorHAnsi" w:hAnsiTheme="majorHAnsi" w:cstheme="majorHAnsi"/>
          <w:sz w:val="12"/>
        </w:rPr>
        <w:t xml:space="preserve"> various </w:t>
      </w:r>
      <w:r w:rsidRPr="002A192D">
        <w:rPr>
          <w:rFonts w:asciiTheme="majorHAnsi" w:hAnsiTheme="majorHAnsi" w:cstheme="majorHAnsi"/>
          <w:highlight w:val="green"/>
          <w:u w:val="single"/>
        </w:rPr>
        <w:t>mechanisms</w:t>
      </w:r>
      <w:r w:rsidRPr="002A192D">
        <w:rPr>
          <w:rFonts w:asciiTheme="majorHAnsi" w:hAnsiTheme="majorHAnsi" w:cstheme="majorHAnsi"/>
          <w:u w:val="single"/>
        </w:rPr>
        <w:t xml:space="preserve"> that </w:t>
      </w:r>
      <w:r w:rsidRPr="002A192D">
        <w:rPr>
          <w:rFonts w:asciiTheme="majorHAnsi" w:hAnsiTheme="majorHAnsi" w:cstheme="majorHAnsi"/>
          <w:highlight w:val="green"/>
          <w:u w:val="single"/>
        </w:rPr>
        <w:t>steer</w:t>
      </w:r>
      <w:r w:rsidRPr="002A192D">
        <w:rPr>
          <w:rFonts w:asciiTheme="majorHAnsi" w:hAnsiTheme="majorHAnsi" w:cstheme="majorHAnsi"/>
          <w:u w:val="single"/>
        </w:rPr>
        <w:t xml:space="preserve"> behavior and biological </w:t>
      </w:r>
      <w:r w:rsidRPr="002A192D">
        <w:rPr>
          <w:rFonts w:asciiTheme="majorHAnsi" w:hAnsiTheme="majorHAnsi" w:cstheme="majorHAnsi"/>
          <w:highlight w:val="green"/>
          <w:u w:val="single"/>
        </w:rPr>
        <w:t>development</w:t>
      </w:r>
      <w:r w:rsidRPr="002A192D">
        <w:rPr>
          <w:rFonts w:asciiTheme="majorHAnsi" w:hAnsiTheme="majorHAnsi" w:cstheme="majorHAnsi"/>
          <w:u w:val="single"/>
        </w:rPr>
        <w:t>.</w:t>
      </w:r>
      <w:r w:rsidRPr="002A192D">
        <w:rPr>
          <w:rFonts w:asciiTheme="majorHAnsi" w:hAnsiTheme="majorHAnsi" w:cstheme="maj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A192D">
        <w:rPr>
          <w:rFonts w:asciiTheme="majorHAnsi" w:hAnsiTheme="majorHAnsi" w:cstheme="majorHAnsi"/>
          <w:b/>
          <w:bCs/>
          <w:highlight w:val="green"/>
          <w:u w:val="single"/>
        </w:rPr>
        <w:t>organisms are</w:t>
      </w:r>
      <w:r w:rsidRPr="002A192D">
        <w:rPr>
          <w:rFonts w:asciiTheme="majorHAnsi" w:hAnsiTheme="majorHAnsi" w:cstheme="majorHAnsi"/>
          <w:highlight w:val="green"/>
          <w:u w:val="single"/>
        </w:rPr>
        <w:t xml:space="preserve"> the </w:t>
      </w:r>
      <w:r w:rsidRPr="002A192D">
        <w:rPr>
          <w:rFonts w:asciiTheme="majorHAnsi" w:hAnsiTheme="majorHAnsi" w:cstheme="majorHAnsi"/>
          <w:b/>
          <w:bCs/>
          <w:highlight w:val="green"/>
          <w:u w:val="single"/>
        </w:rPr>
        <w:t>result of</w:t>
      </w:r>
      <w:r w:rsidRPr="002A192D">
        <w:rPr>
          <w:rFonts w:asciiTheme="majorHAnsi" w:hAnsiTheme="majorHAnsi" w:cstheme="majorHAnsi"/>
          <w:b/>
          <w:bCs/>
          <w:u w:val="single"/>
        </w:rPr>
        <w:t xml:space="preserve"> evolutionary </w:t>
      </w:r>
      <w:r w:rsidRPr="002A192D">
        <w:rPr>
          <w:rFonts w:asciiTheme="majorHAnsi" w:hAnsiTheme="majorHAnsi" w:cstheme="majorHAnsi"/>
          <w:b/>
          <w:bCs/>
          <w:highlight w:val="green"/>
          <w:u w:val="single"/>
        </w:rPr>
        <w:t>competition</w:t>
      </w:r>
      <w:r w:rsidRPr="002A192D">
        <w:rPr>
          <w:rFonts w:asciiTheme="majorHAnsi" w:hAnsiTheme="majorHAnsi" w:cstheme="majorHAnsi"/>
          <w:b/>
          <w:bCs/>
          <w:u w:val="single"/>
        </w:rPr>
        <w:t>.</w:t>
      </w:r>
      <w:r w:rsidRPr="002A192D">
        <w:rPr>
          <w:rFonts w:asciiTheme="majorHAnsi" w:hAnsiTheme="majorHAnsi" w:cstheme="majorHAnsi"/>
          <w:sz w:val="12"/>
        </w:rPr>
        <w:t xml:space="preserve"> In fact, Richard </w:t>
      </w:r>
      <w:r w:rsidRPr="002A192D">
        <w:rPr>
          <w:rFonts w:asciiTheme="majorHAnsi" w:hAnsiTheme="majorHAnsi" w:cstheme="majorHAnsi"/>
          <w:u w:val="single"/>
        </w:rPr>
        <w:t>Dawkins stresses gene survival and propagation as the basic mechanism of life</w:t>
      </w:r>
      <w:r w:rsidRPr="002A192D">
        <w:rPr>
          <w:rFonts w:asciiTheme="majorHAnsi" w:hAnsiTheme="majorHAnsi" w:cstheme="majorHAnsi"/>
          <w:sz w:val="12"/>
        </w:rPr>
        <w:t xml:space="preserve"> [20]. Only genes that lead to </w:t>
      </w:r>
      <w:r w:rsidRPr="002A192D">
        <w:rPr>
          <w:rFonts w:asciiTheme="majorHAnsi" w:hAnsiTheme="majorHAnsi" w:cstheme="majorHAnsi"/>
          <w:u w:val="single"/>
        </w:rPr>
        <w:t>the fittest phenotype will make it.</w:t>
      </w:r>
      <w:r w:rsidRPr="002A192D">
        <w:rPr>
          <w:rFonts w:asciiTheme="majorHAnsi" w:hAnsiTheme="majorHAnsi" w:cstheme="majorHAnsi"/>
          <w:sz w:val="12"/>
        </w:rPr>
        <w:t xml:space="preserve"> It is noteworthy that the phenotype is selected based on behavior that maximizes gene propagation. To do so, the phenotype must survive and generate offspring, and be better at it than its competitors. Thus, </w:t>
      </w:r>
      <w:r w:rsidRPr="002A192D">
        <w:rPr>
          <w:rFonts w:asciiTheme="majorHAnsi" w:hAnsiTheme="majorHAnsi" w:cstheme="majorHAnsi"/>
          <w:u w:val="single"/>
        </w:rPr>
        <w:t xml:space="preserve">the ultimate, distal function of </w:t>
      </w:r>
      <w:r w:rsidRPr="002A192D">
        <w:rPr>
          <w:rFonts w:asciiTheme="majorHAnsi" w:hAnsiTheme="majorHAnsi" w:cstheme="majorHAnsi"/>
          <w:highlight w:val="green"/>
          <w:u w:val="single"/>
        </w:rPr>
        <w:t>rewards</w:t>
      </w:r>
      <w:r w:rsidRPr="002A192D">
        <w:rPr>
          <w:rFonts w:asciiTheme="majorHAnsi" w:hAnsiTheme="majorHAnsi" w:cstheme="majorHAnsi"/>
          <w:u w:val="single"/>
        </w:rPr>
        <w:t xml:space="preserve"> is to </w:t>
      </w:r>
      <w:r w:rsidRPr="002A192D">
        <w:rPr>
          <w:rFonts w:asciiTheme="majorHAnsi" w:hAnsiTheme="majorHAnsi" w:cstheme="majorHAnsi"/>
          <w:highlight w:val="green"/>
          <w:u w:val="single"/>
        </w:rPr>
        <w:t>increase evolutionary fitness</w:t>
      </w:r>
      <w:r w:rsidRPr="002A192D">
        <w:rPr>
          <w:rFonts w:asciiTheme="majorHAnsi" w:hAnsiTheme="majorHAnsi" w:cstheme="maj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A192D">
        <w:rPr>
          <w:rFonts w:asciiTheme="majorHAnsi" w:hAnsiTheme="majorHAnsi" w:cstheme="majorHAnsi"/>
          <w:u w:val="single"/>
        </w:rPr>
        <w:t>Behavioral reward functions have evolved to help individuals to survive and propagate their genes</w:t>
      </w:r>
      <w:r w:rsidRPr="002A192D">
        <w:rPr>
          <w:rFonts w:asciiTheme="majorHAnsi" w:hAnsiTheme="majorHAnsi" w:cstheme="majorHAnsi"/>
          <w:sz w:val="12"/>
        </w:rPr>
        <w:t xml:space="preserve">. Apparently, </w:t>
      </w:r>
      <w:r w:rsidRPr="002A192D">
        <w:rPr>
          <w:rFonts w:asciiTheme="majorHAnsi" w:hAnsiTheme="majorHAnsi" w:cstheme="majorHAnsi"/>
          <w:u w:val="single"/>
        </w:rPr>
        <w:t>people need to live well and long enough to reproduce.</w:t>
      </w:r>
      <w:r w:rsidRPr="002A192D">
        <w:rPr>
          <w:rFonts w:asciiTheme="majorHAnsi" w:hAnsiTheme="majorHAnsi" w:cstheme="maj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A192D">
        <w:rPr>
          <w:rFonts w:asciiTheme="majorHAnsi" w:hAnsiTheme="majorHAnsi" w:cstheme="majorHAnsi"/>
          <w:u w:val="single"/>
        </w:rPr>
        <w:t>any small edge will ultimately result in evolutionary advantage</w:t>
      </w:r>
      <w:r w:rsidRPr="002A192D">
        <w:rPr>
          <w:rFonts w:asciiTheme="majorHAnsi" w:hAnsiTheme="majorHAnsi" w:cstheme="maj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A192D">
        <w:rPr>
          <w:rFonts w:asciiTheme="majorHAnsi" w:hAnsiTheme="majorHAnsi" w:cstheme="majorHAnsi"/>
          <w:u w:val="single"/>
        </w:rPr>
        <w:t>Thus the distal reward function in gene propagation and evolutionary fitness defines the proximal reward functions that we see</w:t>
      </w:r>
      <w:r w:rsidRPr="002A192D">
        <w:rPr>
          <w:rFonts w:asciiTheme="majorHAnsi" w:hAnsiTheme="majorHAnsi" w:cstheme="majorHAnsi"/>
          <w:sz w:val="12"/>
        </w:rPr>
        <w:t xml:space="preserve"> in everyday behavior. </w:t>
      </w:r>
      <w:r w:rsidRPr="002A192D">
        <w:rPr>
          <w:rFonts w:asciiTheme="majorHAnsi" w:hAnsiTheme="majorHAnsi" w:cstheme="majorHAnsi"/>
          <w:u w:val="single"/>
        </w:rPr>
        <w:t xml:space="preserve">That is why </w:t>
      </w:r>
      <w:r w:rsidRPr="002A192D">
        <w:rPr>
          <w:rFonts w:asciiTheme="majorHAnsi" w:hAnsiTheme="majorHAnsi" w:cstheme="majorHAnsi"/>
          <w:highlight w:val="green"/>
          <w:u w:val="single"/>
        </w:rPr>
        <w:t>foods, drinks, mates, and offspring are rewarding</w:t>
      </w:r>
      <w:r w:rsidRPr="002A192D">
        <w:rPr>
          <w:rFonts w:asciiTheme="majorHAnsi" w:hAnsiTheme="majorHAnsi" w:cstheme="majorHAnsi"/>
          <w:u w:val="single"/>
        </w:rPr>
        <w:t>.</w:t>
      </w:r>
      <w:r w:rsidRPr="002A192D">
        <w:rPr>
          <w:rFonts w:asciiTheme="majorHAnsi" w:hAnsiTheme="majorHAnsi" w:cstheme="majorHAnsi"/>
          <w:sz w:val="16"/>
          <w:szCs w:val="16"/>
          <w:u w:val="single"/>
        </w:rPr>
        <w:t xml:space="preserve"> </w:t>
      </w:r>
      <w:r w:rsidRPr="002A192D">
        <w:rPr>
          <w:rFonts w:asciiTheme="majorHAnsi" w:hAnsiTheme="majorHAnsi" w:cstheme="majorHAnsi"/>
          <w:sz w:val="12"/>
        </w:rPr>
        <w:t xml:space="preserve">There have been theories linking pleasure as a required component of health benefits salutogenesis, (salugenesis). In essence, under these terms, </w:t>
      </w:r>
      <w:r w:rsidRPr="002A192D">
        <w:rPr>
          <w:rFonts w:asciiTheme="majorHAnsi" w:hAnsiTheme="majorHAnsi" w:cstheme="majorHAnsi"/>
          <w:u w:val="single"/>
        </w:rPr>
        <w:t>pleasure is described as a state or feeling of happiness and satisfaction resulting from an experience that one enjoys.</w:t>
      </w:r>
      <w:r w:rsidRPr="002A192D">
        <w:rPr>
          <w:rFonts w:asciiTheme="majorHAnsi" w:hAnsiTheme="majorHAnsi" w:cstheme="maj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A192D">
        <w:rPr>
          <w:rFonts w:asciiTheme="majorHAnsi" w:hAnsiTheme="majorHAnsi" w:cstheme="majorHAnsi"/>
          <w:u w:val="single"/>
        </w:rPr>
        <w:t>pathways for ordinary liking and pleasure</w:t>
      </w:r>
      <w:r w:rsidRPr="002A192D">
        <w:rPr>
          <w:rFonts w:asciiTheme="majorHAnsi" w:hAnsiTheme="majorHAnsi" w:cstheme="majorHAnsi"/>
          <w:sz w:val="12"/>
        </w:rPr>
        <w:t xml:space="preserve">, which </w:t>
      </w:r>
      <w:r w:rsidRPr="002A192D">
        <w:rPr>
          <w:rFonts w:asciiTheme="majorHAnsi" w:hAnsiTheme="majorHAnsi" w:cstheme="majorHAnsi"/>
          <w:u w:val="single"/>
        </w:rPr>
        <w:t>are limited in scope</w:t>
      </w:r>
      <w:r w:rsidRPr="002A192D">
        <w:rPr>
          <w:rFonts w:asciiTheme="majorHAnsi" w:hAnsiTheme="majorHAnsi" w:cstheme="majorHAnsi"/>
          <w:sz w:val="12"/>
        </w:rPr>
        <w:t xml:space="preserve"> as described above in this commentary. However, </w:t>
      </w:r>
      <w:r w:rsidRPr="002A192D">
        <w:rPr>
          <w:rFonts w:asciiTheme="majorHAnsi" w:hAnsiTheme="majorHAnsi" w:cstheme="majorHAnsi"/>
          <w:u w:val="single"/>
        </w:rPr>
        <w:t xml:space="preserve">there are </w:t>
      </w:r>
      <w:r w:rsidRPr="002A192D">
        <w:rPr>
          <w:rFonts w:asciiTheme="majorHAnsi" w:hAnsiTheme="majorHAnsi" w:cstheme="majorHAnsi"/>
          <w:b/>
          <w:bCs/>
          <w:highlight w:val="green"/>
          <w:u w:val="single"/>
        </w:rPr>
        <w:t>many brain regions</w:t>
      </w:r>
      <w:r w:rsidRPr="002A192D">
        <w:rPr>
          <w:rFonts w:asciiTheme="majorHAnsi" w:hAnsiTheme="majorHAnsi" w:cstheme="majorHAnsi"/>
          <w:sz w:val="12"/>
        </w:rPr>
        <w:t xml:space="preserve">, often termed hot and cold spots, </w:t>
      </w:r>
      <w:r w:rsidRPr="002A192D">
        <w:rPr>
          <w:rFonts w:asciiTheme="majorHAnsi" w:hAnsiTheme="majorHAnsi" w:cstheme="majorHAnsi"/>
          <w:u w:val="single"/>
        </w:rPr>
        <w:t xml:space="preserve">that significantly </w:t>
      </w:r>
      <w:r w:rsidRPr="002A192D">
        <w:rPr>
          <w:rFonts w:asciiTheme="majorHAnsi" w:hAnsiTheme="majorHAnsi" w:cstheme="majorHAnsi"/>
          <w:b/>
          <w:bCs/>
          <w:highlight w:val="green"/>
          <w:u w:val="single"/>
        </w:rPr>
        <w:t>modulate</w:t>
      </w:r>
      <w:r w:rsidRPr="002A192D">
        <w:rPr>
          <w:rFonts w:asciiTheme="majorHAnsi" w:hAnsiTheme="majorHAnsi" w:cstheme="majorHAnsi"/>
          <w:sz w:val="12"/>
        </w:rPr>
        <w:t xml:space="preserve"> (increase or decrease) </w:t>
      </w:r>
      <w:r w:rsidRPr="002A192D">
        <w:rPr>
          <w:rFonts w:asciiTheme="majorHAnsi" w:hAnsiTheme="majorHAnsi" w:cstheme="majorHAnsi"/>
          <w:u w:val="single"/>
        </w:rPr>
        <w:t xml:space="preserve">our </w:t>
      </w:r>
      <w:r w:rsidRPr="002A192D">
        <w:rPr>
          <w:rFonts w:asciiTheme="majorHAnsi" w:hAnsiTheme="majorHAnsi" w:cstheme="majorHAnsi"/>
          <w:b/>
          <w:bCs/>
          <w:highlight w:val="green"/>
          <w:u w:val="single"/>
        </w:rPr>
        <w:t>pleasure or</w:t>
      </w:r>
      <w:r w:rsidRPr="002A192D">
        <w:rPr>
          <w:rFonts w:asciiTheme="majorHAnsi" w:hAnsiTheme="majorHAnsi" w:cstheme="majorHAnsi"/>
          <w:u w:val="single"/>
        </w:rPr>
        <w:t xml:space="preserve"> even produce</w:t>
      </w:r>
      <w:r w:rsidRPr="002A192D">
        <w:rPr>
          <w:rFonts w:asciiTheme="majorHAnsi" w:hAnsiTheme="majorHAnsi" w:cstheme="majorHAnsi"/>
          <w:b/>
          <w:bCs/>
          <w:u w:val="single"/>
        </w:rPr>
        <w:t xml:space="preserve"> </w:t>
      </w:r>
      <w:r w:rsidRPr="002A192D">
        <w:rPr>
          <w:rFonts w:asciiTheme="majorHAnsi" w:hAnsiTheme="majorHAnsi" w:cstheme="majorHAnsi"/>
          <w:b/>
          <w:bCs/>
          <w:highlight w:val="green"/>
          <w:u w:val="single"/>
        </w:rPr>
        <w:t>the opposite</w:t>
      </w:r>
      <w:r w:rsidRPr="002A192D">
        <w:rPr>
          <w:rFonts w:asciiTheme="majorHAnsi" w:hAnsiTheme="majorHAnsi" w:cstheme="majorHAnsi"/>
          <w:sz w:val="12"/>
        </w:rPr>
        <w:t xml:space="preserve"> of pleasure— that is </w:t>
      </w:r>
      <w:r w:rsidRPr="002A192D">
        <w:rPr>
          <w:rFonts w:asciiTheme="majorHAnsi" w:hAnsiTheme="majorHAnsi" w:cstheme="majorHAnsi"/>
          <w:u w:val="single"/>
        </w:rPr>
        <w:t>disgust and fear</w:t>
      </w:r>
      <w:r w:rsidRPr="002A192D">
        <w:rPr>
          <w:rFonts w:asciiTheme="majorHAnsi" w:hAnsiTheme="majorHAnsi" w:cstheme="majorHAnsi"/>
          <w:sz w:val="12"/>
        </w:rPr>
        <w:t xml:space="preserve"> [39]. </w:t>
      </w:r>
      <w:r w:rsidRPr="002A192D">
        <w:rPr>
          <w:rFonts w:asciiTheme="majorHAnsi" w:hAnsiTheme="majorHAnsi" w:cstheme="majorHAnsi"/>
          <w:u w:val="single"/>
        </w:rPr>
        <w:t>One</w:t>
      </w:r>
      <w:r w:rsidRPr="002A192D">
        <w:rPr>
          <w:rFonts w:asciiTheme="majorHAnsi" w:hAnsiTheme="majorHAnsi" w:cstheme="majorHAnsi"/>
          <w:sz w:val="12"/>
        </w:rPr>
        <w:t xml:space="preserve"> specific </w:t>
      </w:r>
      <w:r w:rsidRPr="002A192D">
        <w:rPr>
          <w:rFonts w:asciiTheme="majorHAnsi" w:hAnsiTheme="majorHAnsi" w:cstheme="majorHAnsi"/>
          <w:u w:val="single"/>
        </w:rPr>
        <w:t>region</w:t>
      </w:r>
      <w:r w:rsidRPr="002A192D">
        <w:rPr>
          <w:rFonts w:asciiTheme="majorHAnsi" w:hAnsiTheme="majorHAnsi" w:cstheme="majorHAnsi"/>
          <w:sz w:val="12"/>
        </w:rPr>
        <w:t xml:space="preserve"> of the nucleus accumbens </w:t>
      </w:r>
      <w:r w:rsidRPr="002A192D">
        <w:rPr>
          <w:rFonts w:asciiTheme="majorHAnsi" w:hAnsiTheme="majorHAnsi" w:cstheme="majorHAnsi"/>
          <w:u w:val="single"/>
        </w:rPr>
        <w:t>is organized like a computer keyboard, with particular stimulus triggers in rows</w:t>
      </w:r>
      <w:r w:rsidRPr="002A192D">
        <w:rPr>
          <w:rFonts w:asciiTheme="majorHAnsi" w:hAnsiTheme="majorHAnsi" w:cstheme="majorHAnsi"/>
          <w:sz w:val="12"/>
        </w:rPr>
        <w:t xml:space="preserve">— producing an increase and decrease of pleasure and disgust. Moreover,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cortex</w:t>
      </w:r>
      <w:r w:rsidRPr="002A192D">
        <w:rPr>
          <w:rFonts w:asciiTheme="majorHAnsi" w:hAnsiTheme="majorHAnsi" w:cstheme="majorHAnsi"/>
          <w:u w:val="single"/>
        </w:rPr>
        <w:t xml:space="preserve"> has unique roles in the cognitive </w:t>
      </w:r>
      <w:r w:rsidRPr="002A192D">
        <w:rPr>
          <w:rFonts w:asciiTheme="majorHAnsi" w:hAnsiTheme="majorHAnsi" w:cstheme="majorHAnsi"/>
          <w:highlight w:val="green"/>
          <w:u w:val="single"/>
        </w:rPr>
        <w:t>evaluation of</w:t>
      </w:r>
      <w:r w:rsidRPr="002A192D">
        <w:rPr>
          <w:rFonts w:asciiTheme="majorHAnsi" w:hAnsiTheme="majorHAnsi" w:cstheme="majorHAnsi"/>
          <w:u w:val="single"/>
        </w:rPr>
        <w:t xml:space="preserve"> our feelings of </w:t>
      </w:r>
      <w:r w:rsidRPr="002A192D">
        <w:rPr>
          <w:rFonts w:asciiTheme="majorHAnsi" w:hAnsiTheme="majorHAnsi" w:cstheme="majorHAnsi"/>
          <w:highlight w:val="green"/>
          <w:u w:val="single"/>
        </w:rPr>
        <w:t>pleasure</w:t>
      </w:r>
      <w:r w:rsidRPr="002A192D">
        <w:rPr>
          <w:rFonts w:asciiTheme="majorHAnsi" w:hAnsiTheme="majorHAnsi" w:cstheme="maj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A192D">
        <w:rPr>
          <w:rFonts w:asciiTheme="majorHAnsi" w:hAnsiTheme="majorHAnsi" w:cstheme="majorHAnsi"/>
          <w:u w:val="single"/>
        </w:rPr>
        <w:t xml:space="preserve">“liking” of something, or pure pleasure, is </w:t>
      </w:r>
      <w:r w:rsidRPr="002A192D">
        <w:rPr>
          <w:rFonts w:asciiTheme="majorHAnsi" w:hAnsiTheme="majorHAnsi" w:cstheme="majorHAnsi"/>
          <w:highlight w:val="green"/>
          <w:u w:val="single"/>
        </w:rPr>
        <w:t>represented by</w:t>
      </w:r>
      <w:r w:rsidRPr="002A192D">
        <w:rPr>
          <w:rFonts w:asciiTheme="majorHAnsi" w:hAnsiTheme="majorHAnsi" w:cstheme="majorHAnsi"/>
          <w:sz w:val="12"/>
        </w:rPr>
        <w:t xml:space="preserve"> small </w:t>
      </w:r>
      <w:r w:rsidRPr="002A192D">
        <w:rPr>
          <w:rFonts w:asciiTheme="majorHAnsi" w:hAnsiTheme="majorHAnsi" w:cstheme="majorHAnsi"/>
          <w:u w:val="single"/>
        </w:rPr>
        <w:t>regions</w:t>
      </w:r>
      <w:r w:rsidRPr="002A192D">
        <w:rPr>
          <w:rFonts w:asciiTheme="majorHAnsi" w:hAnsiTheme="majorHAnsi" w:cstheme="majorHAnsi"/>
          <w:sz w:val="12"/>
        </w:rPr>
        <w:t xml:space="preserve"> mainly </w:t>
      </w:r>
      <w:r w:rsidRPr="002A192D">
        <w:rPr>
          <w:rFonts w:asciiTheme="majorHAnsi" w:hAnsiTheme="majorHAnsi" w:cstheme="majorHAnsi"/>
          <w:u w:val="single"/>
        </w:rPr>
        <w:t xml:space="preserve">in </w:t>
      </w:r>
      <w:r w:rsidRPr="002A192D">
        <w:rPr>
          <w:rFonts w:asciiTheme="majorHAnsi" w:hAnsiTheme="majorHAnsi" w:cstheme="majorHAnsi"/>
          <w:highlight w:val="green"/>
          <w:u w:val="single"/>
        </w:rPr>
        <w:t>the limbic system</w:t>
      </w:r>
      <w:r w:rsidRPr="002A192D">
        <w:rPr>
          <w:rFonts w:asciiTheme="majorHAnsi" w:hAnsiTheme="majorHAnsi" w:cstheme="majorHAnsi"/>
          <w:sz w:val="12"/>
        </w:rPr>
        <w:t xml:space="preserve"> (old reptilian part of the brain). These may be </w:t>
      </w:r>
      <w:r w:rsidRPr="002A192D">
        <w:rPr>
          <w:rFonts w:asciiTheme="majorHAnsi" w:hAnsiTheme="majorHAnsi" w:cstheme="majorHAnsi"/>
          <w:highlight w:val="green"/>
          <w:u w:val="single"/>
        </w:rPr>
        <w:t>part of</w:t>
      </w:r>
      <w:r w:rsidRPr="002A192D">
        <w:rPr>
          <w:rFonts w:asciiTheme="majorHAnsi" w:hAnsiTheme="majorHAnsi" w:cstheme="majorHAnsi"/>
          <w:u w:val="single"/>
        </w:rPr>
        <w:t xml:space="preserve"> larger </w:t>
      </w:r>
      <w:r w:rsidRPr="002A192D">
        <w:rPr>
          <w:rFonts w:asciiTheme="majorHAnsi" w:hAnsiTheme="majorHAnsi" w:cstheme="majorHAnsi"/>
          <w:highlight w:val="green"/>
          <w:u w:val="single"/>
        </w:rPr>
        <w:t>neural circuits.</w:t>
      </w:r>
      <w:r w:rsidRPr="002A192D">
        <w:rPr>
          <w:rFonts w:asciiTheme="majorHAnsi" w:hAnsiTheme="majorHAnsi" w:cstheme="maj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w:t>
      </w:r>
      <w:r w:rsidRPr="002A192D">
        <w:rPr>
          <w:rFonts w:asciiTheme="majorHAnsi" w:hAnsiTheme="majorHAnsi" w:cstheme="majorHAnsi"/>
          <w:sz w:val="12"/>
        </w:rPr>
        <w:lastRenderedPageBreak/>
        <w:t xml:space="preserve">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A192D">
        <w:rPr>
          <w:rFonts w:asciiTheme="majorHAnsi" w:hAnsiTheme="majorHAnsi" w:cstheme="majorHAnsi"/>
          <w:u w:val="single"/>
        </w:rPr>
        <w:t>Sousa et al.</w:t>
      </w:r>
      <w:r w:rsidRPr="002A192D">
        <w:rPr>
          <w:rFonts w:asciiTheme="majorHAnsi" w:hAnsiTheme="majorHAnsi" w:cstheme="majorHAnsi"/>
          <w:sz w:val="12"/>
        </w:rPr>
        <w:t xml:space="preserve"> [50] small case </w:t>
      </w:r>
      <w:r w:rsidRPr="002A192D">
        <w:rPr>
          <w:rFonts w:asciiTheme="majorHAnsi" w:hAnsiTheme="majorHAnsi" w:cstheme="majorHAnsi"/>
          <w:u w:val="single"/>
        </w:rPr>
        <w:t xml:space="preserve">found </w:t>
      </w:r>
      <w:r w:rsidRPr="002A192D">
        <w:rPr>
          <w:rFonts w:asciiTheme="majorHAnsi" w:hAnsiTheme="majorHAnsi" w:cstheme="majorHAnsi"/>
          <w:highlight w:val="green"/>
          <w:u w:val="single"/>
        </w:rPr>
        <w:t>various</w:t>
      </w:r>
      <w:r w:rsidRPr="002A192D">
        <w:rPr>
          <w:rFonts w:asciiTheme="majorHAnsi" w:hAnsiTheme="majorHAnsi" w:cstheme="majorHAnsi"/>
          <w:u w:val="single"/>
        </w:rPr>
        <w:t xml:space="preserve"> differentially expressed </w:t>
      </w:r>
      <w:r w:rsidRPr="002A192D">
        <w:rPr>
          <w:rFonts w:asciiTheme="majorHAnsi" w:hAnsiTheme="majorHAnsi" w:cstheme="majorHAnsi"/>
          <w:highlight w:val="green"/>
          <w:u w:val="single"/>
        </w:rPr>
        <w:t>genes</w:t>
      </w:r>
      <w:r w:rsidRPr="002A192D">
        <w:rPr>
          <w:rFonts w:asciiTheme="majorHAnsi" w:hAnsiTheme="majorHAnsi" w:cstheme="majorHAnsi"/>
          <w:u w:val="single"/>
        </w:rPr>
        <w:t xml:space="preserve">, to </w:t>
      </w:r>
      <w:r w:rsidRPr="002A192D">
        <w:rPr>
          <w:rFonts w:asciiTheme="majorHAnsi" w:hAnsiTheme="majorHAnsi" w:cstheme="majorHAnsi"/>
          <w:highlight w:val="green"/>
          <w:u w:val="single"/>
        </w:rPr>
        <w:t>associate with pleasure</w:t>
      </w:r>
      <w:r w:rsidRPr="002A192D">
        <w:rPr>
          <w:rFonts w:asciiTheme="majorHAnsi" w:hAnsiTheme="majorHAnsi" w:cstheme="majorHAnsi"/>
          <w:u w:val="single"/>
        </w:rPr>
        <w:t xml:space="preserve"> related systems.</w:t>
      </w:r>
      <w:r w:rsidRPr="002A192D">
        <w:rPr>
          <w:rFonts w:asciiTheme="majorHAnsi" w:hAnsiTheme="majorHAnsi" w:cstheme="maj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A192D">
        <w:rPr>
          <w:rFonts w:asciiTheme="majorHAnsi" w:hAnsiTheme="majorHAnsi" w:cstheme="majorHAnsi"/>
          <w:u w:val="single"/>
        </w:rPr>
        <w:t>researchers examined 247 specimens of neural tissue from six humans, five chimpanzees, and five macaque monkeys.</w:t>
      </w:r>
      <w:r w:rsidRPr="002A192D">
        <w:rPr>
          <w:rFonts w:asciiTheme="majorHAnsi" w:hAnsiTheme="majorHAnsi" w:cstheme="majorHAnsi"/>
          <w:sz w:val="12"/>
        </w:rPr>
        <w:t xml:space="preserve"> Moreover, these </w:t>
      </w:r>
      <w:r w:rsidRPr="002A192D">
        <w:rPr>
          <w:rFonts w:asciiTheme="majorHAnsi" w:hAnsiTheme="majorHAnsi" w:cstheme="majorHAnsi"/>
          <w:u w:val="single"/>
        </w:rPr>
        <w:t>investigators analyzed which genes were turned on or off in 16 regions of the brain.</w:t>
      </w:r>
      <w:r w:rsidRPr="002A192D">
        <w:rPr>
          <w:rFonts w:asciiTheme="majorHAnsi" w:hAnsiTheme="majorHAnsi" w:cstheme="majorHAnsi"/>
          <w:sz w:val="12"/>
        </w:rPr>
        <w:t xml:space="preserve"> While </w:t>
      </w:r>
      <w:r w:rsidRPr="002A192D">
        <w:rPr>
          <w:rFonts w:asciiTheme="majorHAnsi" w:hAnsiTheme="majorHAnsi" w:cstheme="majorHAnsi"/>
          <w:u w:val="single"/>
        </w:rPr>
        <w:t xml:space="preserve">the differences among species were subtle, </w:t>
      </w:r>
      <w:r w:rsidRPr="002A192D">
        <w:rPr>
          <w:rFonts w:asciiTheme="majorHAnsi" w:hAnsiTheme="majorHAnsi" w:cstheme="majorHAnsi"/>
          <w:b/>
          <w:bCs/>
          <w:u w:val="single"/>
        </w:rPr>
        <w:t>there was</w:t>
      </w:r>
      <w:r w:rsidRPr="002A192D">
        <w:rPr>
          <w:rFonts w:asciiTheme="majorHAnsi" w:hAnsiTheme="majorHAnsi" w:cstheme="majorHAnsi"/>
          <w:u w:val="single"/>
        </w:rPr>
        <w:t xml:space="preserve"> a </w:t>
      </w:r>
      <w:r w:rsidRPr="002A192D">
        <w:rPr>
          <w:rFonts w:asciiTheme="majorHAnsi" w:hAnsiTheme="majorHAnsi" w:cstheme="majorHAnsi"/>
          <w:b/>
          <w:bCs/>
          <w:u w:val="single"/>
        </w:rPr>
        <w:t>remarkable contrast in</w:t>
      </w:r>
      <w:r w:rsidRPr="002A192D">
        <w:rPr>
          <w:rFonts w:asciiTheme="majorHAnsi" w:hAnsiTheme="majorHAnsi" w:cstheme="majorHAnsi"/>
          <w:u w:val="single"/>
        </w:rPr>
        <w:t xml:space="preserve"> the</w:t>
      </w:r>
      <w:r w:rsidRPr="002A192D">
        <w:rPr>
          <w:rFonts w:asciiTheme="majorHAnsi" w:hAnsiTheme="majorHAnsi" w:cstheme="majorHAnsi"/>
          <w:b/>
          <w:bCs/>
          <w:u w:val="single"/>
        </w:rPr>
        <w:t xml:space="preserve"> neocortices</w:t>
      </w:r>
      <w:r w:rsidRPr="002A192D">
        <w:rPr>
          <w:rFonts w:asciiTheme="majorHAnsi" w:hAnsiTheme="majorHAnsi" w:cstheme="majorHAnsi"/>
          <w:sz w:val="12"/>
        </w:rPr>
        <w:t xml:space="preserve">, specifically </w:t>
      </w:r>
      <w:r w:rsidRPr="002A192D">
        <w:rPr>
          <w:rFonts w:asciiTheme="majorHAnsi" w:hAnsiTheme="majorHAnsi" w:cstheme="majorHAnsi"/>
          <w:u w:val="single"/>
        </w:rPr>
        <w:t>in an area of the brain that is much more developed in humans than in chimpanzees.</w:t>
      </w:r>
      <w:r w:rsidRPr="002A192D">
        <w:rPr>
          <w:rFonts w:asciiTheme="majorHAnsi" w:hAnsiTheme="majorHAnsi" w:cstheme="majorHAnsi"/>
          <w:sz w:val="12"/>
        </w:rPr>
        <w:t xml:space="preserve"> In fact, these researchers found that a gene called </w:t>
      </w:r>
      <w:r w:rsidRPr="002A192D">
        <w:rPr>
          <w:rFonts w:asciiTheme="majorHAnsi" w:hAnsiTheme="majorHAnsi" w:cstheme="majorHAnsi"/>
          <w:u w:val="single"/>
        </w:rPr>
        <w:t>tyrosine hydroxylase (TH) for the enzyme, responsible for the production of dopamine</w:t>
      </w:r>
      <w:r w:rsidRPr="002A192D">
        <w:rPr>
          <w:rFonts w:asciiTheme="majorHAnsi" w:hAnsiTheme="majorHAnsi" w:cstheme="majorHAnsi"/>
          <w:sz w:val="12"/>
        </w:rPr>
        <w:t xml:space="preserve">, was </w:t>
      </w:r>
      <w:r w:rsidRPr="002A192D">
        <w:rPr>
          <w:rFonts w:asciiTheme="majorHAnsi" w:hAnsiTheme="majorHAnsi" w:cstheme="majorHAnsi"/>
          <w:u w:val="single"/>
        </w:rPr>
        <w:t>expressed in the neocortex of humans, but not chimpanzees.</w:t>
      </w:r>
      <w:r w:rsidRPr="002A192D">
        <w:rPr>
          <w:rFonts w:asciiTheme="majorHAnsi" w:hAnsiTheme="majorHAnsi" w:cstheme="majorHAnsi"/>
          <w:sz w:val="12"/>
        </w:rPr>
        <w:t xml:space="preserve"> As discussed earlier, </w:t>
      </w:r>
      <w:r w:rsidRPr="002A192D">
        <w:rPr>
          <w:rFonts w:asciiTheme="majorHAnsi" w:hAnsiTheme="majorHAnsi" w:cstheme="majorHAnsi"/>
          <w:u w:val="single"/>
        </w:rPr>
        <w:t>dopamine is</w:t>
      </w:r>
      <w:r w:rsidRPr="002A192D">
        <w:rPr>
          <w:rFonts w:asciiTheme="majorHAnsi" w:hAnsiTheme="majorHAnsi" w:cstheme="majorHAnsi"/>
          <w:sz w:val="12"/>
        </w:rPr>
        <w:t xml:space="preserve"> best </w:t>
      </w:r>
      <w:r w:rsidRPr="002A192D">
        <w:rPr>
          <w:rFonts w:asciiTheme="majorHAnsi" w:hAnsiTheme="majorHAnsi" w:cstheme="majorHAnsi"/>
          <w:u w:val="single"/>
        </w:rPr>
        <w:t>known for its</w:t>
      </w:r>
      <w:r w:rsidRPr="002A192D">
        <w:rPr>
          <w:rFonts w:asciiTheme="majorHAnsi" w:hAnsiTheme="majorHAnsi" w:cstheme="majorHAnsi"/>
          <w:sz w:val="12"/>
        </w:rPr>
        <w:t xml:space="preserve"> essential </w:t>
      </w:r>
      <w:r w:rsidRPr="002A192D">
        <w:rPr>
          <w:rFonts w:asciiTheme="majorHAnsi" w:hAnsiTheme="majorHAnsi" w:cstheme="majorHAnsi"/>
          <w:u w:val="single"/>
        </w:rPr>
        <w:t>role within the brain’s reward system; the</w:t>
      </w:r>
      <w:r w:rsidRPr="002A192D">
        <w:rPr>
          <w:rFonts w:asciiTheme="majorHAnsi" w:hAnsiTheme="majorHAnsi" w:cstheme="majorHAnsi"/>
          <w:sz w:val="12"/>
        </w:rPr>
        <w:t xml:space="preserve"> very </w:t>
      </w:r>
      <w:r w:rsidRPr="002A192D">
        <w:rPr>
          <w:rFonts w:asciiTheme="majorHAnsi" w:hAnsiTheme="majorHAnsi" w:cstheme="majorHAnsi"/>
          <w:u w:val="single"/>
        </w:rPr>
        <w:t>system that responds to everything from sex, to gambling, to food, and to addictive drugs.</w:t>
      </w:r>
      <w:r w:rsidRPr="002A192D">
        <w:rPr>
          <w:rFonts w:asciiTheme="majorHAnsi" w:hAnsiTheme="majorHAnsi" w:cstheme="maj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A192D">
        <w:rPr>
          <w:rFonts w:asciiTheme="majorHAnsi" w:hAnsiTheme="majorHAnsi" w:cstheme="majorHAnsi"/>
          <w:u w:val="single"/>
        </w:rPr>
        <w:t>dopamine plays a substantial role in humans’ ability to pursue various rewards that are perhaps months or even years away</w:t>
      </w:r>
      <w:r w:rsidRPr="002A192D">
        <w:rPr>
          <w:rFonts w:asciiTheme="majorHAnsi" w:hAnsiTheme="majorHAnsi" w:cstheme="maj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A192D">
        <w:rPr>
          <w:rFonts w:asciiTheme="majorHAnsi" w:hAnsiTheme="majorHAnsi" w:cstheme="majorHAnsi"/>
          <w:u w:val="single"/>
        </w:rPr>
        <w:t>This may explain what often motivates people to work for things that have no apparent short-term benefit</w:t>
      </w:r>
      <w:r w:rsidRPr="002A192D">
        <w:rPr>
          <w:rFonts w:asciiTheme="majorHAnsi" w:hAnsiTheme="majorHAnsi" w:cstheme="maj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BE8F87A" w14:textId="77777777" w:rsidR="003620BC" w:rsidRPr="002A192D" w:rsidRDefault="003620BC" w:rsidP="003620BC">
      <w:pPr>
        <w:rPr>
          <w:rFonts w:asciiTheme="majorHAnsi" w:hAnsiTheme="majorHAnsi" w:cstheme="majorHAnsi"/>
        </w:rPr>
      </w:pPr>
    </w:p>
    <w:p w14:paraId="43913297" w14:textId="77777777" w:rsidR="003620BC" w:rsidRPr="002A192D" w:rsidRDefault="003620BC" w:rsidP="003620BC">
      <w:pPr>
        <w:pStyle w:val="Heading4"/>
        <w:rPr>
          <w:rFonts w:asciiTheme="majorHAnsi" w:hAnsiTheme="majorHAnsi" w:cstheme="majorHAnsi"/>
        </w:rPr>
      </w:pPr>
      <w:r w:rsidRPr="002A192D">
        <w:rPr>
          <w:rFonts w:asciiTheme="majorHAnsi" w:hAnsiTheme="majorHAnsi" w:cstheme="majorHAnsi"/>
        </w:rPr>
        <w:t>Prefer:</w:t>
      </w:r>
    </w:p>
    <w:p w14:paraId="344EB5A1" w14:textId="77777777" w:rsidR="003620BC" w:rsidRDefault="003620BC" w:rsidP="003620BC">
      <w:pPr>
        <w:pStyle w:val="Heading4"/>
        <w:rPr>
          <w:rFonts w:asciiTheme="majorHAnsi" w:hAnsiTheme="majorHAnsi" w:cstheme="majorHAnsi"/>
        </w:rPr>
      </w:pPr>
      <w:r w:rsidRPr="002A192D">
        <w:rPr>
          <w:rFonts w:asciiTheme="majorHAnsi" w:hAnsiTheme="majorHAnsi" w:cstheme="majorHAnsi"/>
        </w:rPr>
        <w:t xml:space="preserve">1] Actor spec—governments must use util because they </w:t>
      </w:r>
      <w:r w:rsidRPr="002A192D">
        <w:rPr>
          <w:rFonts w:asciiTheme="majorHAnsi" w:hAnsiTheme="majorHAnsi" w:cstheme="majorHAnsi"/>
          <w:u w:val="single"/>
        </w:rPr>
        <w:t>don’t have intentions</w:t>
      </w:r>
      <w:r w:rsidRPr="002A192D">
        <w:rPr>
          <w:rFonts w:asciiTheme="majorHAnsi" w:hAnsiTheme="majorHAnsi" w:cstheme="majorHAnsi"/>
        </w:rPr>
        <w:t xml:space="preserve"> and are </w:t>
      </w:r>
      <w:r w:rsidRPr="002A192D">
        <w:rPr>
          <w:rFonts w:asciiTheme="majorHAnsi" w:hAnsiTheme="majorHAnsi" w:cstheme="majorHAnsi"/>
          <w:u w:val="single"/>
        </w:rPr>
        <w:t>constantly</w:t>
      </w:r>
      <w:r w:rsidRPr="002A192D">
        <w:rPr>
          <w:rFonts w:asciiTheme="majorHAnsi" w:hAnsiTheme="majorHAnsi" w:cstheme="majorHAnsi"/>
        </w:rPr>
        <w:t xml:space="preserve"> dealing with tradeoffs—outweighs since different agents have different obligations—takes out calc indicts since they are empirically denied</w:t>
      </w:r>
      <w:r>
        <w:rPr>
          <w:rFonts w:asciiTheme="majorHAnsi" w:hAnsiTheme="majorHAnsi" w:cstheme="majorHAnsi"/>
        </w:rPr>
        <w:t>.</w:t>
      </w:r>
    </w:p>
    <w:p w14:paraId="4A9AB51C" w14:textId="77777777" w:rsidR="003620BC" w:rsidRPr="00AF5F23" w:rsidRDefault="003620BC" w:rsidP="003620BC"/>
    <w:p w14:paraId="2C22C1EC" w14:textId="77777777" w:rsidR="003620BC" w:rsidRPr="002A192D" w:rsidRDefault="003620BC" w:rsidP="003620BC">
      <w:pPr>
        <w:pStyle w:val="Heading4"/>
        <w:rPr>
          <w:rFonts w:asciiTheme="majorHAnsi" w:hAnsiTheme="majorHAnsi" w:cstheme="majorHAnsi"/>
        </w:rPr>
      </w:pPr>
      <w:r w:rsidRPr="002A192D">
        <w:rPr>
          <w:rFonts w:asciiTheme="majorHAnsi" w:hAnsiTheme="majorHAnsi" w:cstheme="majorHAnsi"/>
        </w:rPr>
        <w:lastRenderedPageBreak/>
        <w:t xml:space="preserve">Impact calc – </w:t>
      </w:r>
    </w:p>
    <w:p w14:paraId="4C7650E7" w14:textId="77777777" w:rsidR="003620BC" w:rsidRPr="002A192D" w:rsidRDefault="003620BC" w:rsidP="003620BC">
      <w:pPr>
        <w:pStyle w:val="Heading4"/>
        <w:rPr>
          <w:rFonts w:asciiTheme="majorHAnsi" w:hAnsiTheme="majorHAnsi" w:cstheme="majorHAnsi"/>
        </w:rPr>
      </w:pPr>
      <w:r w:rsidRPr="002A192D">
        <w:rPr>
          <w:rFonts w:asciiTheme="majorHAnsi" w:hAnsiTheme="majorHAnsi" w:cstheme="majorHAnsi"/>
        </w:rPr>
        <w:t xml:space="preserve">Extinction </w:t>
      </w:r>
      <w:r w:rsidRPr="002A192D">
        <w:rPr>
          <w:rFonts w:asciiTheme="majorHAnsi" w:hAnsiTheme="majorHAnsi" w:cstheme="majorHAnsi"/>
          <w:u w:val="single"/>
        </w:rPr>
        <w:t>outweighs</w:t>
      </w:r>
      <w:r w:rsidRPr="002A192D">
        <w:rPr>
          <w:rFonts w:asciiTheme="majorHAnsi" w:hAnsiTheme="majorHAnsi" w:cstheme="majorHAnsi"/>
        </w:rPr>
        <w:t xml:space="preserve">: </w:t>
      </w:r>
    </w:p>
    <w:p w14:paraId="720A8369" w14:textId="77777777" w:rsidR="003620BC" w:rsidRPr="002A192D" w:rsidRDefault="003620BC" w:rsidP="003620BC">
      <w:pPr>
        <w:pStyle w:val="Heading4"/>
        <w:rPr>
          <w:rFonts w:asciiTheme="majorHAnsi" w:hAnsiTheme="majorHAnsi" w:cstheme="majorHAnsi"/>
        </w:rPr>
      </w:pPr>
      <w:r w:rsidRPr="002A192D">
        <w:rPr>
          <w:rFonts w:asciiTheme="majorHAnsi" w:hAnsiTheme="majorHAnsi" w:cstheme="majorHAnsi"/>
        </w:rPr>
        <w:t xml:space="preserve">A] </w:t>
      </w:r>
      <w:r w:rsidRPr="002A192D">
        <w:rPr>
          <w:rFonts w:asciiTheme="majorHAnsi" w:hAnsiTheme="majorHAnsi" w:cstheme="majorHAnsi"/>
          <w:u w:val="single"/>
        </w:rPr>
        <w:t>Structural violence</w:t>
      </w:r>
      <w:r w:rsidRPr="002A192D">
        <w:rPr>
          <w:rFonts w:asciiTheme="majorHAnsi" w:hAnsiTheme="majorHAnsi" w:cstheme="majorHAnsi"/>
        </w:rPr>
        <w:t xml:space="preserve">- death causes suffering because people can’t get access to resources and basic necessities </w:t>
      </w:r>
    </w:p>
    <w:p w14:paraId="186036A7" w14:textId="77777777" w:rsidR="003620BC" w:rsidRPr="002A192D" w:rsidRDefault="003620BC" w:rsidP="003620BC">
      <w:pPr>
        <w:pStyle w:val="Heading4"/>
        <w:rPr>
          <w:rFonts w:asciiTheme="majorHAnsi" w:hAnsiTheme="majorHAnsi" w:cstheme="majorHAnsi"/>
        </w:rPr>
      </w:pPr>
      <w:r w:rsidRPr="002A192D">
        <w:rPr>
          <w:rFonts w:asciiTheme="majorHAnsi" w:hAnsiTheme="majorHAnsi" w:cstheme="majorHAnsi"/>
        </w:rPr>
        <w:t xml:space="preserve">B] </w:t>
      </w:r>
      <w:r w:rsidRPr="002A192D">
        <w:rPr>
          <w:rFonts w:asciiTheme="majorHAnsi" w:hAnsiTheme="majorHAnsi" w:cstheme="majorHAnsi"/>
          <w:u w:val="single"/>
        </w:rPr>
        <w:t>Objectivity</w:t>
      </w:r>
      <w:r w:rsidRPr="002A192D">
        <w:rPr>
          <w:rFonts w:asciiTheme="majorHAnsi" w:hAnsiTheme="majorHAnsi" w:cstheme="majorHAnsi"/>
        </w:rPr>
        <w:t xml:space="preserve">- body count is the most objective way to calculate impacts because comparing suffering is unethical </w:t>
      </w:r>
    </w:p>
    <w:p w14:paraId="3E1D6089" w14:textId="77777777" w:rsidR="003620BC" w:rsidRPr="002A192D" w:rsidRDefault="003620BC" w:rsidP="003620BC">
      <w:pPr>
        <w:pStyle w:val="Heading4"/>
        <w:rPr>
          <w:rFonts w:asciiTheme="majorHAnsi" w:hAnsiTheme="majorHAnsi" w:cstheme="majorHAnsi"/>
        </w:rPr>
      </w:pPr>
      <w:r w:rsidRPr="002A192D">
        <w:rPr>
          <w:rFonts w:asciiTheme="majorHAnsi" w:hAnsiTheme="majorHAnsi" w:cstheme="majorHAnsi"/>
        </w:rPr>
        <w:t xml:space="preserve">C] Comes before </w:t>
      </w:r>
      <w:r w:rsidRPr="002A192D">
        <w:rPr>
          <w:rFonts w:asciiTheme="majorHAnsi" w:hAnsiTheme="majorHAnsi" w:cstheme="majorHAnsi"/>
          <w:u w:val="single"/>
        </w:rPr>
        <w:t>value-to-life</w:t>
      </w:r>
      <w:r w:rsidRPr="002A192D">
        <w:rPr>
          <w:rFonts w:asciiTheme="majorHAnsi" w:hAnsiTheme="majorHAnsi" w:cstheme="majorHAnsi"/>
        </w:rPr>
        <w:t>.</w:t>
      </w:r>
    </w:p>
    <w:p w14:paraId="080D46A2" w14:textId="77777777" w:rsidR="003620BC" w:rsidRPr="002A192D" w:rsidRDefault="003620BC" w:rsidP="003620BC">
      <w:pPr>
        <w:rPr>
          <w:rFonts w:asciiTheme="majorHAnsi" w:hAnsiTheme="majorHAnsi" w:cstheme="majorHAnsi"/>
        </w:rPr>
      </w:pPr>
      <w:r w:rsidRPr="002A192D">
        <w:rPr>
          <w:rStyle w:val="Style13ptBold"/>
          <w:rFonts w:asciiTheme="majorHAnsi" w:hAnsiTheme="majorHAnsi" w:cstheme="majorHAnsi"/>
        </w:rPr>
        <w:t>Tännsjö 11</w:t>
      </w:r>
      <w:r w:rsidRPr="002A192D">
        <w:rPr>
          <w:rFonts w:asciiTheme="majorHAnsi" w:hAnsiTheme="majorHAnsi" w:cstheme="majorHAnsi"/>
        </w:rPr>
        <w:t xml:space="preserve"> (Torbjörn, the Kristian Claëson Professor of Practical Philosophy at Stockholm University, “Shalt Thou Sometimes Murder? On the Ethics of Killing,” </w:t>
      </w:r>
      <w:hyperlink r:id="rId24"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005B66AF" w14:textId="77777777" w:rsidR="003620BC" w:rsidRPr="002A192D" w:rsidRDefault="003620BC" w:rsidP="003620BC">
      <w:pPr>
        <w:rPr>
          <w:rFonts w:asciiTheme="majorHAnsi" w:hAnsiTheme="majorHAnsi" w:cstheme="majorHAnsi"/>
        </w:rPr>
      </w:pPr>
      <w:r w:rsidRPr="002A192D">
        <w:rPr>
          <w:rFonts w:asciiTheme="majorHAnsi" w:hAnsiTheme="majorHAnsi" w:cstheme="majorHAnsi"/>
        </w:rPr>
        <w:t>**Bracketed to avoid triggers</w:t>
      </w:r>
    </w:p>
    <w:p w14:paraId="4D7EF308" w14:textId="77777777" w:rsidR="003620BC" w:rsidRPr="002A192D" w:rsidRDefault="003620BC" w:rsidP="003620BC">
      <w:pPr>
        <w:rPr>
          <w:rFonts w:asciiTheme="majorHAnsi" w:hAnsiTheme="majorHAnsi" w:cstheme="majorHAnsi"/>
          <w:szCs w:val="26"/>
        </w:rPr>
      </w:pPr>
      <w:r w:rsidRPr="002A192D">
        <w:rPr>
          <w:rFonts w:asciiTheme="majorHAnsi" w:hAnsiTheme="majorHAnsi" w:cstheme="majorHAnsi"/>
          <w:szCs w:val="26"/>
        </w:rPr>
        <w:t xml:space="preserve">I suppose it is correct to say that, </w:t>
      </w:r>
      <w:r w:rsidRPr="002A192D">
        <w:rPr>
          <w:rStyle w:val="StyleUnderline"/>
          <w:rFonts w:asciiTheme="majorHAnsi" w:hAnsiTheme="majorHAnsi" w:cstheme="majorHAnsi"/>
          <w:sz w:val="26"/>
          <w:szCs w:val="26"/>
        </w:rPr>
        <w:t>if Schopenhauer is right,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if life is never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2A192D">
        <w:rPr>
          <w:rFonts w:asciiTheme="majorHAnsi" w:hAnsiTheme="majorHAnsi" w:cstheme="majorHAnsi"/>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2A192D">
        <w:rPr>
          <w:rFonts w:asciiTheme="majorHAnsi" w:hAnsiTheme="majorHAnsi" w:cstheme="majorHAnsi"/>
          <w:szCs w:val="26"/>
        </w:rPr>
        <w:t xml:space="preserve">, not only to individual actions, but </w:t>
      </w:r>
      <w:r w:rsidRPr="002A192D">
        <w:rPr>
          <w:rStyle w:val="StyleUnderline"/>
          <w:rFonts w:asciiTheme="majorHAnsi" w:hAnsiTheme="majorHAnsi" w:cstheme="majorHAnsi"/>
          <w:sz w:val="26"/>
          <w:szCs w:val="26"/>
        </w:rPr>
        <w:t>to collective actions</w:t>
      </w:r>
      <w:r w:rsidRPr="002A192D">
        <w:rPr>
          <w:rFonts w:asciiTheme="majorHAnsi" w:hAnsiTheme="majorHAnsi" w:cstheme="majorHAnsi"/>
          <w:szCs w:val="26"/>
        </w:rPr>
        <w:t xml:space="preserve"> as well.</w:t>
      </w:r>
      <w:r w:rsidRPr="002A192D">
        <w:rPr>
          <w:rFonts w:asciiTheme="majorHAnsi" w:hAnsiTheme="majorHAnsi" w:cstheme="majorHAnsi"/>
          <w:sz w:val="12"/>
          <w:szCs w:val="26"/>
        </w:rPr>
        <w:t>¶</w:t>
      </w:r>
      <w:r w:rsidRPr="002A192D">
        <w:rPr>
          <w:rFonts w:asciiTheme="majorHAnsi" w:hAnsiTheme="majorHAnsi" w:cstheme="majorHAnsi"/>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2A192D">
        <w:rPr>
          <w:rStyle w:val="StyleUnderline"/>
          <w:rFonts w:asciiTheme="majorHAnsi" w:hAnsiTheme="majorHAnsi" w:cstheme="majorHAnsi"/>
          <w:sz w:val="26"/>
          <w:szCs w:val="26"/>
        </w:rPr>
        <w:t>It is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possibility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2A192D">
        <w:rPr>
          <w:rFonts w:asciiTheme="majorHAnsi" w:hAnsiTheme="majorHAnsi" w:cstheme="majorHAnsi"/>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p>
    <w:p w14:paraId="1A3E613D" w14:textId="77777777" w:rsidR="003620BC" w:rsidRPr="002A192D" w:rsidRDefault="003620BC" w:rsidP="003620BC">
      <w:pPr>
        <w:pStyle w:val="Heading4"/>
        <w:rPr>
          <w:rFonts w:asciiTheme="majorHAnsi" w:hAnsiTheme="majorHAnsi" w:cstheme="majorHAnsi"/>
        </w:rPr>
      </w:pPr>
      <w:r w:rsidRPr="002A192D">
        <w:rPr>
          <w:rFonts w:asciiTheme="majorHAnsi" w:hAnsiTheme="majorHAnsi" w:cstheme="majorHAnsi"/>
        </w:rPr>
        <w:t xml:space="preserve">D] Mathematically </w:t>
      </w:r>
      <w:r w:rsidRPr="002A192D">
        <w:rPr>
          <w:rFonts w:asciiTheme="majorHAnsi" w:hAnsiTheme="majorHAnsi" w:cstheme="majorHAnsi"/>
          <w:u w:val="single"/>
        </w:rPr>
        <w:t>outweighs</w:t>
      </w:r>
      <w:r w:rsidRPr="002A192D">
        <w:rPr>
          <w:rFonts w:asciiTheme="majorHAnsi" w:hAnsiTheme="majorHAnsi" w:cstheme="majorHAnsi"/>
        </w:rPr>
        <w:t>.</w:t>
      </w:r>
    </w:p>
    <w:p w14:paraId="66250F2A" w14:textId="77777777" w:rsidR="003620BC" w:rsidRPr="002A192D" w:rsidRDefault="003620BC" w:rsidP="003620BC">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36C3AC54" w14:textId="77777777" w:rsidR="003620BC" w:rsidRPr="002A192D" w:rsidRDefault="003620BC" w:rsidP="003620BC">
      <w:pPr>
        <w:rPr>
          <w:rFonts w:asciiTheme="majorHAnsi" w:hAnsiTheme="majorHAnsi" w:cstheme="majorHAnsi"/>
          <w:szCs w:val="26"/>
        </w:rPr>
      </w:pPr>
      <w:r w:rsidRPr="002A192D">
        <w:rPr>
          <w:rStyle w:val="StyleUnderline"/>
          <w:rFonts w:asciiTheme="majorHAnsi" w:hAnsiTheme="majorHAnsi" w:cstheme="majorHAnsi"/>
          <w:sz w:val="26"/>
          <w:szCs w:val="26"/>
        </w:rPr>
        <w:t xml:space="preserve">The human race might go extinct </w:t>
      </w:r>
      <w:r w:rsidRPr="002A192D">
        <w:rPr>
          <w:rFonts w:asciiTheme="majorHAnsi" w:hAnsiTheme="majorHAnsi" w:cstheme="majorHAnsi"/>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 w:val="26"/>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t>
      </w:r>
      <w:r w:rsidRPr="002A192D">
        <w:rPr>
          <w:rFonts w:asciiTheme="majorHAnsi" w:hAnsiTheme="majorHAnsi" w:cstheme="majorHAnsi"/>
          <w:szCs w:val="26"/>
        </w:rPr>
        <w:lastRenderedPageBreak/>
        <w:t xml:space="preserve">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A192D">
        <w:rPr>
          <w:rStyle w:val="StyleUnderline"/>
          <w:rFonts w:asciiTheme="majorHAnsi" w:hAnsiTheme="majorHAnsi" w:cstheme="majorHAnsi"/>
          <w:sz w:val="26"/>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 w:val="26"/>
          <w:szCs w:val="26"/>
        </w:rPr>
        <w:t xml:space="preserve">which human extinction would be a good thing, </w:t>
      </w:r>
      <w:r w:rsidRPr="002A192D">
        <w:rPr>
          <w:rStyle w:val="StyleUnderline"/>
          <w:rFonts w:asciiTheme="majorHAnsi" w:hAnsiTheme="majorHAnsi" w:cstheme="majorHAnsi"/>
          <w:sz w:val="26"/>
          <w:szCs w:val="26"/>
          <w:highlight w:val="green"/>
        </w:rPr>
        <w:t xml:space="preserve">we </w:t>
      </w:r>
      <w:r w:rsidRPr="002A192D">
        <w:rPr>
          <w:rStyle w:val="StyleUnderline"/>
          <w:rFonts w:asciiTheme="majorHAnsi" w:hAnsiTheme="majorHAnsi" w:cstheme="majorHAnsi"/>
          <w:sz w:val="26"/>
          <w:szCs w:val="26"/>
        </w:rPr>
        <w:t xml:space="preserve">still </w:t>
      </w:r>
      <w:r w:rsidRPr="002A192D">
        <w:rPr>
          <w:rStyle w:val="StyleUnderline"/>
          <w:rFonts w:asciiTheme="majorHAnsi" w:hAnsiTheme="majorHAnsi"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 w:val="26"/>
          <w:szCs w:val="26"/>
        </w:rPr>
        <w:t>extinction</w:t>
      </w:r>
      <w:r w:rsidRPr="002A192D">
        <w:rPr>
          <w:rFonts w:asciiTheme="majorHAnsi" w:hAnsiTheme="majorHAnsi" w:cstheme="majorHAnsi"/>
          <w:szCs w:val="26"/>
        </w:rPr>
        <w:t xml:space="preserve"> of the human race </w:t>
      </w:r>
      <w:r w:rsidRPr="002A192D">
        <w:rPr>
          <w:rStyle w:val="StyleUnderline"/>
          <w:rFonts w:asciiTheme="majorHAnsi" w:hAnsiTheme="majorHAnsi"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as long as the median mammal species, we will last another two million years. On this estimate, </w:t>
      </w:r>
      <w:r w:rsidRPr="002A192D">
        <w:rPr>
          <w:rStyle w:val="StyleUnderline"/>
          <w:rFonts w:asciiTheme="majorHAnsi" w:hAnsiTheme="majorHAnsi"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future, </w:t>
      </w:r>
      <w:r w:rsidRPr="002A192D">
        <w:rPr>
          <w:rStyle w:val="StyleUnderline"/>
          <w:rFonts w:asciiTheme="majorHAnsi" w:hAnsiTheme="majorHAnsi"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So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A192D">
        <w:rPr>
          <w:rStyle w:val="StyleUnderline"/>
          <w:rFonts w:asciiTheme="majorHAnsi" w:hAnsiTheme="majorHAnsi"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 w:val="26"/>
          <w:szCs w:val="26"/>
        </w:rPr>
        <w:t>to 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 w:val="26"/>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 w:val="26"/>
          <w:szCs w:val="26"/>
        </w:rPr>
        <w:t>in the past.</w:t>
      </w:r>
      <w:r w:rsidRPr="002A192D">
        <w:rPr>
          <w:rFonts w:asciiTheme="majorHAnsi" w:hAnsiTheme="majorHAnsi" w:cstheme="majorHAnsi"/>
          <w:szCs w:val="26"/>
        </w:rPr>
        <w:t xml:space="preserve"> So we should expect that </w:t>
      </w:r>
      <w:r w:rsidRPr="002A192D">
        <w:rPr>
          <w:rStyle w:val="StyleUnderline"/>
          <w:rFonts w:asciiTheme="majorHAnsi" w:hAnsiTheme="majorHAnsi" w:cstheme="majorHAnsi"/>
          <w:sz w:val="26"/>
          <w:szCs w:val="26"/>
          <w:highlight w:val="green"/>
        </w:rPr>
        <w:t xml:space="preserve">in </w:t>
      </w:r>
      <w:r w:rsidRPr="002A192D">
        <w:rPr>
          <w:rStyle w:val="StyleUnderline"/>
          <w:rFonts w:asciiTheme="majorHAnsi" w:hAnsiTheme="majorHAnsi" w:cstheme="majorHAnsi"/>
          <w:sz w:val="26"/>
          <w:szCs w:val="26"/>
        </w:rPr>
        <w:t xml:space="preserve">a few centuries’ </w:t>
      </w:r>
      <w:r w:rsidRPr="002A192D">
        <w:rPr>
          <w:rStyle w:val="StyleUnderline"/>
          <w:rFonts w:asciiTheme="majorHAnsi" w:hAnsiTheme="majorHAnsi"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 w:val="26"/>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asciiTheme="majorHAnsi" w:hAnsiTheme="majorHAnsi" w:cstheme="majorHAnsi"/>
          <w:sz w:val="26"/>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certain that it’s a good thing to produce new people</w:t>
      </w:r>
      <w:r w:rsidRPr="002A192D">
        <w:rPr>
          <w:rFonts w:asciiTheme="majorHAnsi" w:hAnsiTheme="majorHAnsi" w:cstheme="majorHAnsi"/>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if we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let the human race continue and</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did research</w:t>
      </w:r>
      <w:r w:rsidRPr="002A192D">
        <w:rPr>
          <w:rStyle w:val="StyleUnderline"/>
          <w:rFonts w:asciiTheme="majorHAnsi" w:hAnsiTheme="majorHAnsi" w:cstheme="majorHAnsi"/>
          <w:sz w:val="26"/>
          <w:szCs w:val="26"/>
        </w:rPr>
        <w:t xml:space="preserve"> for 300 years, </w:t>
      </w:r>
      <w:r w:rsidRPr="002A192D">
        <w:rPr>
          <w:rStyle w:val="StyleUnderline"/>
          <w:rFonts w:asciiTheme="majorHAnsi" w:hAnsiTheme="majorHAnsi"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 w:val="26"/>
          <w:szCs w:val="26"/>
          <w:highlight w:val="green"/>
        </w:rPr>
        <w:t xml:space="preserve"> whether </w:t>
      </w:r>
      <w:r w:rsidRPr="002A192D">
        <w:rPr>
          <w:rStyle w:val="StyleUnderline"/>
          <w:rFonts w:asciiTheme="majorHAnsi" w:hAnsiTheme="majorHAnsi" w:cstheme="majorHAnsi"/>
          <w:sz w:val="26"/>
          <w:szCs w:val="26"/>
        </w:rPr>
        <w:t xml:space="preserve">or not additional </w:t>
      </w:r>
      <w:r w:rsidRPr="002A192D">
        <w:rPr>
          <w:rStyle w:val="StyleUnderline"/>
          <w:rFonts w:asciiTheme="majorHAnsi" w:hAnsiTheme="majorHAnsi" w:cstheme="majorHAnsi"/>
          <w:sz w:val="26"/>
          <w:szCs w:val="26"/>
          <w:highlight w:val="green"/>
        </w:rPr>
        <w:t>people</w:t>
      </w:r>
      <w:r w:rsidRPr="002A192D">
        <w:rPr>
          <w:rStyle w:val="StyleUnderline"/>
          <w:rFonts w:asciiTheme="majorHAnsi" w:hAnsiTheme="majorHAnsi"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A192D">
        <w:rPr>
          <w:rStyle w:val="StyleUnderline"/>
          <w:rFonts w:asciiTheme="majorHAnsi" w:hAnsiTheme="majorHAnsi" w:cstheme="majorHAnsi"/>
          <w:sz w:val="26"/>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20% chance of a gain of 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 w:val="26"/>
          <w:szCs w:val="26"/>
        </w:rPr>
        <w:t xml:space="preserve">in expected value terms, </w:t>
      </w:r>
      <w:r w:rsidRPr="002A192D">
        <w:rPr>
          <w:rStyle w:val="StyleUnderline"/>
          <w:rFonts w:asciiTheme="majorHAnsi" w:hAnsiTheme="majorHAnsi" w:cstheme="majorHAnsi"/>
          <w:sz w:val="26"/>
          <w:szCs w:val="26"/>
          <w:highlight w:val="green"/>
        </w:rPr>
        <w:t>the cost of waiting</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for a few hundred </w:t>
      </w:r>
      <w:r w:rsidRPr="002A192D">
        <w:rPr>
          <w:rFonts w:asciiTheme="majorHAnsi" w:hAnsiTheme="majorHAnsi" w:cstheme="majorHAnsi"/>
          <w:szCs w:val="26"/>
        </w:rPr>
        <w:lastRenderedPageBreak/>
        <w:t>years</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 w:val="26"/>
          <w:szCs w:val="26"/>
          <w:highlight w:val="green"/>
        </w:rPr>
        <w:t xml:space="preserve"> compared with</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while one gains new information.</w:t>
      </w:r>
    </w:p>
    <w:p w14:paraId="0BB6E5D7" w14:textId="77777777" w:rsidR="003620BC" w:rsidRDefault="003620BC" w:rsidP="003620BC">
      <w:pPr>
        <w:pStyle w:val="Heading2"/>
      </w:pPr>
      <w:r>
        <w:lastRenderedPageBreak/>
        <w:t>Underview</w:t>
      </w:r>
    </w:p>
    <w:p w14:paraId="029C1BFC" w14:textId="77777777" w:rsidR="003620BC" w:rsidRDefault="003620BC" w:rsidP="003620BC">
      <w:pPr>
        <w:pStyle w:val="Heading4"/>
      </w:pPr>
      <w:r w:rsidRPr="00361031">
        <w:t>1] 1AR theory</w:t>
      </w:r>
      <w:r>
        <w:t xml:space="preserve"> and RVIs</w:t>
      </w:r>
      <w:r w:rsidRPr="00361031">
        <w:t xml:space="preserve"> </w:t>
      </w:r>
      <w:r>
        <w:t>on NC theory are</w:t>
      </w:r>
      <w:r w:rsidRPr="00361031">
        <w:t xml:space="preserve"> legit – anything else means </w:t>
      </w:r>
      <w:r w:rsidRPr="00361031">
        <w:rPr>
          <w:u w:val="single"/>
        </w:rPr>
        <w:t>infinite abuse</w:t>
      </w:r>
      <w:r w:rsidRPr="00361031">
        <w:t xml:space="preserve"> – drop the debater, competing interps</w:t>
      </w:r>
      <w:r>
        <w:t xml:space="preserve"> </w:t>
      </w:r>
      <w:r w:rsidRPr="00361031">
        <w:t xml:space="preserve">– 1AR are </w:t>
      </w:r>
      <w:r w:rsidRPr="00361031">
        <w:rPr>
          <w:u w:val="single"/>
        </w:rPr>
        <w:t>too short</w:t>
      </w:r>
      <w:r w:rsidRPr="00361031">
        <w:t xml:space="preserve"> to make up for the time trade-off</w:t>
      </w:r>
      <w:r>
        <w:t xml:space="preserve">- no RVIs on 1ar theory or 2n theory-the 2n can uplayer for 6 minutes and easily beat any theory 2ar-also key to check back against infinite abuse- </w:t>
      </w:r>
    </w:p>
    <w:p w14:paraId="39EA52D6" w14:textId="77777777" w:rsidR="003620BC" w:rsidRDefault="003620BC" w:rsidP="003620BC"/>
    <w:p w14:paraId="6D78AFBD" w14:textId="77777777" w:rsidR="003620BC" w:rsidRDefault="003620BC" w:rsidP="003620BC">
      <w:pPr>
        <w:pStyle w:val="Heading4"/>
      </w:pPr>
      <w:r>
        <w:t>2] Reasonability on 1NC theory with the brightline of link and impact turn ground – there are infinite bidirectional interps that I can never meet – the four minute 1AR doesn’t have enough time to line by line every argument, make offense, and go for substance.</w:t>
      </w:r>
    </w:p>
    <w:p w14:paraId="49FAC7E4" w14:textId="77777777" w:rsidR="003620BC" w:rsidRPr="002A192D" w:rsidRDefault="003620BC" w:rsidP="003620BC">
      <w:pPr>
        <w:rPr>
          <w:rFonts w:asciiTheme="majorHAnsi" w:hAnsiTheme="majorHAnsi" w:cstheme="majorHAnsi"/>
        </w:rPr>
      </w:pPr>
    </w:p>
    <w:p w14:paraId="5E75B5EB" w14:textId="77777777" w:rsidR="000366B2" w:rsidRPr="00C7794F" w:rsidRDefault="000366B2" w:rsidP="000366B2">
      <w:pPr>
        <w:pStyle w:val="Heading4"/>
        <w:rPr>
          <w:rFonts w:cs="Calibri"/>
        </w:rPr>
      </w:pPr>
      <w:r w:rsidRPr="00C7794F">
        <w:rPr>
          <w:rFonts w:cs="Calibri"/>
        </w:rPr>
        <w:t>Evolution proves our theory true</w:t>
      </w:r>
    </w:p>
    <w:p w14:paraId="64D0D62E" w14:textId="77777777" w:rsidR="000366B2" w:rsidRPr="00C7794F" w:rsidRDefault="000366B2" w:rsidP="000366B2">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3AB58C6F" w14:textId="77777777" w:rsidR="000366B2" w:rsidRDefault="000366B2" w:rsidP="000366B2">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lastRenderedPageBreak/>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5E8AE173" w14:textId="77777777" w:rsidR="003620BC" w:rsidRPr="00F601E6" w:rsidRDefault="003620BC" w:rsidP="003620BC"/>
    <w:p w14:paraId="7F0FFEDD" w14:textId="56A6A2B1"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234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6B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A64"/>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BC"/>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DE0"/>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6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B2C"/>
    <w:rsid w:val="00B12933"/>
    <w:rsid w:val="00B12B88"/>
    <w:rsid w:val="00B137E0"/>
    <w:rsid w:val="00B13BC8"/>
    <w:rsid w:val="00B2234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6BA"/>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911F58"/>
  <w14:defaultImageDpi w14:val="300"/>
  <w15:docId w15:val="{79083AB7-3CAE-1249-A1E2-824D40D73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5D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D5D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5D5D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5D5D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D5D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5D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5DE0"/>
  </w:style>
  <w:style w:type="character" w:customStyle="1" w:styleId="Heading1Char">
    <w:name w:val="Heading 1 Char"/>
    <w:aliases w:val="Pocket Char"/>
    <w:basedOn w:val="DefaultParagraphFont"/>
    <w:link w:val="Heading1"/>
    <w:uiPriority w:val="9"/>
    <w:rsid w:val="005D5DE0"/>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1,Heading 21 Char,Char Char Char Char1 Char1,Char Char Char Char1 Char Char, Char Char Char Char1 Char,Char2 Char,Heading 2 Char Char1 Char,Heading 2 Char Char2 Char Char"/>
    <w:basedOn w:val="DefaultParagraphFont"/>
    <w:link w:val="Heading2"/>
    <w:uiPriority w:val="9"/>
    <w:rsid w:val="005D5DE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5D5DE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D5D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D5DE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D5DE0"/>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D5DE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D5DE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D5DE0"/>
    <w:rPr>
      <w:color w:val="auto"/>
      <w:u w:val="none"/>
    </w:rPr>
  </w:style>
  <w:style w:type="paragraph" w:styleId="DocumentMap">
    <w:name w:val="Document Map"/>
    <w:basedOn w:val="Normal"/>
    <w:link w:val="DocumentMapChar"/>
    <w:uiPriority w:val="99"/>
    <w:semiHidden/>
    <w:unhideWhenUsed/>
    <w:rsid w:val="005D5D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5DE0"/>
    <w:rPr>
      <w:rFonts w:ascii="Lucida Grande" w:hAnsi="Lucida Grande" w:cs="Lucida Grande"/>
    </w:rPr>
  </w:style>
  <w:style w:type="paragraph" w:customStyle="1" w:styleId="Emphasis1">
    <w:name w:val="Emphasis1"/>
    <w:basedOn w:val="Normal"/>
    <w:link w:val="Emphasis"/>
    <w:autoRedefine/>
    <w:uiPriority w:val="20"/>
    <w:qFormat/>
    <w:rsid w:val="00B2234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2234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9546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www.psr.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climate.envsci.rutgers.edu/pdf/RobockToonSAD.pdf" TargetMode="External"/><Relationship Id="rId7" Type="http://schemas.openxmlformats.org/officeDocument/2006/relationships/settings" Target="settings.xml"/><Relationship Id="rId12" Type="http://schemas.openxmlformats.org/officeDocument/2006/relationships/hyperlink" Target="https://skyandtelescope.org/astronomy-news/starlink-space-debris/" TargetMode="External"/><Relationship Id="rId17" Type="http://schemas.openxmlformats.org/officeDocument/2006/relationships/hyperlink" Target="https://www.defenseone.com/ideas/2021/12/nuclear-command-and-control-satellites-should-be-limits/18747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ss.europa.eu/content/space-security-europe" TargetMode="External"/><Relationship Id="rId20" Type="http://schemas.openxmlformats.org/officeDocument/2006/relationships/hyperlink" Target="https://ratical.org/radiation/NuclearExtinction/StarrNuclearWinterOct0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atlas.com/space/orbital-fees-satellite-space-debris/" TargetMode="External"/><Relationship Id="rId24" Type="http://schemas.openxmlformats.org/officeDocument/2006/relationships/hyperlink" Target="http://people.su.se/~jolso/HS-texter/shaltthou.pdf" TargetMode="External"/><Relationship Id="rId5" Type="http://schemas.openxmlformats.org/officeDocument/2006/relationships/numbering" Target="numbering.xml"/><Relationship Id="rId15" Type="http://schemas.openxmlformats.org/officeDocument/2006/relationships/hyperlink" Target="https://www.culsr.org/articles/the-international-legal-regulation-of-space-debris"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s://www.americanbar.org/groups/business_law/publications/blt/2022/01/orbital-debris/"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sci-hub.se/10.1016/j.actaastro.2016.03.034" TargetMode="External"/><Relationship Id="rId22"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23</Pages>
  <Words>13570</Words>
  <Characters>77353</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90742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2022-02-05T16:32:00Z</dcterms:created>
  <dcterms:modified xsi:type="dcterms:W3CDTF">2022-02-05T19:07:00Z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