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CE653" w14:textId="77777777" w:rsidR="00520DFB" w:rsidRDefault="00520DFB" w:rsidP="00551295">
      <w:pPr>
        <w:pStyle w:val="Heading3"/>
        <w:rPr>
          <w:rFonts w:asciiTheme="majorHAnsi" w:hAnsiTheme="majorHAnsi" w:cstheme="majorHAnsi"/>
        </w:rPr>
      </w:pPr>
    </w:p>
    <w:p w14:paraId="4441310E" w14:textId="726E6A9C" w:rsidR="00551295" w:rsidRPr="002A192D" w:rsidRDefault="00551295" w:rsidP="00551295">
      <w:pPr>
        <w:pStyle w:val="Heading3"/>
        <w:rPr>
          <w:rFonts w:asciiTheme="majorHAnsi" w:hAnsiTheme="majorHAnsi" w:cstheme="majorHAnsi"/>
        </w:rPr>
      </w:pPr>
      <w:r w:rsidRPr="002A192D">
        <w:rPr>
          <w:rFonts w:asciiTheme="majorHAnsi" w:hAnsiTheme="majorHAnsi" w:cstheme="majorHAnsi"/>
        </w:rPr>
        <w:lastRenderedPageBreak/>
        <w:t xml:space="preserve">1AC – Adv – Debris </w:t>
      </w:r>
    </w:p>
    <w:p w14:paraId="1403D13D"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The advantage is </w:t>
      </w:r>
      <w:r w:rsidRPr="002A192D">
        <w:rPr>
          <w:rFonts w:asciiTheme="majorHAnsi" w:hAnsiTheme="majorHAnsi" w:cstheme="majorHAnsi"/>
          <w:u w:val="single"/>
        </w:rPr>
        <w:t>Debris</w:t>
      </w:r>
      <w:r w:rsidRPr="002A192D">
        <w:rPr>
          <w:rFonts w:asciiTheme="majorHAnsi" w:hAnsiTheme="majorHAnsi" w:cstheme="majorHAnsi"/>
        </w:rPr>
        <w:t xml:space="preserve"> –</w:t>
      </w:r>
    </w:p>
    <w:p w14:paraId="717EBAE4"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Privatization of space leads to </w:t>
      </w:r>
      <w:r w:rsidRPr="002A192D">
        <w:rPr>
          <w:rFonts w:asciiTheme="majorHAnsi" w:hAnsiTheme="majorHAnsi" w:cstheme="majorHAnsi"/>
          <w:u w:val="single"/>
        </w:rPr>
        <w:t>unchecked debris</w:t>
      </w:r>
      <w:r w:rsidRPr="002A192D">
        <w:rPr>
          <w:rFonts w:asciiTheme="majorHAnsi" w:hAnsiTheme="majorHAnsi" w:cstheme="majorHAnsi"/>
        </w:rPr>
        <w:t>.</w:t>
      </w:r>
    </w:p>
    <w:p w14:paraId="25D4C3B3"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Muelhaupt et al. 19</w:t>
      </w:r>
      <w:r w:rsidRPr="002A192D">
        <w:rPr>
          <w:rFonts w:asciiTheme="majorHAnsi" w:hAnsiTheme="majorHAnsi" w:cstheme="majorHAnsi"/>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9" w:history="1">
        <w:r w:rsidRPr="002A192D">
          <w:rPr>
            <w:rStyle w:val="Hyperlink"/>
            <w:rFonts w:asciiTheme="majorHAnsi" w:hAnsiTheme="majorHAnsi" w:cstheme="majorHAnsi"/>
          </w:rPr>
          <w:t>https://www.sciencedirect.com/science/article/pii/S246889671930045X?via%3Dihub</w:t>
        </w:r>
      </w:hyperlink>
      <w:r w:rsidRPr="002A192D">
        <w:rPr>
          <w:rFonts w:asciiTheme="majorHAnsi" w:hAnsiTheme="majorHAnsi" w:cstheme="majorHAnsi"/>
        </w:rPr>
        <w:t>] Justin</w:t>
      </w:r>
    </w:p>
    <w:p w14:paraId="6E648211" w14:textId="77777777" w:rsidR="00551295" w:rsidRPr="002A192D" w:rsidRDefault="00551295" w:rsidP="00551295">
      <w:pPr>
        <w:rPr>
          <w:rFonts w:asciiTheme="majorHAnsi" w:hAnsiTheme="majorHAnsi" w:cstheme="majorHAnsi"/>
          <w:sz w:val="16"/>
        </w:rPr>
      </w:pPr>
      <w:r w:rsidRPr="002A192D">
        <w:rPr>
          <w:rFonts w:asciiTheme="majorHAnsi" w:hAnsiTheme="majorHAnsi" w:cstheme="majorHAnsi"/>
          <w:highlight w:val="green"/>
          <w:u w:val="single"/>
        </w:rPr>
        <w:t xml:space="preserve">The last decade has seen </w:t>
      </w:r>
      <w:r w:rsidRPr="002A192D">
        <w:rPr>
          <w:rStyle w:val="Emphasis"/>
          <w:rFonts w:asciiTheme="majorHAnsi" w:hAnsiTheme="majorHAnsi" w:cstheme="majorHAnsi"/>
          <w:highlight w:val="green"/>
        </w:rPr>
        <w:t>rapid growth</w:t>
      </w:r>
      <w:r w:rsidRPr="002A192D">
        <w:rPr>
          <w:rStyle w:val="Emphasis"/>
          <w:rFonts w:asciiTheme="majorHAnsi" w:hAnsiTheme="majorHAnsi" w:cstheme="majorHAnsi"/>
        </w:rPr>
        <w:t xml:space="preserve"> and change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space</w:t>
      </w:r>
      <w:r w:rsidRPr="002A192D">
        <w:rPr>
          <w:rStyle w:val="Emphasis"/>
          <w:rFonts w:asciiTheme="majorHAnsi" w:hAnsiTheme="majorHAnsi" w:cstheme="majorHAnsi"/>
        </w:rPr>
        <w:t xml:space="preserve"> industry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and an </w:t>
      </w:r>
      <w:r w:rsidRPr="002A192D">
        <w:rPr>
          <w:rStyle w:val="Emphasis"/>
          <w:rFonts w:asciiTheme="majorHAnsi" w:hAnsiTheme="majorHAnsi" w:cstheme="majorHAnsi"/>
          <w:highlight w:val="green"/>
        </w:rPr>
        <w:t>explosion</w:t>
      </w:r>
      <w:r w:rsidRPr="002A192D">
        <w:rPr>
          <w:rFonts w:asciiTheme="majorHAnsi" w:hAnsiTheme="majorHAnsi" w:cstheme="majorHAnsi"/>
          <w:highlight w:val="green"/>
          <w:u w:val="single"/>
        </w:rPr>
        <w:t xml:space="preserve"> of</w:t>
      </w:r>
      <w:r w:rsidRPr="002A192D">
        <w:rPr>
          <w:rFonts w:asciiTheme="majorHAnsi" w:hAnsiTheme="majorHAnsi" w:cstheme="majorHAnsi"/>
          <w:u w:val="single"/>
        </w:rPr>
        <w:t xml:space="preserve"> </w:t>
      </w:r>
      <w:r w:rsidRPr="002A192D">
        <w:rPr>
          <w:rStyle w:val="Emphasis"/>
          <w:rFonts w:asciiTheme="majorHAnsi" w:hAnsiTheme="majorHAnsi" w:cstheme="majorHAnsi"/>
        </w:rPr>
        <w:t>commercial</w:t>
      </w:r>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private activity</w:t>
      </w:r>
      <w:r w:rsidRPr="002A192D">
        <w:rPr>
          <w:rFonts w:asciiTheme="majorHAnsi" w:hAnsiTheme="majorHAnsi" w:cstheme="majorHAnsi"/>
          <w:sz w:val="16"/>
        </w:rPr>
        <w:t xml:space="preserve">. Terms like NewSpace or </w:t>
      </w:r>
      <w:r w:rsidRPr="002A192D">
        <w:rPr>
          <w:rFonts w:asciiTheme="majorHAnsi" w:hAnsiTheme="majorHAnsi" w:cstheme="majorHAnsi"/>
          <w:u w:val="single"/>
        </w:rPr>
        <w:t xml:space="preserve">democratized space are often used to describe this global </w:t>
      </w:r>
      <w:r w:rsidRPr="002A192D">
        <w:rPr>
          <w:rFonts w:asciiTheme="majorHAnsi" w:hAnsiTheme="majorHAnsi" w:cstheme="majorHAnsi"/>
          <w:highlight w:val="green"/>
          <w:u w:val="single"/>
        </w:rPr>
        <w:t>trend to</w:t>
      </w:r>
      <w:r w:rsidRPr="002A192D">
        <w:rPr>
          <w:rFonts w:asciiTheme="majorHAnsi" w:hAnsiTheme="majorHAnsi" w:cstheme="majorHAnsi"/>
          <w:u w:val="single"/>
        </w:rPr>
        <w:t xml:space="preserve"> develop </w:t>
      </w:r>
      <w:r w:rsidRPr="002A192D">
        <w:rPr>
          <w:rStyle w:val="Emphasis"/>
          <w:rFonts w:asciiTheme="majorHAnsi" w:hAnsiTheme="majorHAnsi" w:cstheme="majorHAnsi"/>
          <w:highlight w:val="green"/>
        </w:rPr>
        <w:t>faster</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cheaper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access</w:t>
      </w:r>
      <w:r w:rsidRPr="002A192D">
        <w:rPr>
          <w:rFonts w:asciiTheme="majorHAnsi" w:hAnsiTheme="majorHAnsi" w:cstheme="majorHAnsi"/>
          <w:u w:val="single"/>
        </w:rPr>
        <w:t xml:space="preserve"> to space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distinct from</w:t>
      </w:r>
      <w:r w:rsidRPr="002A192D">
        <w:rPr>
          <w:rFonts w:asciiTheme="majorHAnsi" w:hAnsiTheme="majorHAnsi" w:cstheme="majorHAnsi"/>
          <w:u w:val="single"/>
        </w:rPr>
        <w:t xml:space="preserve"> more </w:t>
      </w:r>
      <w:r w:rsidRPr="002A192D">
        <w:rPr>
          <w:rStyle w:val="Emphasis"/>
          <w:rFonts w:asciiTheme="majorHAnsi" w:hAnsiTheme="majorHAnsi" w:cstheme="majorHAnsi"/>
          <w:highlight w:val="green"/>
        </w:rPr>
        <w:t>traditional government</w:t>
      </w:r>
      <w:r w:rsidRPr="002A192D">
        <w:rPr>
          <w:rStyle w:val="Emphasis"/>
          <w:rFonts w:asciiTheme="majorHAnsi" w:hAnsiTheme="majorHAnsi" w:cstheme="majorHAnsi"/>
        </w:rPr>
        <w:t xml:space="preserve">-driven </w:t>
      </w:r>
      <w:r w:rsidRPr="002A192D">
        <w:rPr>
          <w:rStyle w:val="Emphasis"/>
          <w:rFonts w:asciiTheme="majorHAnsi" w:hAnsiTheme="majorHAnsi" w:cstheme="majorHAnsi"/>
          <w:highlight w:val="green"/>
        </w:rPr>
        <w:t>activities</w:t>
      </w:r>
      <w:r w:rsidRPr="002A192D">
        <w:rPr>
          <w:rFonts w:asciiTheme="majorHAnsi" w:hAnsiTheme="majorHAnsi" w:cstheme="majorHAnsi"/>
          <w:u w:val="single"/>
        </w:rPr>
        <w:t xml:space="preserve"> focused on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w:t>
      </w:r>
      <w:r w:rsidRPr="002A192D">
        <w:rPr>
          <w:rStyle w:val="Emphasis"/>
          <w:rFonts w:asciiTheme="majorHAnsi" w:hAnsiTheme="majorHAnsi" w:cstheme="majorHAnsi"/>
        </w:rPr>
        <w:t>political</w:t>
      </w:r>
      <w:r w:rsidRPr="002A192D">
        <w:rPr>
          <w:rFonts w:asciiTheme="majorHAnsi" w:hAnsiTheme="majorHAnsi" w:cstheme="majorHAnsi"/>
          <w:u w:val="single"/>
        </w:rPr>
        <w:t xml:space="preserve">, or </w:t>
      </w:r>
      <w:r w:rsidRPr="002A192D">
        <w:rPr>
          <w:rStyle w:val="Emphasis"/>
          <w:rFonts w:asciiTheme="majorHAnsi" w:hAnsiTheme="majorHAnsi" w:cstheme="majorHAnsi"/>
        </w:rPr>
        <w:t>scientific</w:t>
      </w:r>
      <w:r w:rsidRPr="002A192D">
        <w:rPr>
          <w:rFonts w:asciiTheme="majorHAnsi" w:hAnsiTheme="majorHAnsi" w:cstheme="majorHAnsi"/>
          <w:u w:val="single"/>
        </w:rPr>
        <w:t xml:space="preserve">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The </w:t>
      </w:r>
      <w:r w:rsidRPr="002A192D">
        <w:rPr>
          <w:rFonts w:asciiTheme="majorHAnsi" w:hAnsiTheme="majorHAnsi" w:cstheme="majorHAnsi"/>
          <w:u w:val="single"/>
        </w:rPr>
        <w:t xml:space="preserve">easier </w:t>
      </w:r>
      <w:r w:rsidRPr="002A192D">
        <w:rPr>
          <w:rFonts w:asciiTheme="majorHAnsi" w:hAnsiTheme="majorHAnsi" w:cstheme="majorHAnsi"/>
          <w:highlight w:val="green"/>
          <w:u w:val="single"/>
        </w:rPr>
        <w:t>access</w:t>
      </w:r>
      <w:r w:rsidRPr="002A192D">
        <w:rPr>
          <w:rFonts w:asciiTheme="majorHAnsi" w:hAnsiTheme="majorHAnsi" w:cstheme="majorHAnsi"/>
          <w:u w:val="single"/>
        </w:rPr>
        <w:t xml:space="preserve"> to space has </w:t>
      </w:r>
      <w:r w:rsidRPr="002A192D">
        <w:rPr>
          <w:rFonts w:asciiTheme="majorHAnsi" w:hAnsiTheme="majorHAnsi" w:cstheme="majorHAnsi"/>
          <w:highlight w:val="green"/>
          <w:u w:val="single"/>
        </w:rPr>
        <w:t xml:space="preserve">opened </w:t>
      </w:r>
      <w:r w:rsidRPr="002A192D">
        <w:rPr>
          <w:rStyle w:val="Emphasis"/>
          <w:rFonts w:asciiTheme="majorHAnsi" w:hAnsiTheme="majorHAnsi" w:cstheme="majorHAnsi"/>
          <w:highlight w:val="green"/>
        </w:rPr>
        <w:t>participation</w:t>
      </w:r>
      <w:r w:rsidRPr="002A192D">
        <w:rPr>
          <w:rFonts w:asciiTheme="majorHAnsi" w:hAnsiTheme="majorHAnsi" w:cstheme="majorHAnsi"/>
          <w:highlight w:val="green"/>
          <w:u w:val="single"/>
        </w:rPr>
        <w:t xml:space="preserve"> to many</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participants</w:t>
      </w:r>
      <w:r w:rsidRPr="002A192D">
        <w:rPr>
          <w:rFonts w:asciiTheme="majorHAnsi" w:hAnsiTheme="majorHAnsi" w:cstheme="majorHAnsi"/>
          <w:u w:val="single"/>
        </w:rPr>
        <w:t xml:space="preserve"> than was </w:t>
      </w:r>
      <w:r w:rsidRPr="002A192D">
        <w:rPr>
          <w:rStyle w:val="Emphasis"/>
          <w:rFonts w:asciiTheme="majorHAnsi" w:hAnsiTheme="majorHAnsi" w:cstheme="majorHAnsi"/>
        </w:rPr>
        <w:t>historically possible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 xml:space="preserve">new activity </w:t>
      </w:r>
      <w:r w:rsidRPr="002A192D">
        <w:rPr>
          <w:rFonts w:asciiTheme="majorHAnsi" w:hAnsiTheme="majorHAnsi" w:cstheme="majorHAnsi"/>
          <w:highlight w:val="green"/>
          <w:u w:val="single"/>
        </w:rPr>
        <w:t>could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profoundly </w:t>
      </w:r>
      <w:r w:rsidRPr="002A192D">
        <w:rPr>
          <w:rStyle w:val="Emphasis"/>
          <w:rFonts w:asciiTheme="majorHAnsi" w:hAnsiTheme="majorHAnsi" w:cstheme="majorHAnsi"/>
          <w:highlight w:val="green"/>
        </w:rPr>
        <w:t>worsen</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space debris</w:t>
      </w:r>
      <w:r w:rsidRPr="002A192D">
        <w:rPr>
          <w:rStyle w:val="Emphasis"/>
          <w:rFonts w:asciiTheme="majorHAnsi" w:hAnsiTheme="majorHAnsi" w:cstheme="majorHAnsi"/>
        </w:rPr>
        <w:t xml:space="preserve"> environment</w:t>
      </w:r>
      <w:r w:rsidRPr="002A192D">
        <w:rPr>
          <w:rFonts w:asciiTheme="majorHAnsi" w:hAnsiTheme="majorHAnsi" w:cstheme="majorHAnsi"/>
          <w:u w:val="single"/>
        </w:rPr>
        <w:t xml:space="preserve">, particularly in </w:t>
      </w:r>
      <w:r w:rsidRPr="002A192D">
        <w:rPr>
          <w:rStyle w:val="Emphasis"/>
          <w:rFonts w:asciiTheme="majorHAnsi" w:hAnsiTheme="majorHAnsi" w:cstheme="majorHAnsi"/>
        </w:rPr>
        <w:t>low Earth orbit</w:t>
      </w:r>
      <w:r w:rsidRPr="002A192D">
        <w:rPr>
          <w:rFonts w:asciiTheme="majorHAnsi" w:hAnsiTheme="majorHAnsi" w:cstheme="majorHAnsi"/>
          <w:u w:val="single"/>
        </w:rPr>
        <w:t xml:space="preserve"> (LEO)</w:t>
      </w:r>
      <w:r w:rsidRPr="002A192D">
        <w:rPr>
          <w:rFonts w:asciiTheme="majorHAnsi" w:hAnsiTheme="majorHAnsi" w:cstheme="majorHAnsi"/>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2A192D">
        <w:rPr>
          <w:rFonts w:asciiTheme="majorHAnsi" w:hAnsiTheme="majorHAnsi" w:cstheme="majorHAnsi"/>
          <w:u w:val="single"/>
        </w:rPr>
        <w:t xml:space="preserve">Characterizing NewSpace: a </w:t>
      </w:r>
      <w:r w:rsidRPr="002A192D">
        <w:rPr>
          <w:rStyle w:val="Emphasis"/>
          <w:rFonts w:asciiTheme="majorHAnsi" w:hAnsiTheme="majorHAnsi" w:cstheme="majorHAnsi"/>
        </w:rPr>
        <w:t>step change in the space environment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In just the last few years, </w:t>
      </w:r>
      <w:r w:rsidRPr="002A192D">
        <w:rPr>
          <w:rFonts w:asciiTheme="majorHAnsi" w:hAnsiTheme="majorHAnsi" w:cstheme="majorHAnsi"/>
          <w:highlight w:val="green"/>
          <w:u w:val="single"/>
        </w:rPr>
        <w:t>commercial companies have</w:t>
      </w:r>
      <w:r w:rsidRPr="002A192D">
        <w:rPr>
          <w:rFonts w:asciiTheme="majorHAnsi" w:hAnsiTheme="majorHAnsi" w:cstheme="majorHAnsi"/>
          <w:u w:val="single"/>
        </w:rPr>
        <w:t xml:space="preserve"> </w:t>
      </w:r>
      <w:r w:rsidRPr="002A192D">
        <w:rPr>
          <w:rStyle w:val="Emphasis"/>
          <w:rFonts w:asciiTheme="majorHAnsi" w:hAnsiTheme="majorHAnsi" w:cstheme="majorHAnsi"/>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funded</w:t>
      </w:r>
      <w:r w:rsidRPr="002A192D">
        <w:rPr>
          <w:rFonts w:asciiTheme="majorHAnsi" w:hAnsiTheme="majorHAnsi" w:cstheme="majorHAnsi"/>
          <w:u w:val="single"/>
        </w:rPr>
        <w:t xml:space="preserve">, and in a few cases </w:t>
      </w:r>
      <w:r w:rsidRPr="002A192D">
        <w:rPr>
          <w:rFonts w:asciiTheme="majorHAnsi" w:hAnsiTheme="majorHAnsi" w:cstheme="majorHAnsi"/>
          <w:highlight w:val="green"/>
          <w:u w:val="single"/>
        </w:rPr>
        <w:t xml:space="preserve">begun </w:t>
      </w:r>
      <w:r w:rsidRPr="002A192D">
        <w:rPr>
          <w:rStyle w:val="Emphasis"/>
          <w:rFonts w:asciiTheme="majorHAnsi" w:hAnsiTheme="majorHAnsi" w:cstheme="majorHAnsi"/>
          <w:highlight w:val="green"/>
        </w:rPr>
        <w:t>deployment</w:t>
      </w:r>
      <w:r w:rsidRPr="002A192D">
        <w:rPr>
          <w:rFonts w:asciiTheme="majorHAnsi" w:hAnsiTheme="majorHAnsi" w:cstheme="majorHAnsi"/>
          <w:highlight w:val="green"/>
          <w:u w:val="single"/>
        </w:rPr>
        <w:t xml:space="preserve"> of </w:t>
      </w:r>
      <w:r w:rsidRPr="002A192D">
        <w:rPr>
          <w:rFonts w:asciiTheme="majorHAnsi" w:hAnsiTheme="majorHAnsi" w:cstheme="majorHAnsi"/>
          <w:u w:val="single"/>
        </w:rPr>
        <w:t xml:space="preserve">very large </w:t>
      </w:r>
      <w:r w:rsidRPr="002A192D">
        <w:rPr>
          <w:rStyle w:val="Emphasis"/>
          <w:rFonts w:asciiTheme="majorHAnsi" w:hAnsiTheme="majorHAnsi" w:cstheme="majorHAnsi"/>
        </w:rPr>
        <w:t xml:space="preserve">constellations of small to medium-sized </w:t>
      </w:r>
      <w:r w:rsidRPr="002A192D">
        <w:rPr>
          <w:rStyle w:val="Emphasis"/>
          <w:rFonts w:asciiTheme="majorHAnsi" w:hAnsiTheme="majorHAnsi" w:cstheme="majorHAnsi"/>
          <w:highlight w:val="green"/>
        </w:rPr>
        <w:t>satellites</w:t>
      </w:r>
      <w:r w:rsidRPr="002A192D">
        <w:rPr>
          <w:rFonts w:asciiTheme="majorHAnsi" w:hAnsiTheme="majorHAnsi" w:cstheme="majorHAnsi"/>
          <w:highlight w:val="green"/>
          <w:u w:val="single"/>
        </w:rPr>
        <w:t>. These</w:t>
      </w:r>
      <w:r w:rsidRPr="002A192D">
        <w:rPr>
          <w:rFonts w:asciiTheme="majorHAnsi" w:hAnsiTheme="majorHAnsi" w:cstheme="majorHAnsi"/>
          <w:u w:val="single"/>
        </w:rPr>
        <w:t xml:space="preserve"> constellations will </w:t>
      </w:r>
      <w:r w:rsidRPr="002A192D">
        <w:rPr>
          <w:rFonts w:asciiTheme="majorHAnsi" w:hAnsiTheme="majorHAnsi" w:cstheme="majorHAnsi"/>
          <w:highlight w:val="green"/>
          <w:u w:val="single"/>
        </w:rPr>
        <w:t>add</w:t>
      </w:r>
      <w:r w:rsidRPr="002A192D">
        <w:rPr>
          <w:rFonts w:asciiTheme="majorHAnsi" w:hAnsiTheme="majorHAnsi" w:cstheme="majorHAnsi"/>
          <w:u w:val="single"/>
        </w:rPr>
        <w:t xml:space="preserve"> much more </w:t>
      </w:r>
      <w:r w:rsidRPr="002A192D">
        <w:rPr>
          <w:rStyle w:val="Emphasis"/>
          <w:rFonts w:asciiTheme="majorHAnsi" w:hAnsiTheme="majorHAnsi" w:cstheme="majorHAnsi"/>
          <w:highlight w:val="green"/>
        </w:rPr>
        <w:t>complexity</w:t>
      </w:r>
      <w:r w:rsidRPr="002A192D">
        <w:rPr>
          <w:rFonts w:asciiTheme="majorHAnsi" w:hAnsiTheme="majorHAnsi" w:cstheme="majorHAnsi"/>
          <w:highlight w:val="green"/>
          <w:u w:val="single"/>
        </w:rPr>
        <w:t xml:space="preserve"> to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operations</w:t>
      </w:r>
      <w:r w:rsidRPr="002A192D">
        <w:rPr>
          <w:rFonts w:asciiTheme="majorHAnsi" w:hAnsiTheme="majorHAnsi" w:cstheme="majorHAnsi"/>
          <w:sz w:val="16"/>
        </w:rPr>
        <w:t xml:space="preserve">. Table 1 shows some of the constellations that have been announced for launch in the next decade. </w:t>
      </w:r>
      <w:r w:rsidRPr="002A192D">
        <w:rPr>
          <w:rFonts w:asciiTheme="majorHAnsi" w:hAnsiTheme="majorHAnsi" w:cstheme="majorHAnsi"/>
          <w:highlight w:val="green"/>
          <w:u w:val="single"/>
        </w:rPr>
        <w:t>Two dozen companies</w:t>
      </w:r>
      <w:r w:rsidRPr="002A192D">
        <w:rPr>
          <w:rFonts w:asciiTheme="majorHAnsi" w:hAnsiTheme="majorHAnsi" w:cstheme="majorHAnsi"/>
          <w:sz w:val="16"/>
        </w:rPr>
        <w:t xml:space="preserve">, when taken together, </w:t>
      </w:r>
      <w:r w:rsidRPr="002A192D">
        <w:rPr>
          <w:rFonts w:asciiTheme="majorHAnsi" w:hAnsiTheme="majorHAnsi" w:cstheme="majorHAnsi"/>
          <w:u w:val="single"/>
        </w:rPr>
        <w:t xml:space="preserve">have </w:t>
      </w:r>
      <w:r w:rsidRPr="002A192D">
        <w:rPr>
          <w:rFonts w:asciiTheme="majorHAnsi" w:hAnsiTheme="majorHAnsi" w:cstheme="majorHAnsi"/>
          <w:highlight w:val="green"/>
          <w:u w:val="single"/>
        </w:rPr>
        <w:t>proposed</w:t>
      </w:r>
      <w:r w:rsidRPr="002A192D">
        <w:rPr>
          <w:rFonts w:asciiTheme="majorHAnsi" w:hAnsiTheme="majorHAnsi" w:cstheme="majorHAnsi"/>
          <w:u w:val="single"/>
        </w:rPr>
        <w:t xml:space="preserve"> placing </w:t>
      </w:r>
      <w:r w:rsidRPr="002A192D">
        <w:rPr>
          <w:rStyle w:val="Emphasis"/>
          <w:rFonts w:asciiTheme="majorHAnsi" w:hAnsiTheme="majorHAnsi" w:cstheme="majorHAnsi"/>
          <w:highlight w:val="green"/>
        </w:rPr>
        <w:t>well over 20,000 satellites</w:t>
      </w:r>
      <w:r w:rsidRPr="002A192D">
        <w:rPr>
          <w:rStyle w:val="Emphasis"/>
          <w:rFonts w:asciiTheme="majorHAnsi" w:hAnsiTheme="majorHAnsi" w:cstheme="majorHAnsi"/>
        </w:rPr>
        <w:t xml:space="preserve"> in orbit</w:t>
      </w:r>
      <w:r w:rsidRPr="002A192D">
        <w:rPr>
          <w:rFonts w:asciiTheme="majorHAnsi" w:hAnsiTheme="majorHAnsi" w:cstheme="majorHAnsi"/>
          <w:u w:val="single"/>
        </w:rPr>
        <w:t xml:space="preserve"> in the next 10 years</w:t>
      </w:r>
      <w:r w:rsidRPr="002A192D">
        <w:rPr>
          <w:rFonts w:asciiTheme="majorHAnsi" w:hAnsiTheme="majorHAnsi" w:cstheme="majorHAnsi"/>
          <w:sz w:val="16"/>
        </w:rPr>
        <w:t xml:space="preserve">. For perspective, </w:t>
      </w:r>
      <w:r w:rsidRPr="002A192D">
        <w:rPr>
          <w:rFonts w:asciiTheme="majorHAnsi" w:hAnsiTheme="majorHAnsi" w:cstheme="majorHAnsi"/>
          <w:u w:val="single"/>
        </w:rPr>
        <w:t xml:space="preserve">fewer than </w:t>
      </w:r>
      <w:r w:rsidRPr="002A192D">
        <w:rPr>
          <w:rStyle w:val="Emphasis"/>
          <w:rFonts w:asciiTheme="majorHAnsi" w:hAnsiTheme="majorHAnsi" w:cstheme="majorHAnsi"/>
        </w:rPr>
        <w:t>8100</w:t>
      </w:r>
      <w:r w:rsidRPr="002A192D">
        <w:rPr>
          <w:rFonts w:asciiTheme="majorHAnsi" w:hAnsiTheme="majorHAnsi" w:cstheme="majorHAnsi"/>
          <w:u w:val="single"/>
        </w:rPr>
        <w:t xml:space="preserve"> payloads have been placed in Earth orbit in the </w:t>
      </w:r>
      <w:r w:rsidRPr="002A192D">
        <w:rPr>
          <w:rStyle w:val="Emphasis"/>
          <w:rFonts w:asciiTheme="majorHAnsi" w:hAnsiTheme="majorHAnsi" w:cstheme="majorHAnsi"/>
        </w:rPr>
        <w:t>entire</w:t>
      </w:r>
      <w:r w:rsidRPr="002A192D">
        <w:rPr>
          <w:rFonts w:asciiTheme="majorHAnsi" w:hAnsiTheme="majorHAnsi" w:cstheme="majorHAnsi"/>
          <w:u w:val="single"/>
        </w:rPr>
        <w:t xml:space="preserve"> </w:t>
      </w:r>
      <w:r w:rsidRPr="002A192D">
        <w:rPr>
          <w:rStyle w:val="Emphasis"/>
          <w:rFonts w:asciiTheme="majorHAnsi" w:hAnsiTheme="majorHAnsi" w:cstheme="majorHAnsi"/>
        </w:rPr>
        <w:t>history</w:t>
      </w:r>
      <w:r w:rsidRPr="002A192D">
        <w:rPr>
          <w:rFonts w:asciiTheme="majorHAnsi" w:hAnsiTheme="majorHAnsi" w:cstheme="majorHAnsi"/>
          <w:u w:val="single"/>
        </w:rPr>
        <w:t xml:space="preserve"> of the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rPr>
        <w:t>age</w:t>
      </w:r>
      <w:r w:rsidRPr="002A192D">
        <w:rPr>
          <w:rFonts w:asciiTheme="majorHAnsi" w:hAnsiTheme="majorHAnsi" w:cstheme="majorHAnsi"/>
          <w:u w:val="single"/>
        </w:rPr>
        <w:t xml:space="preserve">, only </w:t>
      </w:r>
      <w:r w:rsidRPr="002A192D">
        <w:rPr>
          <w:rStyle w:val="Emphasis"/>
          <w:rFonts w:asciiTheme="majorHAnsi" w:hAnsiTheme="majorHAnsi" w:cstheme="majorHAnsi"/>
        </w:rPr>
        <w:t>4800</w:t>
      </w:r>
      <w:r w:rsidRPr="002A192D">
        <w:rPr>
          <w:rFonts w:asciiTheme="majorHAnsi" w:hAnsiTheme="majorHAnsi" w:cstheme="majorHAnsi"/>
          <w:u w:val="single"/>
        </w:rPr>
        <w:t xml:space="preserve"> [1] remain in orbit and approximately 1950 [2] of those are still active. </w:t>
      </w:r>
      <w:r w:rsidRPr="002A192D">
        <w:rPr>
          <w:rFonts w:asciiTheme="majorHAnsi" w:hAnsiTheme="majorHAnsi" w:cstheme="majorHAnsi"/>
          <w:highlight w:val="green"/>
          <w:u w:val="single"/>
        </w:rPr>
        <w:t xml:space="preserve">And it </w:t>
      </w:r>
      <w:r w:rsidRPr="002A192D">
        <w:rPr>
          <w:rStyle w:val="Emphasis"/>
          <w:rFonts w:asciiTheme="majorHAnsi" w:hAnsiTheme="majorHAnsi" w:cstheme="majorHAnsi"/>
          <w:highlight w:val="green"/>
        </w:rPr>
        <w:t>isn't</w:t>
      </w:r>
      <w:r w:rsidRPr="002A192D">
        <w:rPr>
          <w:rStyle w:val="Emphasis"/>
          <w:rFonts w:asciiTheme="majorHAnsi" w:hAnsiTheme="majorHAnsi" w:cstheme="majorHAnsi"/>
        </w:rPr>
        <w:t xml:space="preserve"> simply </w:t>
      </w:r>
      <w:r w:rsidRPr="002A192D">
        <w:rPr>
          <w:rStyle w:val="Emphasis"/>
          <w:rFonts w:asciiTheme="majorHAnsi" w:hAnsiTheme="majorHAnsi" w:cstheme="majorHAnsi"/>
          <w:highlight w:val="green"/>
        </w:rPr>
        <w:t>numbers</w:t>
      </w:r>
      <w:r w:rsidRPr="002A192D">
        <w:rPr>
          <w:rFonts w:asciiTheme="majorHAnsi" w:hAnsiTheme="majorHAnsi" w:cstheme="majorHAnsi"/>
          <w:u w:val="single"/>
        </w:rPr>
        <w:t xml:space="preserve"> – the </w:t>
      </w:r>
      <w:r w:rsidRPr="002A192D">
        <w:rPr>
          <w:rFonts w:asciiTheme="majorHAnsi" w:hAnsiTheme="majorHAnsi" w:cstheme="majorHAnsi"/>
          <w:highlight w:val="green"/>
          <w:u w:val="single"/>
        </w:rPr>
        <w:t xml:space="preserve">mass in orbit will </w:t>
      </w:r>
      <w:r w:rsidRPr="002A192D">
        <w:rPr>
          <w:rStyle w:val="Emphasis"/>
          <w:rFonts w:asciiTheme="majorHAnsi" w:hAnsiTheme="majorHAnsi" w:cstheme="majorHAnsi"/>
          <w:highlight w:val="green"/>
        </w:rPr>
        <w:t>increase</w:t>
      </w:r>
      <w:r w:rsidRPr="002A192D">
        <w:rPr>
          <w:rFonts w:asciiTheme="majorHAnsi" w:hAnsiTheme="majorHAnsi" w:cstheme="majorHAnsi"/>
          <w:u w:val="single"/>
        </w:rPr>
        <w:t xml:space="preserve"> </w:t>
      </w:r>
      <w:r w:rsidRPr="002A192D">
        <w:rPr>
          <w:rStyle w:val="Emphasis"/>
          <w:rFonts w:asciiTheme="majorHAnsi" w:hAnsiTheme="majorHAnsi" w:cstheme="majorHAnsi"/>
        </w:rPr>
        <w:t>substantially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long-term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generation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strongly </w:t>
      </w:r>
      <w:r w:rsidRPr="002A192D">
        <w:rPr>
          <w:rStyle w:val="Emphasis"/>
          <w:rFonts w:asciiTheme="majorHAnsi" w:hAnsiTheme="majorHAnsi" w:cstheme="majorHAnsi"/>
          <w:highlight w:val="green"/>
        </w:rPr>
        <w:t>correlated with mass</w:t>
      </w:r>
      <w:r w:rsidRPr="002A192D">
        <w:rPr>
          <w:rFonts w:asciiTheme="majorHAnsi" w:hAnsiTheme="majorHAnsi" w:cstheme="majorHAnsi"/>
          <w:u w:val="single"/>
        </w:rPr>
        <w:t xml:space="preserve">. </w:t>
      </w:r>
      <w:r w:rsidRPr="002A192D">
        <w:rPr>
          <w:rFonts w:asciiTheme="majorHAnsi" w:hAnsiTheme="majorHAnsi" w:cstheme="majorHAnsi"/>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2A192D">
        <w:rPr>
          <w:rFonts w:asciiTheme="majorHAnsi" w:hAnsiTheme="majorHAnsi" w:cstheme="majorHAnsi"/>
          <w:u w:val="single"/>
        </w:rPr>
        <w:t xml:space="preserve">This table is in </w:t>
      </w:r>
      <w:r w:rsidRPr="002A192D">
        <w:rPr>
          <w:rStyle w:val="Emphasis"/>
          <w:rFonts w:asciiTheme="majorHAnsi" w:hAnsiTheme="majorHAnsi" w:cstheme="majorHAnsi"/>
        </w:rPr>
        <w:t>constant flux</w:t>
      </w:r>
      <w:r w:rsidRPr="002A192D">
        <w:rPr>
          <w:rFonts w:asciiTheme="majorHAnsi" w:hAnsiTheme="majorHAnsi" w:cstheme="majorHAnsi"/>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2A192D">
        <w:rPr>
          <w:rFonts w:asciiTheme="majorHAnsi" w:hAnsiTheme="majorHAnsi" w:cstheme="majorHAnsi"/>
          <w:highlight w:val="green"/>
          <w:u w:val="single"/>
        </w:rPr>
        <w:t xml:space="preserve">the traffic created if </w:t>
      </w:r>
      <w:r w:rsidRPr="002A192D">
        <w:rPr>
          <w:rStyle w:val="Emphasis"/>
          <w:rFonts w:asciiTheme="majorHAnsi" w:hAnsiTheme="majorHAnsi" w:cstheme="majorHAnsi"/>
          <w:highlight w:val="green"/>
        </w:rPr>
        <w:t>just half are successful</w:t>
      </w:r>
      <w:r w:rsidRPr="002A192D">
        <w:rPr>
          <w:rFonts w:asciiTheme="majorHAnsi" w:hAnsiTheme="majorHAnsi" w:cstheme="majorHAnsi"/>
          <w:highlight w:val="green"/>
          <w:u w:val="single"/>
        </w:rPr>
        <w:t xml:space="preserve"> would be more than</w:t>
      </w:r>
      <w:r w:rsidRPr="002A192D">
        <w:rPr>
          <w:rFonts w:asciiTheme="majorHAnsi" w:hAnsiTheme="majorHAnsi" w:cstheme="majorHAnsi"/>
          <w:u w:val="single"/>
        </w:rPr>
        <w:t xml:space="preserve"> </w:t>
      </w:r>
      <w:r w:rsidRPr="002A192D">
        <w:rPr>
          <w:rStyle w:val="Emphasis"/>
          <w:rFonts w:asciiTheme="majorHAnsi" w:hAnsiTheme="majorHAnsi" w:cstheme="majorHAnsi"/>
        </w:rPr>
        <w:t>double</w:t>
      </w:r>
      <w:r w:rsidRPr="002A192D">
        <w:rPr>
          <w:rFonts w:asciiTheme="majorHAnsi" w:hAnsiTheme="majorHAnsi" w:cstheme="majorHAnsi"/>
          <w:u w:val="single"/>
        </w:rPr>
        <w:t xml:space="preserve"> the number of payloads launched in the last 60 years and </w:t>
      </w:r>
      <w:r w:rsidRPr="002A192D">
        <w:rPr>
          <w:rStyle w:val="Emphasis"/>
          <w:rFonts w:asciiTheme="majorHAnsi" w:hAnsiTheme="majorHAnsi" w:cstheme="majorHAnsi"/>
        </w:rPr>
        <w:t xml:space="preserve">more than </w:t>
      </w:r>
      <w:r w:rsidRPr="002A192D">
        <w:rPr>
          <w:rStyle w:val="Emphasis"/>
          <w:rFonts w:asciiTheme="majorHAnsi" w:hAnsiTheme="majorHAnsi" w:cstheme="majorHAnsi"/>
          <w:highlight w:val="green"/>
        </w:rPr>
        <w:t>6 times</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the number of currently </w:t>
      </w:r>
      <w:r w:rsidRPr="002A192D">
        <w:rPr>
          <w:rFonts w:asciiTheme="majorHAnsi" w:hAnsiTheme="majorHAnsi" w:cstheme="majorHAnsi"/>
          <w:highlight w:val="green"/>
          <w:u w:val="single"/>
        </w:rPr>
        <w:t>active satellites</w:t>
      </w:r>
      <w:r w:rsidRPr="002A192D">
        <w:rPr>
          <w:rFonts w:asciiTheme="majorHAnsi" w:hAnsiTheme="majorHAnsi" w:cstheme="majorHAnsi"/>
          <w:u w:val="single"/>
        </w:rPr>
        <w:t xml:space="preserve">. </w:t>
      </w:r>
      <w:r w:rsidRPr="002A192D">
        <w:rPr>
          <w:rFonts w:asciiTheme="majorHAnsi" w:hAnsiTheme="majorHAnsi" w:cstheme="majorHAnsi"/>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 xml:space="preserve">potential for </w:t>
      </w:r>
      <w:r w:rsidRPr="002A192D">
        <w:rPr>
          <w:rStyle w:val="Emphasis"/>
          <w:rFonts w:asciiTheme="majorHAnsi" w:hAnsiTheme="majorHAnsi" w:cstheme="majorHAnsi"/>
          <w:highlight w:val="green"/>
        </w:rPr>
        <w:t>debris creation</w:t>
      </w:r>
      <w:r w:rsidRPr="002A192D">
        <w:rPr>
          <w:rFonts w:asciiTheme="majorHAnsi" w:hAnsiTheme="majorHAnsi" w:cstheme="majorHAnsi"/>
          <w:u w:val="single"/>
        </w:rPr>
        <w:t xml:space="preserve">, the </w:t>
      </w:r>
      <w:r w:rsidRPr="002A192D">
        <w:rPr>
          <w:rStyle w:val="Emphasis"/>
          <w:rFonts w:asciiTheme="majorHAnsi" w:hAnsiTheme="majorHAnsi" w:cstheme="majorHAnsi"/>
        </w:rPr>
        <w:t>number of conjunctions</w:t>
      </w:r>
      <w:r w:rsidRPr="002A192D">
        <w:rPr>
          <w:rFonts w:asciiTheme="majorHAnsi" w:hAnsiTheme="majorHAnsi" w:cstheme="majorHAnsi"/>
          <w:u w:val="single"/>
        </w:rPr>
        <w:t xml:space="preserve">, NewSpace represents a </w:t>
      </w:r>
      <w:r w:rsidRPr="002A192D">
        <w:rPr>
          <w:rStyle w:val="Emphasis"/>
          <w:rFonts w:asciiTheme="majorHAnsi" w:hAnsiTheme="majorHAnsi" w:cstheme="majorHAnsi"/>
        </w:rPr>
        <w:t>fundamental change</w:t>
      </w:r>
      <w:r w:rsidRPr="002A192D">
        <w:rPr>
          <w:rFonts w:asciiTheme="majorHAnsi" w:hAnsiTheme="majorHAnsi" w:cstheme="majorHAnsi"/>
          <w:u w:val="single"/>
        </w:rPr>
        <w:t xml:space="preserve">. </w:t>
      </w:r>
      <w:r w:rsidRPr="002A192D">
        <w:rPr>
          <w:rFonts w:asciiTheme="majorHAnsi" w:hAnsiTheme="majorHAnsi" w:cstheme="majorHAnsi"/>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2A192D">
        <w:rPr>
          <w:rFonts w:asciiTheme="majorHAnsi" w:hAnsiTheme="majorHAnsi" w:cstheme="majorHAnsi"/>
          <w:u w:val="single"/>
        </w:rPr>
        <w:t>The number of objects found in each 10 km “bin” is plotted on the horizontal axis, while the altitude is plotted vertically</w:t>
      </w:r>
      <w:r w:rsidRPr="002A192D">
        <w:rPr>
          <w:rFonts w:asciiTheme="majorHAnsi" w:hAnsiTheme="majorHAnsi" w:cstheme="majorHAnsi"/>
          <w:sz w:val="16"/>
        </w:rPr>
        <w:t xml:space="preserve">. Objects in elliptical orbits are distributed between bins as partial objects proportional to the time spent in each bin. Some notable resident systems are </w:t>
      </w:r>
      <w:r w:rsidRPr="002A192D">
        <w:rPr>
          <w:rFonts w:asciiTheme="majorHAnsi" w:hAnsiTheme="majorHAnsi" w:cstheme="majorHAnsi"/>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0DEB06D" w14:textId="77777777" w:rsidR="00551295" w:rsidRPr="002A192D" w:rsidRDefault="00551295" w:rsidP="00551295">
      <w:pPr>
        <w:rPr>
          <w:rFonts w:asciiTheme="majorHAnsi" w:hAnsiTheme="majorHAnsi" w:cstheme="majorHAnsi"/>
          <w:sz w:val="16"/>
        </w:rPr>
      </w:pPr>
      <w:r w:rsidRPr="002A192D">
        <w:rPr>
          <w:rFonts w:asciiTheme="majorHAnsi" w:hAnsiTheme="majorHAnsi" w:cstheme="majorHAnsi"/>
          <w:noProof/>
          <w:sz w:val="16"/>
        </w:rPr>
        <w:drawing>
          <wp:inline distT="0" distB="0" distL="0" distR="0" wp14:anchorId="279DB91B" wp14:editId="68D2F6C1">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1A230EF5" w14:textId="77777777" w:rsidR="00551295" w:rsidRPr="002A192D" w:rsidRDefault="00551295" w:rsidP="00551295">
      <w:pPr>
        <w:rPr>
          <w:rFonts w:asciiTheme="majorHAnsi" w:hAnsiTheme="majorHAnsi" w:cstheme="majorHAnsi"/>
          <w:u w:val="single"/>
        </w:rPr>
      </w:pPr>
      <w:r w:rsidRPr="002A192D">
        <w:rPr>
          <w:rFonts w:asciiTheme="majorHAnsi" w:hAnsiTheme="majorHAnsi" w:cstheme="majorHAnsi"/>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2A192D">
        <w:rPr>
          <w:rFonts w:asciiTheme="majorHAnsi" w:hAnsiTheme="majorHAnsi" w:cstheme="majorHAnsi"/>
          <w:u w:val="single"/>
        </w:rPr>
        <w:t xml:space="preserve">current SSN LEO catalog contains objects about 10 cm or larger. It is generally accepted that </w:t>
      </w:r>
      <w:r w:rsidRPr="002A192D">
        <w:rPr>
          <w:rFonts w:asciiTheme="majorHAnsi" w:hAnsiTheme="majorHAnsi" w:cstheme="majorHAnsi"/>
          <w:highlight w:val="green"/>
          <w:u w:val="single"/>
        </w:rPr>
        <w:t>an impact</w:t>
      </w:r>
      <w:r w:rsidRPr="002A192D">
        <w:rPr>
          <w:rFonts w:asciiTheme="majorHAnsi" w:hAnsiTheme="majorHAnsi" w:cstheme="majorHAnsi"/>
          <w:u w:val="single"/>
        </w:rPr>
        <w:t xml:space="preserve"> in LEO </w:t>
      </w:r>
      <w:r w:rsidRPr="002A192D">
        <w:rPr>
          <w:rFonts w:asciiTheme="majorHAnsi" w:hAnsiTheme="majorHAnsi" w:cstheme="majorHAnsi"/>
          <w:highlight w:val="green"/>
          <w:u w:val="single"/>
        </w:rPr>
        <w:t>with an object 1 cm or larger</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cause </w:t>
      </w:r>
      <w:r w:rsidRPr="002A192D">
        <w:rPr>
          <w:rStyle w:val="Emphasis"/>
          <w:rFonts w:asciiTheme="majorHAnsi" w:hAnsiTheme="majorHAnsi" w:cstheme="majorHAnsi"/>
          <w:highlight w:val="green"/>
        </w:rPr>
        <w:t>damage</w:t>
      </w:r>
      <w:r w:rsidRPr="002A192D">
        <w:rPr>
          <w:rFonts w:asciiTheme="majorHAnsi" w:hAnsiTheme="majorHAnsi" w:cstheme="majorHAnsi"/>
          <w:u w:val="single"/>
        </w:rPr>
        <w:t xml:space="preserve"> likely </w:t>
      </w:r>
      <w:r w:rsidRPr="002A192D">
        <w:rPr>
          <w:rFonts w:asciiTheme="majorHAnsi" w:hAnsiTheme="majorHAnsi" w:cstheme="majorHAnsi"/>
          <w:highlight w:val="green"/>
          <w:u w:val="single"/>
        </w:rPr>
        <w:t xml:space="preserve">to be </w:t>
      </w:r>
      <w:r w:rsidRPr="002A192D">
        <w:rPr>
          <w:rStyle w:val="Emphasis"/>
          <w:rFonts w:asciiTheme="majorHAnsi" w:hAnsiTheme="majorHAnsi" w:cstheme="majorHAnsi"/>
          <w:highlight w:val="green"/>
        </w:rPr>
        <w:t>fatal</w:t>
      </w:r>
      <w:r w:rsidRPr="002A192D">
        <w:rPr>
          <w:rFonts w:asciiTheme="majorHAnsi" w:hAnsiTheme="majorHAnsi" w:cstheme="majorHAnsi"/>
          <w:u w:val="single"/>
        </w:rPr>
        <w:t xml:space="preserve"> to a satellite's mission</w:t>
      </w:r>
      <w:r w:rsidRPr="002A192D">
        <w:rPr>
          <w:rFonts w:asciiTheme="majorHAnsi" w:hAnsiTheme="majorHAnsi" w:cstheme="majorHAnsi"/>
          <w:sz w:val="16"/>
        </w:rPr>
        <w:t xml:space="preserve">. Therefore, </w:t>
      </w:r>
      <w:r w:rsidRPr="002A192D">
        <w:rPr>
          <w:rFonts w:asciiTheme="majorHAnsi" w:hAnsiTheme="majorHAnsi" w:cstheme="majorHAnsi"/>
          <w:highlight w:val="green"/>
          <w:u w:val="single"/>
        </w:rPr>
        <w:t>there is a</w:t>
      </w:r>
      <w:r w:rsidRPr="002A192D">
        <w:rPr>
          <w:rFonts w:asciiTheme="majorHAnsi" w:hAnsiTheme="majorHAnsi" w:cstheme="majorHAnsi"/>
          <w:u w:val="single"/>
        </w:rPr>
        <w:t xml:space="preserve"> </w:t>
      </w:r>
      <w:r w:rsidRPr="002A192D">
        <w:rPr>
          <w:rStyle w:val="Emphasis"/>
          <w:rFonts w:asciiTheme="majorHAnsi" w:hAnsiTheme="majorHAnsi" w:cstheme="majorHAnsi"/>
        </w:rPr>
        <w:t>large</w:t>
      </w:r>
      <w:r w:rsidRPr="002A192D">
        <w:rPr>
          <w:rFonts w:asciiTheme="majorHAnsi" w:hAnsiTheme="majorHAnsi" w:cstheme="majorHAnsi"/>
          <w:u w:val="single"/>
        </w:rPr>
        <w:t xml:space="preserve"> </w:t>
      </w:r>
      <w:r w:rsidRPr="002A192D">
        <w:rPr>
          <w:rStyle w:val="Emphasis"/>
          <w:rFonts w:asciiTheme="majorHAnsi" w:hAnsiTheme="majorHAnsi" w:cstheme="majorHAnsi"/>
        </w:rPr>
        <w:t>latent</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risk</w:t>
      </w:r>
      <w:r w:rsidRPr="002A192D">
        <w:rPr>
          <w:rFonts w:asciiTheme="majorHAnsi" w:hAnsiTheme="majorHAnsi" w:cstheme="majorHAnsi"/>
          <w:highlight w:val="green"/>
          <w:u w:val="single"/>
        </w:rPr>
        <w:t xml:space="preserve"> from </w:t>
      </w:r>
      <w:r w:rsidRPr="002A192D">
        <w:rPr>
          <w:rStyle w:val="Emphasis"/>
          <w:rFonts w:asciiTheme="majorHAnsi" w:hAnsiTheme="majorHAnsi" w:cstheme="majorHAnsi"/>
          <w:highlight w:val="green"/>
        </w:rPr>
        <w:t>unobserved debris</w:t>
      </w:r>
      <w:r w:rsidRPr="002A192D">
        <w:rPr>
          <w:rFonts w:asciiTheme="majorHAnsi" w:hAnsiTheme="majorHAnsi" w:cstheme="majorHAnsi"/>
          <w:sz w:val="16"/>
        </w:rPr>
        <w:t xml:space="preserve">. While we cannot currently track and catalog much smaller than 10 cm, </w:t>
      </w:r>
      <w:r w:rsidRPr="002A192D">
        <w:rPr>
          <w:rFonts w:asciiTheme="majorHAnsi" w:hAnsiTheme="majorHAnsi" w:cstheme="majorHAnsi"/>
          <w:u w:val="single"/>
        </w:rPr>
        <w:t xml:space="preserve">experiments have been performed to detect and sample </w:t>
      </w:r>
      <w:r w:rsidRPr="002A192D">
        <w:rPr>
          <w:rStyle w:val="Emphasis"/>
          <w:rFonts w:asciiTheme="majorHAnsi" w:hAnsiTheme="majorHAnsi" w:cstheme="majorHAnsi"/>
        </w:rPr>
        <w:t>much smaller objects and statistically model</w:t>
      </w:r>
      <w:r w:rsidRPr="002A192D">
        <w:rPr>
          <w:rFonts w:asciiTheme="majorHAnsi" w:hAnsiTheme="majorHAnsi" w:cstheme="majorHAnsi"/>
          <w:u w:val="single"/>
        </w:rPr>
        <w:t xml:space="preserve"> the population at this size</w:t>
      </w:r>
      <w:r w:rsidRPr="002A192D">
        <w:rPr>
          <w:rFonts w:asciiTheme="majorHAnsi" w:hAnsiTheme="majorHAnsi" w:cstheme="majorHAnsi"/>
          <w:sz w:val="16"/>
        </w:rPr>
        <w:t xml:space="preserve"> [3]. The (solid) </w:t>
      </w:r>
      <w:r w:rsidRPr="002A192D">
        <w:rPr>
          <w:rFonts w:asciiTheme="majorHAnsi" w:hAnsiTheme="majorHAnsi" w:cstheme="majorHAnsi"/>
          <w:u w:val="single"/>
        </w:rPr>
        <w:t xml:space="preserve">blue line represents the model of the 1 cm and larger debris that is likely </w:t>
      </w:r>
      <w:r w:rsidRPr="002A192D">
        <w:rPr>
          <w:rStyle w:val="Emphasis"/>
          <w:rFonts w:asciiTheme="majorHAnsi" w:hAnsiTheme="majorHAnsi" w:cstheme="majorHAnsi"/>
        </w:rPr>
        <w:t>mission-ending</w:t>
      </w:r>
      <w:r w:rsidRPr="002A192D">
        <w:rPr>
          <w:rFonts w:asciiTheme="majorHAnsi" w:hAnsiTheme="majorHAnsi" w:cstheme="majorHAnsi"/>
          <w:u w:val="single"/>
        </w:rPr>
        <w:t xml:space="preserve">, usually called </w:t>
      </w:r>
      <w:r w:rsidRPr="002A192D">
        <w:rPr>
          <w:rStyle w:val="Emphasis"/>
          <w:rFonts w:asciiTheme="majorHAnsi" w:hAnsiTheme="majorHAnsi" w:cstheme="majorHAnsi"/>
          <w:highlight w:val="green"/>
        </w:rPr>
        <w:t>lethal but not trackable</w:t>
      </w:r>
      <w:r w:rsidRPr="002A192D">
        <w:rPr>
          <w:rFonts w:asciiTheme="majorHAnsi" w:hAnsiTheme="majorHAnsi" w:cstheme="majorHAnsi"/>
          <w:sz w:val="16"/>
        </w:rPr>
        <w:t xml:space="preserve">. If LEO operators avoid collisions with all the objects in the red line, they are nonetheless inherently accepting the risk from the blue line. </w:t>
      </w:r>
      <w:r w:rsidRPr="002A192D">
        <w:rPr>
          <w:rFonts w:asciiTheme="majorHAnsi" w:hAnsiTheme="majorHAnsi" w:cstheme="majorHAnsi"/>
          <w:highlight w:val="green"/>
          <w:u w:val="single"/>
        </w:rPr>
        <w:t>This risk is</w:t>
      </w:r>
      <w:r w:rsidRPr="002A192D">
        <w:rPr>
          <w:rFonts w:asciiTheme="majorHAnsi" w:hAnsiTheme="majorHAnsi" w:cstheme="majorHAnsi"/>
          <w:u w:val="single"/>
        </w:rPr>
        <w:t xml:space="preserve"> already </w:t>
      </w:r>
      <w:r w:rsidRPr="002A192D">
        <w:rPr>
          <w:rFonts w:asciiTheme="majorHAnsi" w:hAnsiTheme="majorHAnsi" w:cstheme="majorHAnsi"/>
          <w:highlight w:val="green"/>
          <w:u w:val="single"/>
        </w:rPr>
        <w:t>present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2A192D">
        <w:rPr>
          <w:rFonts w:asciiTheme="majorHAnsi" w:hAnsiTheme="majorHAnsi" w:cstheme="majorHAnsi"/>
          <w:u w:val="single"/>
        </w:rPr>
        <w:t xml:space="preserve">Commercial companies offering space surveillance services, such as LeoLabs, ExoAnalytics, Analytic Graphics Inc., Lockheed, and Boeing, might also add to the </w:t>
      </w:r>
      <w:r w:rsidRPr="002A192D">
        <w:rPr>
          <w:rStyle w:val="Emphasis"/>
          <w:rFonts w:asciiTheme="majorHAnsi" w:hAnsiTheme="majorHAnsi" w:cstheme="majorHAnsi"/>
        </w:rPr>
        <w:t>number of objects currently tracked</w:t>
      </w:r>
      <w:r w:rsidRPr="002A192D">
        <w:rPr>
          <w:rFonts w:asciiTheme="majorHAnsi" w:hAnsiTheme="majorHAnsi" w:cstheme="majorHAnsi"/>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2A192D">
        <w:rPr>
          <w:rStyle w:val="Emphasis"/>
          <w:rFonts w:asciiTheme="majorHAnsi" w:hAnsiTheme="majorHAnsi" w:cstheme="majorHAnsi"/>
          <w:highlight w:val="green"/>
        </w:rPr>
        <w:t>disposal</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 xml:space="preserve">replenishment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add </w:t>
      </w:r>
      <w:r w:rsidRPr="002A192D">
        <w:rPr>
          <w:rStyle w:val="Emphasis"/>
          <w:rFonts w:asciiTheme="majorHAnsi" w:hAnsiTheme="majorHAnsi" w:cstheme="majorHAnsi"/>
          <w:highlight w:val="green"/>
        </w:rPr>
        <w:t>thousands of satellites</w:t>
      </w:r>
      <w:r w:rsidRPr="002A192D">
        <w:rPr>
          <w:rStyle w:val="Emphasis"/>
          <w:rFonts w:asciiTheme="majorHAnsi" w:hAnsiTheme="majorHAnsi" w:cstheme="majorHAnsi"/>
        </w:rPr>
        <w:t xml:space="preserve"> each year transiting through lower altitudes</w:t>
      </w:r>
      <w:r w:rsidRPr="002A192D">
        <w:rPr>
          <w:rFonts w:asciiTheme="majorHAnsi" w:hAnsiTheme="majorHAnsi" w:cstheme="majorHAnsi"/>
          <w:u w:val="single"/>
        </w:rPr>
        <w:t xml:space="preserve"> and posing a risk to all resident satellites in those </w:t>
      </w:r>
      <w:r w:rsidRPr="002A192D">
        <w:rPr>
          <w:rStyle w:val="Emphasis"/>
          <w:rFonts w:asciiTheme="majorHAnsi" w:hAnsiTheme="majorHAnsi" w:cstheme="majorHAnsi"/>
        </w:rPr>
        <w:t>lower orbits</w:t>
      </w:r>
      <w:r w:rsidRPr="002A192D">
        <w:rPr>
          <w:rFonts w:asciiTheme="majorHAnsi" w:hAnsiTheme="majorHAnsi" w:cstheme="majorHAnsi"/>
          <w:sz w:val="16"/>
        </w:rPr>
        <w:t xml:space="preserve">. More importantly, </w:t>
      </w:r>
      <w:r w:rsidRPr="002A192D">
        <w:rPr>
          <w:rFonts w:asciiTheme="majorHAnsi" w:hAnsiTheme="majorHAnsi" w:cstheme="majorHAnsi"/>
          <w:highlight w:val="green"/>
          <w:u w:val="single"/>
        </w:rPr>
        <w:t xml:space="preserve">failures will </w:t>
      </w:r>
      <w:r w:rsidRPr="002A192D">
        <w:rPr>
          <w:rStyle w:val="Emphasis"/>
          <w:rFonts w:asciiTheme="majorHAnsi" w:hAnsiTheme="majorHAnsi" w:cstheme="majorHAnsi"/>
          <w:highlight w:val="green"/>
        </w:rPr>
        <w:t>occur</w:t>
      </w:r>
      <w:r w:rsidRPr="002A192D">
        <w:rPr>
          <w:rFonts w:asciiTheme="majorHAnsi" w:hAnsiTheme="majorHAnsi" w:cstheme="majorHAnsi"/>
          <w:u w:val="single"/>
        </w:rPr>
        <w:t xml:space="preserve"> both among </w:t>
      </w:r>
      <w:r w:rsidRPr="002A192D">
        <w:rPr>
          <w:rStyle w:val="Emphasis"/>
          <w:rFonts w:asciiTheme="majorHAnsi" w:hAnsiTheme="majorHAnsi" w:cstheme="majorHAnsi"/>
        </w:rPr>
        <w:t>transiting satellites and operational constellations</w:t>
      </w:r>
      <w:r w:rsidRPr="002A192D">
        <w:rPr>
          <w:rFonts w:asciiTheme="majorHAnsi" w:hAnsiTheme="majorHAnsi" w:cstheme="majorHAnsi"/>
          <w:u w:val="single"/>
        </w:rPr>
        <w:t xml:space="preserve">, potentially leaving </w:t>
      </w:r>
      <w:r w:rsidRPr="002A192D">
        <w:rPr>
          <w:rStyle w:val="Emphasis"/>
          <w:rFonts w:asciiTheme="majorHAnsi" w:hAnsiTheme="majorHAnsi" w:cstheme="majorHAnsi"/>
        </w:rPr>
        <w:t>hundreds more stranded along the transit path.</w:t>
      </w:r>
      <w:r w:rsidRPr="002A192D">
        <w:rPr>
          <w:rFonts w:asciiTheme="majorHAnsi" w:hAnsiTheme="majorHAnsi" w:cstheme="majorHAnsi"/>
          <w:u w:val="single"/>
        </w:rPr>
        <w:t xml:space="preserve"> Aerospace studies</w:t>
      </w:r>
      <w:r w:rsidRPr="002A192D">
        <w:rPr>
          <w:rFonts w:asciiTheme="majorHAnsi" w:hAnsiTheme="majorHAnsi" w:cstheme="majorHAnsi"/>
          <w:sz w:val="16"/>
        </w:rPr>
        <w:t xml:space="preserve"> [7–9] have </w:t>
      </w:r>
      <w:r w:rsidRPr="002A192D">
        <w:rPr>
          <w:rFonts w:asciiTheme="majorHAnsi" w:hAnsiTheme="majorHAnsi" w:cstheme="majorHAnsi"/>
          <w:u w:val="single"/>
        </w:rPr>
        <w:t xml:space="preserve">shown that </w:t>
      </w:r>
      <w:r w:rsidRPr="002A192D">
        <w:rPr>
          <w:rStyle w:val="Emphasis"/>
          <w:rFonts w:asciiTheme="majorHAnsi" w:hAnsiTheme="majorHAnsi" w:cstheme="majorHAnsi"/>
          <w:highlight w:val="green"/>
        </w:rPr>
        <w:t>failed satellites</w:t>
      </w:r>
      <w:r w:rsidRPr="002A192D">
        <w:rPr>
          <w:rFonts w:asciiTheme="majorHAnsi" w:hAnsiTheme="majorHAnsi" w:cstheme="majorHAnsi"/>
          <w:u w:val="single"/>
        </w:rPr>
        <w:t xml:space="preserve">, whether they fail during operations or fail during disposal, can </w:t>
      </w:r>
      <w:r w:rsidRPr="002A192D">
        <w:rPr>
          <w:rFonts w:asciiTheme="majorHAnsi" w:hAnsiTheme="majorHAnsi" w:cstheme="majorHAnsi"/>
          <w:highlight w:val="green"/>
          <w:u w:val="single"/>
        </w:rPr>
        <w:t>pose</w:t>
      </w:r>
      <w:r w:rsidRPr="002A192D">
        <w:rPr>
          <w:rFonts w:asciiTheme="majorHAnsi" w:hAnsiTheme="majorHAnsi" w:cstheme="majorHAnsi"/>
          <w:u w:val="single"/>
        </w:rPr>
        <w:t xml:space="preserve"> as great or even </w:t>
      </w:r>
      <w:r w:rsidRPr="002A192D">
        <w:rPr>
          <w:rFonts w:asciiTheme="majorHAnsi" w:hAnsiTheme="majorHAnsi" w:cstheme="majorHAnsi"/>
          <w:highlight w:val="green"/>
          <w:u w:val="single"/>
        </w:rPr>
        <w:t>greater risk than</w:t>
      </w:r>
      <w:r w:rsidRPr="002A192D">
        <w:rPr>
          <w:rFonts w:asciiTheme="majorHAnsi" w:hAnsiTheme="majorHAnsi" w:cstheme="majorHAnsi"/>
          <w:u w:val="single"/>
        </w:rPr>
        <w:t xml:space="preserve"> the many thousands of </w:t>
      </w:r>
      <w:r w:rsidRPr="002A192D">
        <w:rPr>
          <w:rStyle w:val="Emphasis"/>
          <w:rFonts w:asciiTheme="majorHAnsi" w:hAnsiTheme="majorHAnsi" w:cstheme="majorHAnsi"/>
          <w:highlight w:val="green"/>
        </w:rPr>
        <w:t>operational satellites</w:t>
      </w:r>
      <w:r w:rsidRPr="002A192D">
        <w:rPr>
          <w:rFonts w:asciiTheme="majorHAnsi" w:hAnsiTheme="majorHAnsi" w:cstheme="majorHAnsi"/>
          <w:sz w:val="16"/>
        </w:rPr>
        <w:t xml:space="preserve"> (Fig. 2). </w:t>
      </w:r>
      <w:r w:rsidRPr="002A192D">
        <w:rPr>
          <w:rFonts w:asciiTheme="majorHAnsi" w:hAnsiTheme="majorHAnsi" w:cstheme="majorHAnsi"/>
          <w:u w:val="single"/>
        </w:rPr>
        <w:t xml:space="preserve">Given the </w:t>
      </w:r>
      <w:r w:rsidRPr="002A192D">
        <w:rPr>
          <w:rStyle w:val="Emphasis"/>
          <w:rFonts w:asciiTheme="majorHAnsi" w:hAnsiTheme="majorHAnsi" w:cstheme="majorHAnsi"/>
        </w:rPr>
        <w:t>rapid flux in the proposed</w:t>
      </w:r>
      <w:r w:rsidRPr="002A192D">
        <w:rPr>
          <w:rFonts w:asciiTheme="majorHAnsi" w:hAnsiTheme="majorHAnsi" w:cstheme="majorHAnsi"/>
          <w:u w:val="single"/>
        </w:rPr>
        <w:t xml:space="preserve"> </w:t>
      </w:r>
      <w:r w:rsidRPr="002A192D">
        <w:rPr>
          <w:rStyle w:val="Emphasis"/>
          <w:rFonts w:asciiTheme="majorHAnsi" w:hAnsiTheme="majorHAnsi" w:cstheme="majorHAnsi"/>
        </w:rPr>
        <w:t>large LEO constellations</w:t>
      </w:r>
      <w:r w:rsidRPr="002A192D">
        <w:rPr>
          <w:rFonts w:asciiTheme="majorHAnsi" w:hAnsiTheme="majorHAnsi" w:cstheme="majorHAnsi"/>
          <w:u w:val="single"/>
        </w:rPr>
        <w:t xml:space="preserve"> (LLC), we created a Future Constellations Model (FCM) with </w:t>
      </w:r>
      <w:r w:rsidRPr="002A192D">
        <w:rPr>
          <w:rFonts w:asciiTheme="majorHAnsi" w:hAnsiTheme="majorHAnsi" w:cstheme="majorHAnsi"/>
          <w:u w:val="single"/>
        </w:rPr>
        <w:lastRenderedPageBreak/>
        <w:t xml:space="preserve">elements that represented the </w:t>
      </w:r>
      <w:r w:rsidRPr="002A192D">
        <w:rPr>
          <w:rStyle w:val="Emphasis"/>
          <w:rFonts w:asciiTheme="majorHAnsi" w:hAnsiTheme="majorHAnsi" w:cstheme="majorHAnsi"/>
        </w:rPr>
        <w:t>characteristics</w:t>
      </w:r>
      <w:r w:rsidRPr="002A192D">
        <w:rPr>
          <w:rFonts w:asciiTheme="majorHAnsi" w:hAnsiTheme="majorHAnsi" w:cstheme="majorHAnsi"/>
          <w:u w:val="single"/>
        </w:rPr>
        <w:t xml:space="preserve"> of the different systems being proposed</w:t>
      </w:r>
      <w:r w:rsidRPr="002A192D">
        <w:rPr>
          <w:rFonts w:asciiTheme="majorHAnsi" w:hAnsiTheme="majorHAnsi" w:cstheme="majorHAnsi"/>
          <w:sz w:val="16"/>
        </w:rPr>
        <w:t xml:space="preserve">. In our models, </w:t>
      </w:r>
      <w:r w:rsidRPr="002A192D">
        <w:rPr>
          <w:rFonts w:asciiTheme="majorHAnsi" w:hAnsiTheme="majorHAnsi" w:cstheme="majorHAnsi"/>
          <w:u w:val="single"/>
        </w:rPr>
        <w:t xml:space="preserve">almost all the </w:t>
      </w:r>
      <w:r w:rsidRPr="002A192D">
        <w:rPr>
          <w:rStyle w:val="Emphasis"/>
          <w:rFonts w:asciiTheme="majorHAnsi" w:hAnsiTheme="majorHAnsi" w:cstheme="majorHAnsi"/>
          <w:highlight w:val="green"/>
        </w:rPr>
        <w:t>collisions</w:t>
      </w:r>
      <w:r w:rsidRPr="002A192D">
        <w:rPr>
          <w:rFonts w:asciiTheme="majorHAnsi" w:hAnsiTheme="majorHAnsi" w:cstheme="majorHAnsi"/>
          <w:highlight w:val="green"/>
          <w:u w:val="single"/>
        </w:rPr>
        <w:t xml:space="preserve"> and</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resulting </w:t>
      </w:r>
      <w:r w:rsidRPr="002A192D">
        <w:rPr>
          <w:rStyle w:val="Emphasis"/>
          <w:rFonts w:asciiTheme="majorHAnsi" w:hAnsiTheme="majorHAnsi" w:cstheme="majorHAnsi"/>
          <w:highlight w:val="green"/>
        </w:rPr>
        <w:t>debris</w:t>
      </w:r>
      <w:r w:rsidRPr="002A192D">
        <w:rPr>
          <w:rFonts w:asciiTheme="majorHAnsi" w:hAnsiTheme="majorHAnsi" w:cstheme="majorHAnsi"/>
          <w:u w:val="single"/>
        </w:rPr>
        <w:t xml:space="preserve"> from those collisions </w:t>
      </w:r>
      <w:r w:rsidRPr="002A192D">
        <w:rPr>
          <w:rFonts w:asciiTheme="majorHAnsi" w:hAnsiTheme="majorHAnsi" w:cstheme="majorHAnsi"/>
          <w:highlight w:val="green"/>
          <w:u w:val="single"/>
        </w:rPr>
        <w:t xml:space="preserve">occur because of </w:t>
      </w:r>
      <w:r w:rsidRPr="002A192D">
        <w:rPr>
          <w:rStyle w:val="Emphasis"/>
          <w:rFonts w:asciiTheme="majorHAnsi" w:hAnsiTheme="majorHAnsi" w:cstheme="majorHAnsi"/>
          <w:highlight w:val="green"/>
        </w:rPr>
        <w:t>failed systems</w:t>
      </w:r>
      <w:r w:rsidRPr="002A192D">
        <w:rPr>
          <w:rFonts w:asciiTheme="majorHAnsi" w:hAnsiTheme="majorHAnsi" w:cstheme="majorHAnsi"/>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2A192D">
        <w:rPr>
          <w:rFonts w:asciiTheme="majorHAnsi" w:hAnsiTheme="majorHAnsi" w:cstheme="majorHAnsi"/>
          <w:u w:val="single"/>
        </w:rPr>
        <w:t xml:space="preserve">satellites in the disposal phase can </w:t>
      </w:r>
      <w:r w:rsidRPr="002A192D">
        <w:rPr>
          <w:rStyle w:val="Emphasis"/>
          <w:rFonts w:asciiTheme="majorHAnsi" w:hAnsiTheme="majorHAnsi" w:cstheme="majorHAnsi"/>
        </w:rPr>
        <w:t>contribute to collisions similarly to satellites</w:t>
      </w:r>
      <w:r w:rsidRPr="002A192D">
        <w:rPr>
          <w:rFonts w:asciiTheme="majorHAnsi" w:hAnsiTheme="majorHAnsi" w:cstheme="majorHAnsi"/>
          <w:u w:val="single"/>
        </w:rPr>
        <w:t xml:space="preserve"> in the operational phase. </w:t>
      </w:r>
      <w:r w:rsidRPr="002A192D">
        <w:rPr>
          <w:rFonts w:asciiTheme="majorHAnsi" w:hAnsiTheme="majorHAnsi" w:cstheme="majorHAnsi"/>
          <w:sz w:val="16"/>
        </w:rPr>
        <w:t xml:space="preserve">Fig 2 Download : Download full-size image Fig. 2. Collisions during operations and disposal over 10 years for various NewSpace Future Constellation Models (FCMs). 4. A notional illustration of workload </w:t>
      </w:r>
      <w:r w:rsidRPr="002A192D">
        <w:rPr>
          <w:rFonts w:asciiTheme="majorHAnsi" w:hAnsiTheme="majorHAnsi" w:cstheme="majorHAnsi"/>
          <w:u w:val="single"/>
        </w:rPr>
        <w:t xml:space="preserve">The highest risk to operational satellites comes from the </w:t>
      </w:r>
      <w:r w:rsidRPr="002A192D">
        <w:rPr>
          <w:rStyle w:val="Emphasis"/>
          <w:rFonts w:asciiTheme="majorHAnsi" w:hAnsiTheme="majorHAnsi" w:cstheme="majorHAnsi"/>
        </w:rPr>
        <w:t>lethal but non-trackable debris that is depicted</w:t>
      </w:r>
      <w:r w:rsidRPr="002A192D">
        <w:rPr>
          <w:rFonts w:asciiTheme="majorHAnsi" w:hAnsiTheme="majorHAnsi" w:cstheme="majorHAnsi"/>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2A192D">
        <w:rPr>
          <w:rFonts w:asciiTheme="majorHAnsi" w:hAnsiTheme="majorHAnsi" w:cstheme="majorHAnsi"/>
          <w:u w:val="single"/>
        </w:rPr>
        <w:t xml:space="preserve">an </w:t>
      </w:r>
      <w:r w:rsidRPr="002A192D">
        <w:rPr>
          <w:rFonts w:asciiTheme="majorHAnsi" w:hAnsiTheme="majorHAnsi" w:cstheme="majorHAnsi"/>
          <w:highlight w:val="green"/>
          <w:u w:val="single"/>
        </w:rPr>
        <w:t xml:space="preserve">increase in </w:t>
      </w:r>
      <w:r w:rsidRPr="002A192D">
        <w:rPr>
          <w:rFonts w:asciiTheme="majorHAnsi" w:hAnsiTheme="majorHAnsi" w:cstheme="majorHAnsi"/>
          <w:u w:val="single"/>
        </w:rPr>
        <w:t xml:space="preserve">the LEO population will lead to an increase in close approaches to existing satellites [5], and the </w:t>
      </w:r>
      <w:r w:rsidRPr="002A192D">
        <w:rPr>
          <w:rStyle w:val="Emphasis"/>
          <w:rFonts w:asciiTheme="majorHAnsi" w:hAnsiTheme="majorHAnsi" w:cstheme="majorHAnsi"/>
          <w:highlight w:val="green"/>
        </w:rPr>
        <w:t xml:space="preserve">potential for </w:t>
      </w:r>
      <w:r w:rsidRPr="002A192D">
        <w:rPr>
          <w:rStyle w:val="Emphasis"/>
          <w:rFonts w:asciiTheme="majorHAnsi" w:hAnsiTheme="majorHAnsi" w:cstheme="majorHAnsi"/>
        </w:rPr>
        <w:t xml:space="preserve">accidental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2A192D">
        <w:rPr>
          <w:rFonts w:asciiTheme="majorHAnsi" w:hAnsiTheme="majorHAnsi" w:cstheme="majorHAnsi"/>
          <w:sz w:val="16"/>
        </w:rPr>
        <w:lastRenderedPageBreak/>
        <w:t xml:space="preserve">issue for the operator. Aerospace models show that for one possible NewSpace constellation, </w:t>
      </w:r>
      <w:r w:rsidRPr="002A192D">
        <w:rPr>
          <w:rFonts w:asciiTheme="majorHAnsi" w:hAnsiTheme="majorHAnsi" w:cstheme="majorHAnsi"/>
          <w:u w:val="single"/>
        </w:rPr>
        <w:t xml:space="preserve">more than </w:t>
      </w:r>
      <w:r w:rsidRPr="002A192D">
        <w:rPr>
          <w:rStyle w:val="Emphasis"/>
          <w:rFonts w:asciiTheme="majorHAnsi" w:hAnsiTheme="majorHAnsi" w:cstheme="majorHAnsi"/>
          <w:highlight w:val="green"/>
        </w:rPr>
        <w:t>500,000 self-conjunctions each year</w:t>
      </w:r>
      <w:r w:rsidRPr="002A192D">
        <w:rPr>
          <w:rFonts w:asciiTheme="majorHAnsi" w:hAnsiTheme="majorHAnsi" w:cstheme="majorHAnsi"/>
          <w:u w:val="single"/>
        </w:rPr>
        <w:t xml:space="preserve"> could result that </w:t>
      </w:r>
      <w:r w:rsidRPr="002A192D">
        <w:rPr>
          <w:rFonts w:asciiTheme="majorHAnsi" w:hAnsiTheme="majorHAnsi" w:cstheme="majorHAnsi"/>
          <w:highlight w:val="green"/>
          <w:u w:val="single"/>
        </w:rPr>
        <w:t>cross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typical</w:t>
      </w:r>
      <w:r w:rsidRPr="002A192D">
        <w:rPr>
          <w:rStyle w:val="Emphasis"/>
          <w:rFonts w:asciiTheme="majorHAnsi" w:hAnsiTheme="majorHAnsi" w:cstheme="majorHAnsi"/>
        </w:rPr>
        <w:t xml:space="preserve"> Pc &gt; 10−6 warning </w:t>
      </w:r>
      <w:r w:rsidRPr="002A192D">
        <w:rPr>
          <w:rStyle w:val="Emphasis"/>
          <w:rFonts w:asciiTheme="majorHAnsi" w:hAnsiTheme="majorHAnsi" w:cstheme="majorHAnsi"/>
          <w:highlight w:val="green"/>
        </w:rPr>
        <w:t>threshold</w:t>
      </w:r>
      <w:r w:rsidRPr="002A192D">
        <w:rPr>
          <w:rFonts w:asciiTheme="majorHAnsi" w:hAnsiTheme="majorHAnsi" w:cstheme="majorHAnsi"/>
          <w:sz w:val="16"/>
        </w:rPr>
        <w:t xml:space="preserve">. If no action were taken, we would expect 2–3 collisions per year. This is clearly unacceptable. Thus, current </w:t>
      </w:r>
      <w:r w:rsidRPr="002A192D">
        <w:rPr>
          <w:rFonts w:asciiTheme="majorHAnsi" w:hAnsiTheme="majorHAnsi" w:cstheme="majorHAnsi"/>
          <w:u w:val="single"/>
        </w:rPr>
        <w:t xml:space="preserve">tracking accuracy and processes might produce </w:t>
      </w:r>
      <w:r w:rsidRPr="002A192D">
        <w:rPr>
          <w:rStyle w:val="Emphasis"/>
          <w:rFonts w:asciiTheme="majorHAnsi" w:hAnsiTheme="majorHAnsi" w:cstheme="majorHAnsi"/>
          <w:highlight w:val="green"/>
        </w:rPr>
        <w:t>millions of warnings per year</w:t>
      </w:r>
      <w:r w:rsidRPr="002A192D">
        <w:rPr>
          <w:rFonts w:asciiTheme="majorHAnsi" w:hAnsiTheme="majorHAnsi" w:cstheme="majorHAnsi"/>
          <w:u w:val="single"/>
        </w:rPr>
        <w:t xml:space="preserve"> for NewSpace operators to prevent </w:t>
      </w:r>
      <w:r w:rsidRPr="002A192D">
        <w:rPr>
          <w:rStyle w:val="Emphasis"/>
          <w:rFonts w:asciiTheme="majorHAnsi" w:hAnsiTheme="majorHAnsi" w:cstheme="majorHAnsi"/>
        </w:rPr>
        <w:t>half a dozen actual collisions</w:t>
      </w:r>
      <w:r w:rsidRPr="002A192D">
        <w:rPr>
          <w:rFonts w:asciiTheme="majorHAnsi" w:hAnsiTheme="majorHAnsi" w:cstheme="majorHAnsi"/>
          <w:sz w:val="16"/>
        </w:rPr>
        <w:t xml:space="preserve">. Under current practices </w:t>
      </w:r>
      <w:r w:rsidRPr="002A192D">
        <w:rPr>
          <w:rFonts w:asciiTheme="majorHAnsi" w:hAnsiTheme="majorHAnsi" w:cstheme="majorHAnsi"/>
          <w:highlight w:val="green"/>
          <w:u w:val="single"/>
        </w:rPr>
        <w:t>operators</w:t>
      </w:r>
      <w:r w:rsidRPr="002A192D">
        <w:rPr>
          <w:rFonts w:asciiTheme="majorHAnsi" w:hAnsiTheme="majorHAnsi" w:cstheme="majorHAnsi"/>
          <w:u w:val="single"/>
        </w:rPr>
        <w:t xml:space="preserve"> would need to </w:t>
      </w:r>
      <w:r w:rsidRPr="002A192D">
        <w:rPr>
          <w:rFonts w:asciiTheme="majorHAnsi" w:hAnsiTheme="majorHAnsi" w:cstheme="majorHAnsi"/>
          <w:highlight w:val="green"/>
          <w:u w:val="single"/>
        </w:rPr>
        <w:t xml:space="preserve">sort through an </w:t>
      </w:r>
      <w:r w:rsidRPr="002A192D">
        <w:rPr>
          <w:rStyle w:val="Emphasis"/>
          <w:rFonts w:asciiTheme="majorHAnsi" w:hAnsiTheme="majorHAnsi" w:cstheme="majorHAnsi"/>
          <w:highlight w:val="green"/>
        </w:rPr>
        <w:t>enormous haystack to find the needles</w:t>
      </w:r>
      <w:r w:rsidRPr="002A192D">
        <w:rPr>
          <w:rFonts w:asciiTheme="majorHAnsi" w:hAnsiTheme="majorHAnsi" w:cstheme="majorHAnsi"/>
          <w:u w:val="single"/>
        </w:rPr>
        <w:t xml:space="preserve">, and because a </w:t>
      </w:r>
      <w:r w:rsidRPr="002A192D">
        <w:rPr>
          <w:rStyle w:val="Emphasis"/>
          <w:rFonts w:asciiTheme="majorHAnsi" w:hAnsiTheme="majorHAnsi" w:cstheme="majorHAnsi"/>
        </w:rPr>
        <w:t>handful of actual collisions will occur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warnings cannot be </w:t>
      </w:r>
      <w:r w:rsidRPr="002A192D">
        <w:rPr>
          <w:rStyle w:val="Emphasis"/>
          <w:rFonts w:asciiTheme="majorHAnsi" w:hAnsiTheme="majorHAnsi" w:cstheme="majorHAnsi"/>
          <w:highlight w:val="green"/>
        </w:rPr>
        <w:t>ignored</w:t>
      </w:r>
      <w:r w:rsidRPr="002A192D">
        <w:rPr>
          <w:rFonts w:asciiTheme="majorHAnsi" w:hAnsiTheme="majorHAnsi" w:cstheme="majorHAnsi"/>
          <w:u w:val="single"/>
        </w:rPr>
        <w:t xml:space="preserve">. </w:t>
      </w:r>
    </w:p>
    <w:p w14:paraId="4E0179CF" w14:textId="77777777" w:rsidR="00551295" w:rsidRPr="002A192D" w:rsidRDefault="00551295" w:rsidP="00551295">
      <w:pPr>
        <w:rPr>
          <w:rFonts w:asciiTheme="majorHAnsi" w:hAnsiTheme="majorHAnsi" w:cstheme="majorHAnsi"/>
          <w:u w:val="single"/>
        </w:rPr>
      </w:pPr>
    </w:p>
    <w:p w14:paraId="29AAEBDE"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u w:val="single"/>
        </w:rPr>
        <w:t>Feedback loops</w:t>
      </w:r>
      <w:r w:rsidRPr="002A192D">
        <w:rPr>
          <w:rFonts w:asciiTheme="majorHAnsi" w:hAnsiTheme="majorHAnsi" w:cstheme="majorHAnsi"/>
        </w:rPr>
        <w:t xml:space="preserve"> of technology cause </w:t>
      </w:r>
      <w:r w:rsidRPr="002A192D">
        <w:rPr>
          <w:rFonts w:asciiTheme="majorHAnsi" w:hAnsiTheme="majorHAnsi" w:cstheme="majorHAnsi"/>
          <w:u w:val="single"/>
        </w:rPr>
        <w:t>increasing development</w:t>
      </w:r>
      <w:r w:rsidRPr="002A192D">
        <w:rPr>
          <w:rFonts w:asciiTheme="majorHAnsi" w:hAnsiTheme="majorHAnsi" w:cstheme="majorHAnsi"/>
        </w:rPr>
        <w:t xml:space="preserve"> and </w:t>
      </w:r>
      <w:r w:rsidRPr="002A192D">
        <w:rPr>
          <w:rFonts w:asciiTheme="majorHAnsi" w:hAnsiTheme="majorHAnsi" w:cstheme="majorHAnsi"/>
          <w:u w:val="single"/>
        </w:rPr>
        <w:t>debris</w:t>
      </w:r>
      <w:r w:rsidRPr="002A192D">
        <w:rPr>
          <w:rFonts w:asciiTheme="majorHAnsi" w:hAnsiTheme="majorHAnsi" w:cstheme="majorHAnsi"/>
        </w:rPr>
        <w:t xml:space="preserve">. </w:t>
      </w:r>
    </w:p>
    <w:p w14:paraId="1D276C2E"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Bernat 20</w:t>
      </w:r>
      <w:r w:rsidRPr="002A192D">
        <w:rPr>
          <w:rFonts w:asciiTheme="majorHAnsi" w:hAnsiTheme="majorHAnsi" w:cstheme="majorHAnsi"/>
        </w:rPr>
        <w:t xml:space="preserve"> – Pawel, 2020</w:t>
      </w:r>
      <w:r w:rsidRPr="002A192D">
        <w:rPr>
          <w:rFonts w:asciiTheme="majorHAnsi" w:hAnsiTheme="majorHAnsi" w:cstheme="majorHAnsi"/>
        </w:rPr>
        <w:lastRenderedPageBreak/>
        <w:t>, Military University of Aviation, [“ORBITAL SATELLITE CONSTELLATIONS AND THE GROWING THREAT OF KESSLER SYNDROME IN THE LOWER EARTH ORBIT,” SAFETY ENGINEERING OF ANTHROPOGENIC OBJECTS, Volume 4, PDF] Justin</w:t>
      </w:r>
    </w:p>
    <w:p w14:paraId="0C6DF3F6" w14:textId="77777777" w:rsidR="00551295" w:rsidRPr="002A192D" w:rsidRDefault="00551295" w:rsidP="00551295">
      <w:pPr>
        <w:rPr>
          <w:rFonts w:asciiTheme="majorHAnsi" w:hAnsiTheme="majorHAnsi" w:cstheme="majorHAnsi"/>
          <w:u w:val="single"/>
        </w:rPr>
      </w:pPr>
      <w:r w:rsidRPr="002A192D">
        <w:rPr>
          <w:rFonts w:asciiTheme="majorHAnsi" w:hAnsiTheme="majorHAnsi" w:cstheme="majorHAnsi"/>
          <w:highlight w:val="green"/>
          <w:u w:val="single"/>
        </w:rPr>
        <w:t>The</w:t>
      </w:r>
      <w:r w:rsidRPr="002A192D">
        <w:rPr>
          <w:rFonts w:asciiTheme="majorHAnsi" w:hAnsiTheme="majorHAnsi" w:cstheme="majorHAnsi"/>
          <w:u w:val="single"/>
        </w:rPr>
        <w:t xml:space="preserve"> second decade of the </w:t>
      </w:r>
      <w:r w:rsidRPr="002A192D">
        <w:rPr>
          <w:rFonts w:asciiTheme="majorHAnsi" w:hAnsiTheme="majorHAnsi" w:cstheme="majorHAnsi"/>
          <w:highlight w:val="green"/>
          <w:u w:val="single"/>
        </w:rPr>
        <w:t>21st century has brought</w:t>
      </w:r>
      <w:r w:rsidRPr="002A192D">
        <w:rPr>
          <w:rFonts w:asciiTheme="majorHAnsi" w:hAnsiTheme="majorHAnsi" w:cstheme="majorHAnsi"/>
          <w:u w:val="single"/>
        </w:rPr>
        <w:t xml:space="preserve"> a </w:t>
      </w:r>
      <w:r w:rsidRPr="002A192D">
        <w:rPr>
          <w:rStyle w:val="Emphasis"/>
          <w:rFonts w:asciiTheme="majorHAnsi" w:hAnsiTheme="majorHAnsi" w:cstheme="majorHAnsi"/>
          <w:highlight w:val="green"/>
        </w:rPr>
        <w:t>dynamic</w:t>
      </w:r>
      <w:r w:rsidRPr="002A192D">
        <w:rPr>
          <w:rStyle w:val="Emphasis"/>
          <w:rFonts w:asciiTheme="majorHAnsi" w:hAnsiTheme="majorHAnsi" w:cstheme="majorHAnsi"/>
        </w:rPr>
        <w:t xml:space="preserve"> and somewhat surprising </w:t>
      </w:r>
      <w:r w:rsidRPr="002A192D">
        <w:rPr>
          <w:rStyle w:val="Emphasis"/>
          <w:rFonts w:asciiTheme="majorHAnsi" w:hAnsiTheme="majorHAnsi" w:cstheme="majorHAnsi"/>
          <w:highlight w:val="green"/>
        </w:rPr>
        <w:t>development of the space industry</w:t>
      </w:r>
      <w:r w:rsidRPr="002A192D">
        <w:rPr>
          <w:rFonts w:asciiTheme="majorHAnsi" w:hAnsiTheme="majorHAnsi" w:cstheme="majorHAnsi"/>
          <w:sz w:val="16"/>
        </w:rPr>
        <w:t xml:space="preserve">. Since 1972 – the Apollo 17 crew mission to the Moon, the humankind has not left the safe environment of Earth’s orbit, and for years </w:t>
      </w:r>
      <w:r w:rsidRPr="002A192D">
        <w:rPr>
          <w:rFonts w:asciiTheme="majorHAnsi" w:hAnsiTheme="majorHAnsi" w:cstheme="majorHAnsi"/>
          <w:highlight w:val="green"/>
          <w:u w:val="single"/>
        </w:rPr>
        <w:t>the global</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 xml:space="preserve">sector has been </w:t>
      </w:r>
      <w:r w:rsidRPr="002A192D">
        <w:rPr>
          <w:rStyle w:val="Emphasis"/>
          <w:rFonts w:asciiTheme="majorHAnsi" w:hAnsiTheme="majorHAnsi" w:cstheme="majorHAnsi"/>
          <w:highlight w:val="green"/>
        </w:rPr>
        <w:t>progressing</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w:t>
      </w:r>
      <w:r w:rsidRPr="002A192D">
        <w:rPr>
          <w:rStyle w:val="Emphasis"/>
          <w:rFonts w:asciiTheme="majorHAnsi" w:hAnsiTheme="majorHAnsi" w:cstheme="majorHAnsi"/>
        </w:rPr>
        <w:t>slow</w:t>
      </w:r>
      <w:r w:rsidRPr="002A192D">
        <w:rPr>
          <w:rFonts w:asciiTheme="majorHAnsi" w:hAnsiTheme="majorHAnsi" w:cstheme="majorHAnsi"/>
          <w:u w:val="single"/>
        </w:rPr>
        <w:t xml:space="preserve"> but </w:t>
      </w:r>
      <w:r w:rsidRPr="002A192D">
        <w:rPr>
          <w:rStyle w:val="Emphasis"/>
          <w:rFonts w:asciiTheme="majorHAnsi" w:hAnsiTheme="majorHAnsi" w:cstheme="majorHAnsi"/>
          <w:highlight w:val="green"/>
        </w:rPr>
        <w:t>steady</w:t>
      </w:r>
      <w:r w:rsidRPr="002A192D">
        <w:rPr>
          <w:rFonts w:asciiTheme="majorHAnsi" w:hAnsiTheme="majorHAnsi" w:cstheme="majorHAnsi"/>
          <w:highlight w:val="green"/>
          <w:u w:val="single"/>
        </w:rPr>
        <w:t xml:space="preserve"> pace</w:t>
      </w:r>
      <w:r w:rsidRPr="002A192D">
        <w:rPr>
          <w:rFonts w:asciiTheme="majorHAnsi" w:hAnsiTheme="majorHAnsi" w:cstheme="majorHAnsi"/>
          <w:u w:val="single"/>
        </w:rPr>
        <w:t xml:space="preserve"> run by a </w:t>
      </w:r>
      <w:r w:rsidRPr="002A192D">
        <w:rPr>
          <w:rStyle w:val="Emphasis"/>
          <w:rFonts w:asciiTheme="majorHAnsi" w:hAnsiTheme="majorHAnsi" w:cstheme="majorHAnsi"/>
        </w:rPr>
        <w:t>few largest space agencies</w:t>
      </w:r>
      <w:r w:rsidRPr="002A192D">
        <w:rPr>
          <w:rFonts w:asciiTheme="majorHAnsi" w:hAnsiTheme="majorHAnsi" w:cstheme="majorHAnsi"/>
          <w:u w:val="single"/>
        </w:rPr>
        <w:t xml:space="preserve"> like American NASA, European ESA, Japanese JAXA, and Chinese CNSA</w:t>
      </w:r>
      <w:r w:rsidRPr="002A192D">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r w:rsidRPr="002A192D">
        <w:rPr>
          <w:rFonts w:asciiTheme="majorHAnsi" w:hAnsiTheme="majorHAnsi" w:cstheme="majorHAnsi"/>
          <w:highlight w:val="green"/>
          <w:u w:val="single"/>
        </w:rPr>
        <w:t>The situation</w:t>
      </w:r>
      <w:r w:rsidRPr="002A192D">
        <w:rPr>
          <w:rFonts w:asciiTheme="majorHAnsi" w:hAnsiTheme="majorHAnsi" w:cstheme="majorHAnsi"/>
          <w:u w:val="single"/>
        </w:rPr>
        <w:t xml:space="preserve"> started to </w:t>
      </w:r>
      <w:r w:rsidRPr="002A192D">
        <w:rPr>
          <w:rFonts w:asciiTheme="majorHAnsi" w:hAnsiTheme="majorHAnsi" w:cstheme="majorHAnsi"/>
          <w:highlight w:val="green"/>
          <w:u w:val="single"/>
        </w:rPr>
        <w:t>change</w:t>
      </w:r>
      <w:r w:rsidRPr="002A192D">
        <w:rPr>
          <w:rFonts w:asciiTheme="majorHAnsi" w:hAnsiTheme="majorHAnsi" w:cstheme="majorHAnsi"/>
          <w:u w:val="single"/>
        </w:rPr>
        <w:t xml:space="preserve"> at the turn of the century </w:t>
      </w:r>
      <w:r w:rsidRPr="002A192D">
        <w:rPr>
          <w:rFonts w:asciiTheme="majorHAnsi" w:hAnsiTheme="majorHAnsi" w:cstheme="majorHAnsi"/>
          <w:highlight w:val="green"/>
          <w:u w:val="single"/>
        </w:rPr>
        <w:t>when</w:t>
      </w:r>
      <w:r w:rsidRPr="002A192D">
        <w:rPr>
          <w:rFonts w:asciiTheme="majorHAnsi" w:hAnsiTheme="majorHAnsi" w:cstheme="majorHAnsi"/>
          <w:u w:val="single"/>
        </w:rPr>
        <w:t xml:space="preserve"> </w:t>
      </w:r>
      <w:r w:rsidRPr="002A192D">
        <w:rPr>
          <w:rStyle w:val="Emphasis"/>
          <w:rFonts w:asciiTheme="majorHAnsi" w:hAnsiTheme="majorHAnsi" w:cstheme="majorHAnsi"/>
        </w:rPr>
        <w:t>new generations</w:t>
      </w:r>
      <w:r w:rsidRPr="002A192D">
        <w:rPr>
          <w:rFonts w:asciiTheme="majorHAnsi" w:hAnsiTheme="majorHAnsi" w:cstheme="majorHAnsi"/>
          <w:u w:val="single"/>
        </w:rPr>
        <w:t xml:space="preserve"> of </w:t>
      </w:r>
      <w:r w:rsidRPr="002A192D">
        <w:rPr>
          <w:rStyle w:val="Emphasis"/>
          <w:rFonts w:asciiTheme="majorHAnsi" w:hAnsiTheme="majorHAnsi" w:cstheme="majorHAnsi"/>
          <w:highlight w:val="green"/>
        </w:rPr>
        <w:t>private entrepreneurs</w:t>
      </w:r>
      <w:r w:rsidRPr="002A192D">
        <w:rPr>
          <w:rFonts w:asciiTheme="majorHAnsi" w:hAnsiTheme="majorHAnsi" w:cstheme="majorHAnsi"/>
          <w:highlight w:val="green"/>
          <w:u w:val="single"/>
        </w:rPr>
        <w:t xml:space="preserve"> began to </w:t>
      </w:r>
      <w:r w:rsidRPr="002A192D">
        <w:rPr>
          <w:rStyle w:val="Emphasis"/>
          <w:rFonts w:asciiTheme="majorHAnsi" w:hAnsiTheme="majorHAnsi" w:cstheme="majorHAnsi"/>
          <w:highlight w:val="green"/>
        </w:rPr>
        <w:t>invest</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and </w:t>
      </w:r>
      <w:r w:rsidRPr="002A192D">
        <w:rPr>
          <w:rStyle w:val="Emphasis"/>
          <w:rFonts w:asciiTheme="majorHAnsi" w:hAnsiTheme="majorHAnsi" w:cstheme="majorHAnsi"/>
        </w:rPr>
        <w:t>develop</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technologies</w:t>
      </w:r>
      <w:r w:rsidRPr="002A192D">
        <w:rPr>
          <w:rFonts w:asciiTheme="majorHAnsi" w:hAnsiTheme="majorHAnsi" w:cstheme="majorHAnsi"/>
          <w:u w:val="single"/>
        </w:rPr>
        <w:t xml:space="preserve"> like </w:t>
      </w:r>
      <w:r w:rsidRPr="002A192D">
        <w:rPr>
          <w:rStyle w:val="Emphasis"/>
          <w:rFonts w:asciiTheme="majorHAnsi" w:hAnsiTheme="majorHAnsi" w:cstheme="majorHAnsi"/>
        </w:rPr>
        <w:t>rocket boosters</w:t>
      </w:r>
      <w:r w:rsidRPr="002A192D">
        <w:rPr>
          <w:rFonts w:asciiTheme="majorHAnsi" w:hAnsiTheme="majorHAnsi" w:cstheme="majorHAnsi"/>
          <w:u w:val="single"/>
        </w:rPr>
        <w:t xml:space="preserve">, </w:t>
      </w:r>
      <w:r w:rsidRPr="002A192D">
        <w:rPr>
          <w:rStyle w:val="Emphasis"/>
          <w:rFonts w:asciiTheme="majorHAnsi" w:hAnsiTheme="majorHAnsi" w:cstheme="majorHAnsi"/>
        </w:rPr>
        <w:t>spaceships</w:t>
      </w:r>
      <w:r w:rsidRPr="002A192D">
        <w:rPr>
          <w:rFonts w:asciiTheme="majorHAnsi" w:hAnsiTheme="majorHAnsi" w:cstheme="majorHAnsi"/>
          <w:u w:val="single"/>
        </w:rPr>
        <w:t xml:space="preserve">, and what most important for the </w:t>
      </w:r>
      <w:r w:rsidRPr="002A192D">
        <w:rPr>
          <w:rStyle w:val="Emphasis"/>
          <w:rFonts w:asciiTheme="majorHAnsi" w:hAnsiTheme="majorHAnsi" w:cstheme="majorHAnsi"/>
        </w:rPr>
        <w:t>subject of the paper</w:t>
      </w:r>
      <w:r w:rsidRPr="002A192D">
        <w:rPr>
          <w:rFonts w:asciiTheme="majorHAnsi" w:hAnsiTheme="majorHAnsi" w:cstheme="majorHAnsi"/>
          <w:sz w:val="16"/>
        </w:rPr>
        <w:t xml:space="preserve"> – </w:t>
      </w:r>
      <w:r w:rsidRPr="002A192D">
        <w:rPr>
          <w:rStyle w:val="Emphasis"/>
          <w:rFonts w:asciiTheme="majorHAnsi" w:hAnsiTheme="majorHAnsi" w:cstheme="majorHAnsi"/>
        </w:rPr>
        <w:t>satellites and their</w:t>
      </w:r>
      <w:r w:rsidRPr="002A192D">
        <w:rPr>
          <w:rFonts w:asciiTheme="majorHAnsi" w:hAnsiTheme="majorHAnsi" w:cstheme="majorHAnsi"/>
          <w:sz w:val="16"/>
        </w:rPr>
        <w:t xml:space="preserve"> </w:t>
      </w:r>
      <w:r w:rsidRPr="002A192D">
        <w:rPr>
          <w:rStyle w:val="Emphasis"/>
          <w:rFonts w:asciiTheme="majorHAnsi" w:hAnsiTheme="majorHAnsi" w:cstheme="majorHAnsi"/>
        </w:rPr>
        <w:t>constellations</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new shift</w:t>
      </w:r>
      <w:r w:rsidRPr="002A192D">
        <w:rPr>
          <w:rFonts w:asciiTheme="majorHAnsi" w:hAnsiTheme="majorHAnsi" w:cstheme="majorHAnsi"/>
          <w:highlight w:val="green"/>
          <w:u w:val="single"/>
        </w:rPr>
        <w:t xml:space="preserve"> is known</w:t>
      </w:r>
      <w:r w:rsidRPr="002A192D">
        <w:rPr>
          <w:rFonts w:asciiTheme="majorHAnsi" w:hAnsiTheme="majorHAnsi" w:cstheme="majorHAnsi"/>
          <w:u w:val="single"/>
        </w:rPr>
        <w:t xml:space="preserve"> among the </w:t>
      </w:r>
      <w:r w:rsidRPr="002A192D">
        <w:rPr>
          <w:rStyle w:val="Emphasis"/>
          <w:rFonts w:asciiTheme="majorHAnsi" w:hAnsiTheme="majorHAnsi" w:cstheme="majorHAnsi"/>
        </w:rPr>
        <w:t xml:space="preserve">space industry </w:t>
      </w:r>
      <w:r w:rsidRPr="002A192D">
        <w:rPr>
          <w:rStyle w:val="Emphasis"/>
          <w:rFonts w:asciiTheme="majorHAnsi" w:hAnsiTheme="majorHAnsi" w:cstheme="majorHAnsi"/>
          <w:highlight w:val="green"/>
        </w:rPr>
        <w:t>as “Space 2.0”</w:t>
      </w:r>
      <w:r w:rsidRPr="002A192D">
        <w:rPr>
          <w:rFonts w:asciiTheme="majorHAnsi" w:hAnsiTheme="majorHAnsi" w:cstheme="majorHAnsi"/>
          <w:u w:val="single"/>
        </w:rPr>
        <w:t xml:space="preserve">, and its emergence is dated around 2000-2002 when the </w:t>
      </w:r>
      <w:r w:rsidRPr="002A192D">
        <w:rPr>
          <w:rStyle w:val="Emphasis"/>
          <w:rFonts w:asciiTheme="majorHAnsi" w:hAnsiTheme="majorHAnsi" w:cstheme="majorHAnsi"/>
        </w:rPr>
        <w:t>companies</w:t>
      </w:r>
      <w:r w:rsidRPr="002A192D">
        <w:rPr>
          <w:rFonts w:asciiTheme="majorHAnsi" w:hAnsiTheme="majorHAnsi" w:cstheme="majorHAnsi"/>
          <w:u w:val="single"/>
        </w:rPr>
        <w:t xml:space="preserve"> like </w:t>
      </w:r>
      <w:r w:rsidRPr="002A192D">
        <w:rPr>
          <w:rStyle w:val="Emphasis"/>
          <w:rFonts w:asciiTheme="majorHAnsi" w:hAnsiTheme="majorHAnsi" w:cstheme="majorHAnsi"/>
        </w:rPr>
        <w:t>SpaceX</w:t>
      </w:r>
      <w:r w:rsidRPr="002A192D">
        <w:rPr>
          <w:rFonts w:asciiTheme="majorHAnsi" w:hAnsiTheme="majorHAnsi" w:cstheme="majorHAnsi"/>
          <w:u w:val="single"/>
        </w:rPr>
        <w:t xml:space="preserve">, </w:t>
      </w:r>
      <w:r w:rsidRPr="002A192D">
        <w:rPr>
          <w:rStyle w:val="Emphasis"/>
          <w:rFonts w:asciiTheme="majorHAnsi" w:hAnsiTheme="majorHAnsi" w:cstheme="majorHAnsi"/>
        </w:rPr>
        <w:t>Blue</w:t>
      </w:r>
      <w:r w:rsidRPr="002A192D">
        <w:rPr>
          <w:rFonts w:asciiTheme="majorHAnsi" w:hAnsiTheme="majorHAnsi" w:cstheme="majorHAnsi"/>
          <w:u w:val="single"/>
        </w:rPr>
        <w:t xml:space="preserve"> </w:t>
      </w:r>
      <w:r w:rsidRPr="002A192D">
        <w:rPr>
          <w:rStyle w:val="Emphasis"/>
          <w:rFonts w:asciiTheme="majorHAnsi" w:hAnsiTheme="majorHAnsi" w:cstheme="majorHAnsi"/>
        </w:rPr>
        <w:t>Origin</w:t>
      </w:r>
      <w:r w:rsidRPr="002A192D">
        <w:rPr>
          <w:rFonts w:asciiTheme="majorHAnsi" w:hAnsiTheme="majorHAnsi" w:cstheme="majorHAnsi"/>
          <w:u w:val="single"/>
        </w:rPr>
        <w:t xml:space="preserve">, and </w:t>
      </w:r>
      <w:r w:rsidRPr="002A192D">
        <w:rPr>
          <w:rStyle w:val="Emphasis"/>
          <w:rFonts w:asciiTheme="majorHAnsi" w:hAnsiTheme="majorHAnsi" w:cstheme="majorHAnsi"/>
        </w:rPr>
        <w:t>Virgin</w:t>
      </w:r>
      <w:r w:rsidRPr="002A192D">
        <w:rPr>
          <w:rFonts w:asciiTheme="majorHAnsi" w:hAnsiTheme="majorHAnsi" w:cstheme="majorHAnsi"/>
          <w:u w:val="single"/>
        </w:rPr>
        <w:t xml:space="preserve"> </w:t>
      </w:r>
      <w:r w:rsidRPr="002A192D">
        <w:rPr>
          <w:rStyle w:val="Emphasis"/>
          <w:rFonts w:asciiTheme="majorHAnsi" w:hAnsiTheme="majorHAnsi" w:cstheme="majorHAnsi"/>
        </w:rPr>
        <w:t>Galactic</w:t>
      </w:r>
      <w:r w:rsidRPr="002A192D">
        <w:rPr>
          <w:rFonts w:asciiTheme="majorHAnsi" w:hAnsiTheme="majorHAnsi" w:cstheme="majorHAnsi"/>
          <w:u w:val="single"/>
        </w:rPr>
        <w:t xml:space="preserve"> were established</w:t>
      </w:r>
      <w:r w:rsidRPr="002A192D">
        <w:rPr>
          <w:rFonts w:asciiTheme="majorHAnsi" w:hAnsiTheme="majorHAnsi" w:cstheme="majorHAnsi"/>
          <w:sz w:val="16"/>
        </w:rPr>
        <w:t xml:space="preserve">. (Pyle, 2019). </w:t>
      </w:r>
      <w:r w:rsidRPr="002A192D">
        <w:rPr>
          <w:rFonts w:asciiTheme="majorHAnsi" w:hAnsiTheme="majorHAnsi" w:cstheme="majorHAnsi"/>
          <w:u w:val="single"/>
        </w:rPr>
        <w:t>The real change, however, came in 2012</w:t>
      </w:r>
      <w:r w:rsidRPr="002A192D">
        <w:rPr>
          <w:rFonts w:asciiTheme="majorHAnsi" w:hAnsiTheme="majorHAnsi" w:cstheme="majorHAnsi"/>
          <w:sz w:val="16"/>
        </w:rPr>
        <w:t xml:space="preserve"> when the first SpaceX commercial mission was successfully launched to the ISS (NASA, 2012). </w:t>
      </w:r>
      <w:r w:rsidRPr="002A192D">
        <w:rPr>
          <w:rFonts w:asciiTheme="majorHAnsi" w:hAnsiTheme="majorHAnsi" w:cstheme="majorHAnsi"/>
          <w:u w:val="single"/>
        </w:rPr>
        <w:t xml:space="preserve">Since then, the </w:t>
      </w:r>
      <w:r w:rsidRPr="002A192D">
        <w:rPr>
          <w:rFonts w:asciiTheme="majorHAnsi" w:hAnsiTheme="majorHAnsi" w:cstheme="majorHAnsi"/>
          <w:highlight w:val="green"/>
          <w:u w:val="single"/>
        </w:rPr>
        <w:t xml:space="preserve">participation of the </w:t>
      </w:r>
      <w:r w:rsidRPr="002A192D">
        <w:rPr>
          <w:rStyle w:val="Emphasis"/>
          <w:rFonts w:asciiTheme="majorHAnsi" w:hAnsiTheme="majorHAnsi" w:cstheme="majorHAnsi"/>
          <w:highlight w:val="green"/>
        </w:rPr>
        <w:t>private sector</w:t>
      </w:r>
      <w:r w:rsidRPr="002A192D">
        <w:rPr>
          <w:rStyle w:val="Emphasis"/>
          <w:rFonts w:asciiTheme="majorHAnsi" w:hAnsiTheme="majorHAnsi" w:cstheme="majorHAnsi"/>
        </w:rPr>
        <w:t xml:space="preserve"> in the space industry has </w:t>
      </w:r>
      <w:r w:rsidRPr="002A192D">
        <w:rPr>
          <w:rStyle w:val="Emphasis"/>
          <w:rFonts w:asciiTheme="majorHAnsi" w:hAnsiTheme="majorHAnsi" w:cstheme="majorHAnsi"/>
          <w:highlight w:val="green"/>
        </w:rPr>
        <w:t>skyrocketed</w:t>
      </w:r>
      <w:r w:rsidRPr="002A192D">
        <w:rPr>
          <w:rStyle w:val="Emphasis"/>
          <w:rFonts w:asciiTheme="majorHAnsi" w:hAnsiTheme="majorHAnsi" w:cstheme="majorHAnsi"/>
        </w:rPr>
        <w:t>, especially in the United States</w:t>
      </w:r>
      <w:r w:rsidRPr="002A192D">
        <w:rPr>
          <w:rFonts w:asciiTheme="majorHAnsi" w:hAnsiTheme="majorHAnsi" w:cstheme="majorHAnsi"/>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2A192D">
        <w:rPr>
          <w:rFonts w:asciiTheme="majorHAnsi" w:hAnsiTheme="majorHAnsi" w:cstheme="majorHAnsi"/>
          <w:u w:val="single"/>
        </w:rPr>
        <w:t xml:space="preserve">Nowadays, in the space industry, </w:t>
      </w:r>
      <w:r w:rsidRPr="002A192D">
        <w:rPr>
          <w:rFonts w:asciiTheme="majorHAnsi" w:hAnsiTheme="majorHAnsi" w:cstheme="majorHAnsi"/>
          <w:highlight w:val="green"/>
          <w:u w:val="single"/>
        </w:rPr>
        <w:t>we witness a</w:t>
      </w:r>
      <w:r w:rsidRPr="002A192D">
        <w:rPr>
          <w:rFonts w:asciiTheme="majorHAnsi" w:hAnsiTheme="majorHAnsi" w:cstheme="majorHAnsi"/>
          <w:u w:val="single"/>
        </w:rPr>
        <w:t xml:space="preserve"> very </w:t>
      </w:r>
      <w:r w:rsidRPr="002A192D">
        <w:rPr>
          <w:rStyle w:val="Emphasis"/>
          <w:rFonts w:asciiTheme="majorHAnsi" w:hAnsiTheme="majorHAnsi" w:cstheme="majorHAnsi"/>
        </w:rPr>
        <w:t>productive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cybernetic feedback </w:t>
      </w:r>
      <w:r w:rsidRPr="002A192D">
        <w:rPr>
          <w:rFonts w:asciiTheme="majorHAnsi" w:hAnsiTheme="majorHAnsi" w:cstheme="majorHAnsi"/>
          <w:u w:val="single"/>
        </w:rPr>
        <w:t xml:space="preserve">look </w:t>
      </w:r>
      <w:r w:rsidRPr="002A192D">
        <w:rPr>
          <w:rFonts w:asciiTheme="majorHAnsi" w:hAnsiTheme="majorHAnsi" w:cstheme="majorHAnsi"/>
          <w:highlight w:val="green"/>
          <w:u w:val="single"/>
        </w:rPr>
        <w:t>between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development of space technologies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democratization</w:t>
      </w:r>
      <w:r w:rsidRPr="002A192D">
        <w:rPr>
          <w:rStyle w:val="Emphasis"/>
          <w:rFonts w:asciiTheme="majorHAnsi" w:hAnsiTheme="majorHAnsi" w:cstheme="majorHAnsi"/>
        </w:rPr>
        <w:t xml:space="preserve"> of those technologies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a </w:t>
      </w:r>
      <w:r w:rsidRPr="002A192D">
        <w:rPr>
          <w:rStyle w:val="Emphasis"/>
          <w:rFonts w:asciiTheme="majorHAnsi" w:hAnsiTheme="majorHAnsi" w:cstheme="majorHAnsi"/>
        </w:rPr>
        <w:t xml:space="preserve">substantial </w:t>
      </w:r>
      <w:r w:rsidRPr="002A192D">
        <w:rPr>
          <w:rStyle w:val="Emphasis"/>
          <w:rFonts w:asciiTheme="majorHAnsi" w:hAnsiTheme="majorHAnsi" w:cstheme="majorHAnsi"/>
          <w:highlight w:val="green"/>
        </w:rPr>
        <w:t>reduction of prices</w:t>
      </w:r>
      <w:r w:rsidRPr="002A192D">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2A192D">
        <w:rPr>
          <w:rFonts w:asciiTheme="majorHAnsi" w:hAnsiTheme="majorHAnsi" w:cstheme="majorHAnsi"/>
          <w:highlight w:val="green"/>
          <w:u w:val="single"/>
        </w:rPr>
        <w:t>This</w:t>
      </w:r>
      <w:r w:rsidRPr="002A192D">
        <w:rPr>
          <w:rFonts w:asciiTheme="majorHAnsi" w:hAnsiTheme="majorHAnsi" w:cstheme="majorHAnsi"/>
          <w:u w:val="single"/>
        </w:rPr>
        <w:t xml:space="preserve">, of course, </w:t>
      </w:r>
      <w:r w:rsidRPr="002A192D">
        <w:rPr>
          <w:rFonts w:asciiTheme="majorHAnsi" w:hAnsiTheme="majorHAnsi" w:cstheme="majorHAnsi"/>
          <w:highlight w:val="green"/>
          <w:u w:val="single"/>
        </w:rPr>
        <w:t>directly translates into</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mass</w:t>
      </w:r>
      <w:r w:rsidRPr="002A192D">
        <w:rPr>
          <w:rFonts w:asciiTheme="majorHAnsi" w:hAnsiTheme="majorHAnsi" w:cstheme="majorHAnsi"/>
          <w:highlight w:val="green"/>
          <w:u w:val="single"/>
        </w:rPr>
        <w:t xml:space="preserve"> and number of objects</w:t>
      </w:r>
      <w:r w:rsidRPr="002A192D">
        <w:rPr>
          <w:rFonts w:asciiTheme="majorHAnsi" w:hAnsiTheme="majorHAnsi" w:cstheme="majorHAnsi"/>
          <w:u w:val="single"/>
        </w:rPr>
        <w:t xml:space="preserve"> that we are able to put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orbit</w:t>
      </w:r>
      <w:r w:rsidRPr="002A192D">
        <w:rPr>
          <w:rStyle w:val="Emphasis"/>
          <w:rFonts w:asciiTheme="majorHAnsi" w:hAnsiTheme="majorHAnsi" w:cstheme="majorHAnsi"/>
        </w:rPr>
        <w:t xml:space="preserve"> viably</w:t>
      </w:r>
      <w:r w:rsidRPr="002A192D">
        <w:rPr>
          <w:rFonts w:asciiTheme="majorHAnsi" w:hAnsiTheme="majorHAnsi" w:cstheme="majorHAnsi"/>
          <w:u w:val="single"/>
        </w:rPr>
        <w:t xml:space="preserve">. Once the constellations consisting of </w:t>
      </w:r>
      <w:r w:rsidRPr="002A192D">
        <w:rPr>
          <w:rStyle w:val="Emphasis"/>
          <w:rFonts w:asciiTheme="majorHAnsi" w:hAnsiTheme="majorHAnsi" w:cstheme="majorHAnsi"/>
        </w:rPr>
        <w:t>thousands of satellites were unthinkable</w:t>
      </w:r>
      <w:r w:rsidRPr="002A192D">
        <w:rPr>
          <w:rFonts w:asciiTheme="majorHAnsi" w:hAnsiTheme="majorHAnsi" w:cstheme="majorHAnsi"/>
          <w:u w:val="single"/>
        </w:rPr>
        <w:t xml:space="preserve">, but in the current environment, they become a </w:t>
      </w:r>
      <w:r w:rsidRPr="002A192D">
        <w:rPr>
          <w:rStyle w:val="Emphasis"/>
          <w:rFonts w:asciiTheme="majorHAnsi" w:hAnsiTheme="majorHAnsi" w:cstheme="majorHAnsi"/>
        </w:rPr>
        <w:t>reality</w:t>
      </w:r>
      <w:r w:rsidRPr="002A192D">
        <w:rPr>
          <w:rFonts w:asciiTheme="majorHAnsi" w:hAnsiTheme="majorHAnsi" w:cstheme="majorHAnsi"/>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2A192D">
        <w:rPr>
          <w:rFonts w:asciiTheme="majorHAnsi" w:hAnsiTheme="majorHAnsi" w:cstheme="majorHAnsi"/>
          <w:highlight w:val="green"/>
          <w:u w:val="single"/>
        </w:rPr>
        <w:t>the threat</w:t>
      </w:r>
      <w:r w:rsidRPr="002A192D">
        <w:rPr>
          <w:rFonts w:asciiTheme="majorHAnsi" w:hAnsiTheme="majorHAnsi" w:cstheme="majorHAnsi"/>
          <w:u w:val="single"/>
        </w:rPr>
        <w:t xml:space="preserve"> posed by the </w:t>
      </w:r>
      <w:r w:rsidRPr="002A192D">
        <w:rPr>
          <w:rStyle w:val="Emphasis"/>
          <w:rFonts w:asciiTheme="majorHAnsi" w:hAnsiTheme="majorHAnsi" w:cstheme="majorHAnsi"/>
        </w:rPr>
        <w:t>cascading collisions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 the</w:t>
      </w:r>
      <w:r w:rsidRPr="002A192D">
        <w:rPr>
          <w:rFonts w:asciiTheme="majorHAnsi" w:hAnsiTheme="majorHAnsi" w:cstheme="majorHAnsi"/>
          <w:u w:val="single"/>
        </w:rPr>
        <w:t xml:space="preserve"> Earth’s orbit </w:t>
      </w:r>
      <w:r w:rsidRPr="002A192D">
        <w:rPr>
          <w:rFonts w:asciiTheme="majorHAnsi" w:hAnsiTheme="majorHAnsi" w:cstheme="majorHAnsi"/>
          <w:highlight w:val="green"/>
          <w:u w:val="single"/>
        </w:rPr>
        <w:t>(</w:t>
      </w:r>
      <w:r w:rsidRPr="002A192D">
        <w:rPr>
          <w:rStyle w:val="Emphasis"/>
          <w:rFonts w:asciiTheme="majorHAnsi" w:hAnsiTheme="majorHAnsi" w:cstheme="majorHAnsi"/>
          <w:highlight w:val="green"/>
        </w:rPr>
        <w:t>Kessler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syndrome</w:t>
      </w:r>
      <w:r w:rsidRPr="002A192D">
        <w:rPr>
          <w:rFonts w:asciiTheme="majorHAnsi" w:hAnsiTheme="majorHAnsi" w:cstheme="majorHAnsi"/>
          <w:highlight w:val="green"/>
          <w:u w:val="single"/>
        </w:rPr>
        <w:t>) is becoming</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severe due to</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construction of </w:t>
      </w:r>
      <w:r w:rsidRPr="002A192D">
        <w:rPr>
          <w:rStyle w:val="Emphasis"/>
          <w:rFonts w:asciiTheme="majorHAnsi" w:hAnsiTheme="majorHAnsi" w:cstheme="majorHAnsi"/>
          <w:highlight w:val="green"/>
        </w:rPr>
        <w:t>orbital satellite constellations</w:t>
      </w:r>
      <w:r w:rsidRPr="002A192D">
        <w:rPr>
          <w:rFonts w:asciiTheme="majorHAnsi" w:hAnsiTheme="majorHAnsi" w:cstheme="majorHAnsi"/>
          <w:sz w:val="16"/>
        </w:rPr>
        <w:t xml:space="preserve">; </w:t>
      </w:r>
      <w:r w:rsidRPr="002A192D">
        <w:rPr>
          <w:rFonts w:asciiTheme="majorHAnsi" w:hAnsiTheme="majorHAnsi" w:cstheme="majorHAnsi"/>
          <w:u w:val="single"/>
        </w:rPr>
        <w:t xml:space="preserve">the threat that presents a real danger for people during their EVAs and orbital infrastructure, which may bare </w:t>
      </w:r>
      <w:r w:rsidRPr="002A192D">
        <w:rPr>
          <w:rStyle w:val="Emphasis"/>
          <w:rFonts w:asciiTheme="majorHAnsi" w:hAnsiTheme="majorHAnsi" w:cstheme="majorHAnsi"/>
        </w:rPr>
        <w:t>immediate consequences</w:t>
      </w:r>
      <w:r w:rsidRPr="002A192D">
        <w:rPr>
          <w:rFonts w:asciiTheme="majorHAnsi" w:hAnsiTheme="majorHAnsi" w:cstheme="majorHAnsi"/>
          <w:u w:val="single"/>
        </w:rPr>
        <w:t xml:space="preserve"> for </w:t>
      </w:r>
      <w:r w:rsidRPr="002A192D">
        <w:rPr>
          <w:rStyle w:val="Emphasis"/>
          <w:rFonts w:asciiTheme="majorHAnsi" w:hAnsiTheme="majorHAnsi" w:cstheme="majorHAnsi"/>
        </w:rPr>
        <w:t>safety</w:t>
      </w:r>
      <w:r w:rsidRPr="002A192D">
        <w:rPr>
          <w:rFonts w:asciiTheme="majorHAnsi" w:hAnsiTheme="majorHAnsi" w:cstheme="majorHAnsi"/>
          <w:u w:val="single"/>
        </w:rPr>
        <w:t xml:space="preserve"> and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systems on Earth</w:t>
      </w:r>
      <w:r w:rsidRPr="002A192D">
        <w:rPr>
          <w:rFonts w:asciiTheme="majorHAnsi" w:hAnsiTheme="majorHAnsi" w:cstheme="majorHAnsi"/>
          <w:sz w:val="16"/>
        </w:rPr>
        <w:t xml:space="preserve">. In order to provide the theoretical </w:t>
      </w:r>
      <w:r w:rsidRPr="002A192D">
        <w:rPr>
          <w:rFonts w:asciiTheme="majorHAnsi" w:hAnsiTheme="majorHAnsi" w:cstheme="majorHAnsi"/>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134D046" w14:textId="77777777" w:rsidR="00551295" w:rsidRPr="002A192D" w:rsidRDefault="00551295" w:rsidP="00551295">
      <w:pPr>
        <w:rPr>
          <w:rFonts w:asciiTheme="majorHAnsi" w:hAnsiTheme="majorHAnsi" w:cstheme="majorHAnsi"/>
          <w:u w:val="single"/>
        </w:rPr>
      </w:pPr>
    </w:p>
    <w:p w14:paraId="1226F835" w14:textId="77777777" w:rsidR="00551295" w:rsidRPr="002A192D" w:rsidRDefault="00551295" w:rsidP="00551295">
      <w:pPr>
        <w:pStyle w:val="Heading4"/>
        <w:jc w:val="both"/>
        <w:rPr>
          <w:rFonts w:asciiTheme="majorHAnsi" w:hAnsiTheme="majorHAnsi" w:cstheme="majorHAnsi"/>
        </w:rPr>
      </w:pPr>
      <w:r w:rsidRPr="002A192D">
        <w:rPr>
          <w:rFonts w:asciiTheme="majorHAnsi" w:hAnsiTheme="majorHAnsi" w:cstheme="majorHAnsi"/>
        </w:rPr>
        <w:t xml:space="preserve">Invisible tipping points trigger the </w:t>
      </w:r>
      <w:r w:rsidRPr="002A192D">
        <w:rPr>
          <w:rFonts w:asciiTheme="majorHAnsi" w:hAnsiTheme="majorHAnsi" w:cstheme="majorHAnsi"/>
          <w:u w:val="single"/>
        </w:rPr>
        <w:t>Kessler Syndrome</w:t>
      </w:r>
      <w:r w:rsidRPr="002A192D">
        <w:rPr>
          <w:rFonts w:asciiTheme="majorHAnsi" w:hAnsiTheme="majorHAnsi" w:cstheme="majorHAnsi"/>
        </w:rPr>
        <w:t>.</w:t>
      </w:r>
    </w:p>
    <w:p w14:paraId="7C0CB695"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Thompson 21</w:t>
      </w:r>
      <w:r w:rsidRPr="002A192D">
        <w:rPr>
          <w:rFonts w:asciiTheme="majorHAnsi" w:hAnsiTheme="majorHAnsi" w:cstheme="majorHAnsi"/>
        </w:rP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1" w:history="1">
        <w:r w:rsidRPr="002A192D">
          <w:rPr>
            <w:rStyle w:val="Hyperlink"/>
            <w:rFonts w:asciiTheme="majorHAnsi" w:hAnsiTheme="majorHAnsi" w:cstheme="majorHAnsi"/>
          </w:rPr>
          <w:t>https://onezero.medium.com/get-ready-for-the-kessler-syndrome-to-wreck-outer-space-7f29cfe62c3e</w:t>
        </w:r>
      </w:hyperlink>
      <w:r w:rsidRPr="002A192D">
        <w:rPr>
          <w:rFonts w:asciiTheme="majorHAnsi" w:hAnsiTheme="majorHAnsi" w:cstheme="majorHAnsi"/>
        </w:rPr>
        <w:t>] Justin</w:t>
      </w:r>
    </w:p>
    <w:p w14:paraId="0EC56E37" w14:textId="77777777" w:rsidR="00551295" w:rsidRPr="002A192D" w:rsidRDefault="00551295" w:rsidP="00551295">
      <w:pPr>
        <w:rPr>
          <w:rFonts w:asciiTheme="majorHAnsi" w:hAnsiTheme="majorHAnsi" w:cstheme="majorHAnsi"/>
          <w:u w:val="single"/>
        </w:rPr>
      </w:pPr>
      <w:r w:rsidRPr="002A192D">
        <w:rPr>
          <w:rFonts w:asciiTheme="majorHAnsi" w:hAnsiTheme="majorHAnsi" w:cstheme="majorHAnsi"/>
          <w:sz w:val="16"/>
        </w:rPr>
        <w:t xml:space="preserve">Back in 1978, the astrophysicist Donald Kessler made an alarming prediction: </w:t>
      </w:r>
      <w:r w:rsidRPr="002A192D">
        <w:rPr>
          <w:rFonts w:asciiTheme="majorHAnsi" w:hAnsiTheme="majorHAnsi" w:cstheme="majorHAnsi"/>
          <w:highlight w:val="green"/>
          <w:u w:val="single"/>
        </w:rPr>
        <w:t xml:space="preserve">Space junk </w:t>
      </w:r>
      <w:r w:rsidRPr="002A192D">
        <w:rPr>
          <w:rFonts w:asciiTheme="majorHAnsi" w:hAnsiTheme="majorHAnsi" w:cstheme="majorHAnsi"/>
          <w:u w:val="single"/>
        </w:rPr>
        <w:t xml:space="preserve">could </w:t>
      </w:r>
      <w:r w:rsidRPr="002A192D">
        <w:rPr>
          <w:rStyle w:val="Emphasis"/>
          <w:rFonts w:asciiTheme="majorHAnsi" w:hAnsiTheme="majorHAnsi" w:cstheme="majorHAnsi"/>
          <w:highlight w:val="green"/>
        </w:rPr>
        <w:t>wreck</w:t>
      </w:r>
      <w:r w:rsidRPr="002A192D">
        <w:rPr>
          <w:rStyle w:val="Emphasis"/>
          <w:rFonts w:asciiTheme="majorHAnsi" w:hAnsiTheme="majorHAnsi" w:cstheme="majorHAnsi"/>
        </w:rPr>
        <w:t xml:space="preserve"> our ability to keep </w:t>
      </w:r>
      <w:r w:rsidRPr="002A192D">
        <w:rPr>
          <w:rStyle w:val="Emphasis"/>
          <w:rFonts w:asciiTheme="majorHAnsi" w:hAnsiTheme="majorHAnsi" w:cstheme="majorHAnsi"/>
          <w:highlight w:val="green"/>
        </w:rPr>
        <w:t>satellites</w:t>
      </w:r>
      <w:r w:rsidRPr="002A192D">
        <w:rPr>
          <w:rStyle w:val="Emphasis"/>
          <w:rFonts w:asciiTheme="majorHAnsi" w:hAnsiTheme="majorHAnsi" w:cstheme="majorHAnsi"/>
        </w:rPr>
        <w:t xml:space="preserve"> aloft</w:t>
      </w:r>
      <w:r w:rsidRPr="002A192D">
        <w:rPr>
          <w:rFonts w:asciiTheme="majorHAnsi" w:hAnsiTheme="majorHAnsi" w:cstheme="majorHAnsi"/>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2A192D">
        <w:rPr>
          <w:rFonts w:asciiTheme="majorHAnsi" w:hAnsiTheme="majorHAnsi" w:cstheme="majorHAnsi"/>
          <w:u w:val="single"/>
        </w:rPr>
        <w:t>Every time a rocket launches a satellite into orbit, it tends to leave stray bits of material</w:t>
      </w:r>
      <w:r w:rsidRPr="002A192D">
        <w:rPr>
          <w:rFonts w:asciiTheme="majorHAnsi" w:hAnsiTheme="majorHAnsi" w:cstheme="majorHAnsi"/>
          <w:sz w:val="16"/>
        </w:rPr>
        <w:t xml:space="preserve">. The thing is, </w:t>
      </w:r>
      <w:r w:rsidRPr="002A192D">
        <w:rPr>
          <w:rFonts w:asciiTheme="majorHAnsi" w:hAnsiTheme="majorHAnsi" w:cstheme="majorHAnsi"/>
          <w:highlight w:val="green"/>
          <w:u w:val="single"/>
        </w:rPr>
        <w:t>when objects are zooming</w:t>
      </w:r>
      <w:r w:rsidRPr="002A192D">
        <w:rPr>
          <w:rFonts w:asciiTheme="majorHAnsi" w:hAnsiTheme="majorHAnsi" w:cstheme="majorHAnsi"/>
          <w:u w:val="single"/>
        </w:rPr>
        <w:t xml:space="preserve"> through space </w:t>
      </w:r>
      <w:r w:rsidRPr="002A192D">
        <w:rPr>
          <w:rStyle w:val="Emphasis"/>
          <w:rFonts w:asciiTheme="majorHAnsi" w:hAnsiTheme="majorHAnsi" w:cstheme="majorHAnsi"/>
          <w:highlight w:val="green"/>
        </w:rPr>
        <w:t>about 2 km/s</w:t>
      </w:r>
      <w:r w:rsidRPr="002A192D">
        <w:rPr>
          <w:rFonts w:asciiTheme="majorHAnsi" w:hAnsiTheme="majorHAnsi" w:cstheme="majorHAnsi"/>
          <w:highlight w:val="green"/>
          <w:u w:val="single"/>
        </w:rPr>
        <w:t xml:space="preserve">, even </w:t>
      </w:r>
      <w:r w:rsidRPr="002A192D">
        <w:rPr>
          <w:rFonts w:asciiTheme="majorHAnsi" w:hAnsiTheme="majorHAnsi" w:cstheme="majorHAnsi"/>
          <w:u w:val="single"/>
        </w:rPr>
        <w:t xml:space="preserve">something as tiny as </w:t>
      </w:r>
      <w:r w:rsidRPr="002A192D">
        <w:rPr>
          <w:rFonts w:asciiTheme="majorHAnsi" w:hAnsiTheme="majorHAnsi" w:cstheme="majorHAnsi"/>
          <w:highlight w:val="green"/>
          <w:u w:val="single"/>
        </w:rPr>
        <w:t xml:space="preserve">a chip </w:t>
      </w:r>
      <w:r w:rsidRPr="002A192D">
        <w:rPr>
          <w:rFonts w:asciiTheme="majorHAnsi" w:hAnsiTheme="majorHAnsi" w:cstheme="majorHAnsi"/>
          <w:u w:val="single"/>
        </w:rPr>
        <w:t xml:space="preserve">of paint </w:t>
      </w:r>
      <w:r w:rsidRPr="002A192D">
        <w:rPr>
          <w:rFonts w:asciiTheme="majorHAnsi" w:hAnsiTheme="majorHAnsi" w:cstheme="majorHAnsi"/>
          <w:highlight w:val="green"/>
          <w:u w:val="single"/>
        </w:rPr>
        <w:t xml:space="preserve">can </w:t>
      </w:r>
      <w:r w:rsidRPr="002A192D">
        <w:rPr>
          <w:rStyle w:val="Emphasis"/>
          <w:rFonts w:asciiTheme="majorHAnsi" w:hAnsiTheme="majorHAnsi" w:cstheme="majorHAnsi"/>
          <w:highlight w:val="green"/>
        </w:rPr>
        <w:t>smash</w:t>
      </w:r>
      <w:r w:rsidRPr="002A192D">
        <w:rPr>
          <w:rStyle w:val="Emphasis"/>
          <w:rFonts w:asciiTheme="majorHAnsi" w:hAnsiTheme="majorHAnsi" w:cstheme="majorHAnsi"/>
        </w:rPr>
        <w:t xml:space="preserve"> through glass or </w:t>
      </w:r>
      <w:r w:rsidRPr="002A192D">
        <w:rPr>
          <w:rStyle w:val="Emphasis"/>
          <w:rFonts w:asciiTheme="majorHAnsi" w:hAnsiTheme="majorHAnsi" w:cstheme="majorHAnsi"/>
          <w:highlight w:val="green"/>
        </w:rPr>
        <w:t>steel</w:t>
      </w:r>
      <w:r w:rsidRPr="002A192D">
        <w:rPr>
          <w:rFonts w:asciiTheme="majorHAnsi" w:hAnsiTheme="majorHAnsi" w:cstheme="majorHAnsi"/>
          <w:u w:val="single"/>
        </w:rPr>
        <w:t xml:space="preserve">. Pieces of </w:t>
      </w:r>
      <w:r w:rsidRPr="002A192D">
        <w:rPr>
          <w:rFonts w:asciiTheme="majorHAnsi" w:hAnsiTheme="majorHAnsi" w:cstheme="majorHAnsi"/>
          <w:highlight w:val="green"/>
          <w:u w:val="single"/>
        </w:rPr>
        <w:t xml:space="preserve">debris become </w:t>
      </w:r>
      <w:r w:rsidRPr="002A192D">
        <w:rPr>
          <w:rStyle w:val="Emphasis"/>
          <w:rFonts w:asciiTheme="majorHAnsi" w:hAnsiTheme="majorHAnsi" w:cstheme="majorHAnsi"/>
          <w:highlight w:val="green"/>
        </w:rPr>
        <w:t>bullets</w:t>
      </w:r>
      <w:r w:rsidRPr="002A192D">
        <w:rPr>
          <w:rFonts w:asciiTheme="majorHAnsi" w:hAnsiTheme="majorHAnsi" w:cstheme="majorHAnsi"/>
          <w:sz w:val="16"/>
        </w:rPr>
        <w:t xml:space="preserve">. What Kessler predicted is that sooner or later, </w:t>
      </w:r>
      <w:r w:rsidRPr="002A192D">
        <w:rPr>
          <w:rStyle w:val="Emphasis"/>
          <w:rFonts w:asciiTheme="majorHAnsi" w:hAnsiTheme="majorHAnsi" w:cstheme="majorHAnsi"/>
          <w:highlight w:val="green"/>
        </w:rPr>
        <w:t>objects</w:t>
      </w:r>
      <w:r w:rsidRPr="002A192D">
        <w:rPr>
          <w:rFonts w:asciiTheme="majorHAnsi" w:hAnsiTheme="majorHAnsi" w:cstheme="majorHAnsi"/>
          <w:u w:val="single"/>
        </w:rPr>
        <w:t xml:space="preserve"> in low-earth orbit would </w:t>
      </w:r>
      <w:r w:rsidRPr="002A192D">
        <w:rPr>
          <w:rFonts w:asciiTheme="majorHAnsi" w:hAnsiTheme="majorHAnsi" w:cstheme="majorHAnsi"/>
          <w:highlight w:val="green"/>
          <w:u w:val="single"/>
        </w:rPr>
        <w:t xml:space="preserve">start </w:t>
      </w:r>
      <w:r w:rsidRPr="002A192D">
        <w:rPr>
          <w:rStyle w:val="Emphasis"/>
          <w:rFonts w:asciiTheme="majorHAnsi" w:hAnsiTheme="majorHAnsi" w:cstheme="majorHAnsi"/>
          <w:highlight w:val="green"/>
        </w:rPr>
        <w:t>colliding</w:t>
      </w:r>
      <w:r w:rsidRPr="002A192D">
        <w:rPr>
          <w:rFonts w:asciiTheme="majorHAnsi" w:hAnsiTheme="majorHAnsi" w:cstheme="majorHAnsi"/>
          <w:highlight w:val="green"/>
          <w:u w:val="single"/>
        </w:rPr>
        <w:t xml:space="preserve">, and produce </w:t>
      </w:r>
      <w:r w:rsidRPr="002A192D">
        <w:rPr>
          <w:rStyle w:val="Emphasis"/>
          <w:rFonts w:asciiTheme="majorHAnsi" w:hAnsiTheme="majorHAnsi" w:cstheme="majorHAnsi"/>
          <w:highlight w:val="green"/>
        </w:rPr>
        <w:t>chain</w:t>
      </w:r>
      <w:r w:rsidRPr="002A192D">
        <w:rPr>
          <w:rStyle w:val="Emphasis"/>
          <w:rFonts w:asciiTheme="majorHAnsi" w:hAnsiTheme="majorHAnsi" w:cstheme="majorHAnsi"/>
          <w:highlight w:val="green"/>
        </w:rPr>
        <w:lastRenderedPageBreak/>
        <w:t xml:space="preserve"> effects</w:t>
      </w:r>
      <w:r w:rsidRPr="002A192D">
        <w:rPr>
          <w:rFonts w:asciiTheme="majorHAnsi" w:hAnsiTheme="majorHAnsi" w:cstheme="majorHAnsi"/>
          <w:sz w:val="16"/>
        </w:rPr>
        <w:t xml:space="preserve">, like billiard balls colliding on a crowded pool table. </w:t>
      </w:r>
      <w:r w:rsidRPr="002A192D">
        <w:rPr>
          <w:rFonts w:asciiTheme="majorHAnsi" w:hAnsiTheme="majorHAnsi" w:cstheme="majorHAnsi"/>
          <w:highlight w:val="green"/>
          <w:u w:val="single"/>
        </w:rPr>
        <w:t>If</w:t>
      </w:r>
      <w:r w:rsidRPr="002A192D">
        <w:rPr>
          <w:rFonts w:asciiTheme="majorHAnsi" w:hAnsiTheme="majorHAnsi" w:cstheme="majorHAnsi"/>
          <w:u w:val="single"/>
        </w:rPr>
        <w:t xml:space="preserve"> a piece of </w:t>
      </w:r>
      <w:r w:rsidRPr="002A192D">
        <w:rPr>
          <w:rFonts w:asciiTheme="majorHAnsi" w:hAnsiTheme="majorHAnsi" w:cstheme="majorHAnsi"/>
          <w:highlight w:val="green"/>
          <w:u w:val="single"/>
        </w:rPr>
        <w:t xml:space="preserve">debris hit a </w:t>
      </w:r>
      <w:r w:rsidRPr="002A192D">
        <w:rPr>
          <w:rStyle w:val="Emphasis"/>
          <w:rFonts w:asciiTheme="majorHAnsi" w:hAnsiTheme="majorHAnsi" w:cstheme="majorHAnsi"/>
          <w:highlight w:val="green"/>
        </w:rPr>
        <w:t>satellite</w:t>
      </w:r>
      <w:r w:rsidRPr="002A192D">
        <w:rPr>
          <w:rFonts w:asciiTheme="majorHAnsi" w:hAnsiTheme="majorHAnsi" w:cstheme="majorHAnsi"/>
          <w:highlight w:val="green"/>
          <w:u w:val="single"/>
        </w:rPr>
        <w:t xml:space="preserve">, it would produce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debris,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 would</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increase</w:t>
      </w:r>
      <w:r w:rsidRPr="002A192D">
        <w:rPr>
          <w:rFonts w:asciiTheme="majorHAnsi" w:hAnsiTheme="majorHAnsi" w:cstheme="majorHAnsi"/>
          <w:u w:val="single"/>
        </w:rPr>
        <w:t xml:space="preserve"> the risk of </w:t>
      </w:r>
      <w:r w:rsidRPr="002A192D">
        <w:rPr>
          <w:rStyle w:val="Emphasis"/>
          <w:rFonts w:asciiTheme="majorHAnsi" w:hAnsiTheme="majorHAnsi" w:cstheme="majorHAnsi"/>
        </w:rPr>
        <w:t xml:space="preserve">other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 and so on, and so on. At some point, </w:t>
      </w:r>
      <w:r w:rsidRPr="002A192D">
        <w:rPr>
          <w:rFonts w:asciiTheme="majorHAnsi" w:hAnsiTheme="majorHAnsi" w:cstheme="majorHAnsi"/>
          <w:highlight w:val="green"/>
          <w:u w:val="single"/>
        </w:rPr>
        <w:t xml:space="preserve">you </w:t>
      </w:r>
      <w:r w:rsidRPr="002A192D">
        <w:rPr>
          <w:rFonts w:asciiTheme="majorHAnsi" w:hAnsiTheme="majorHAnsi" w:cstheme="majorHAnsi"/>
          <w:u w:val="single"/>
        </w:rPr>
        <w:t xml:space="preserve">could </w:t>
      </w:r>
      <w:r w:rsidRPr="002A192D">
        <w:rPr>
          <w:rFonts w:asciiTheme="majorHAnsi" w:hAnsiTheme="majorHAnsi" w:cstheme="majorHAnsi"/>
          <w:highlight w:val="green"/>
          <w:u w:val="single"/>
        </w:rPr>
        <w:t xml:space="preserve">reach a </w:t>
      </w:r>
      <w:r w:rsidRPr="002A192D">
        <w:rPr>
          <w:rStyle w:val="Emphasis"/>
          <w:rFonts w:asciiTheme="majorHAnsi" w:hAnsiTheme="majorHAnsi" w:cstheme="majorHAnsi"/>
          <w:highlight w:val="green"/>
        </w:rPr>
        <w:t>tipping point</w:t>
      </w:r>
      <w:r w:rsidRPr="002A192D">
        <w:rPr>
          <w:rFonts w:asciiTheme="majorHAnsi" w:hAnsiTheme="majorHAnsi" w:cstheme="majorHAnsi"/>
          <w:u w:val="single"/>
        </w:rPr>
        <w:t xml:space="preserve">. There’d be so many chunks of debris that collisions would be </w:t>
      </w:r>
      <w:r w:rsidRPr="002A192D">
        <w:rPr>
          <w:rStyle w:val="Emphasis"/>
          <w:rFonts w:asciiTheme="majorHAnsi" w:hAnsiTheme="majorHAnsi" w:cstheme="majorHAnsi"/>
        </w:rPr>
        <w:t>inevitable</w:t>
      </w:r>
      <w:r w:rsidRPr="002A192D">
        <w:rPr>
          <w:rFonts w:asciiTheme="majorHAnsi" w:hAnsiTheme="majorHAnsi" w:cstheme="majorHAnsi"/>
          <w:sz w:val="16"/>
        </w:rPr>
        <w:t xml:space="preserve">, </w:t>
      </w:r>
      <w:r w:rsidRPr="002A192D">
        <w:rPr>
          <w:rFonts w:asciiTheme="majorHAnsi" w:hAnsiTheme="majorHAnsi" w:cstheme="majorHAnsi"/>
          <w:u w:val="single"/>
        </w:rPr>
        <w:t xml:space="preserve">leaving low-earth orbit a </w:t>
      </w:r>
      <w:r w:rsidRPr="002A192D">
        <w:rPr>
          <w:rStyle w:val="Emphasis"/>
          <w:rFonts w:asciiTheme="majorHAnsi" w:hAnsiTheme="majorHAnsi" w:cstheme="majorHAnsi"/>
        </w:rPr>
        <w:t>junkyard where no satellites could survive.</w:t>
      </w:r>
      <w:r w:rsidRPr="002A192D">
        <w:rPr>
          <w:rFonts w:asciiTheme="majorHAnsi" w:hAnsiTheme="majorHAnsi" w:cstheme="majorHAnsi"/>
          <w:sz w:val="16"/>
        </w:rPr>
        <w:t xml:space="preserve"> Remember the scene in Wall-E where they blast off Earth, and the planet is utterly ringed with crap? That’s what Kessler worried about. Except in our situation the </w:t>
      </w:r>
      <w:r w:rsidRPr="002A192D">
        <w:rPr>
          <w:rFonts w:asciiTheme="majorHAnsi" w:hAnsiTheme="majorHAnsi" w:cstheme="majorHAnsi"/>
          <w:highlight w:val="green"/>
          <w:u w:val="single"/>
        </w:rPr>
        <w:t>pieces of junk could be</w:t>
      </w:r>
      <w:r w:rsidRPr="002A192D">
        <w:rPr>
          <w:rFonts w:asciiTheme="majorHAnsi" w:hAnsiTheme="majorHAnsi" w:cstheme="majorHAnsi"/>
          <w:u w:val="single"/>
        </w:rPr>
        <w:t xml:space="preserve"> quite </w:t>
      </w:r>
      <w:r w:rsidRPr="002A192D">
        <w:rPr>
          <w:rFonts w:asciiTheme="majorHAnsi" w:hAnsiTheme="majorHAnsi" w:cstheme="majorHAnsi"/>
          <w:highlight w:val="green"/>
          <w:u w:val="single"/>
        </w:rPr>
        <w:t>small</w:t>
      </w:r>
      <w:r w:rsidRPr="002A192D">
        <w:rPr>
          <w:rFonts w:asciiTheme="majorHAnsi" w:hAnsiTheme="majorHAnsi" w:cstheme="majorHAnsi"/>
          <w:u w:val="single"/>
        </w:rPr>
        <w:t xml:space="preserve"> — billions of objects the size of grains of sand, which is actually a lot </w:t>
      </w:r>
      <w:r w:rsidRPr="002A192D">
        <w:rPr>
          <w:rStyle w:val="Emphasis"/>
          <w:rFonts w:asciiTheme="majorHAnsi" w:hAnsiTheme="majorHAnsi" w:cstheme="majorHAnsi"/>
        </w:rPr>
        <w:t>harder to deal with</w:t>
      </w:r>
      <w:r w:rsidRPr="002A192D">
        <w:rPr>
          <w:rFonts w:asciiTheme="majorHAnsi" w:hAnsiTheme="majorHAnsi" w:cstheme="majorHAnsi"/>
          <w:u w:val="single"/>
        </w:rPr>
        <w:t xml:space="preserve">, because </w:t>
      </w:r>
      <w:r w:rsidRPr="002A192D">
        <w:rPr>
          <w:rFonts w:asciiTheme="majorHAnsi" w:hAnsiTheme="majorHAnsi" w:cstheme="majorHAnsi"/>
          <w:highlight w:val="green"/>
          <w:u w:val="single"/>
        </w:rPr>
        <w:t xml:space="preserve">you </w:t>
      </w:r>
      <w:r w:rsidRPr="002A192D">
        <w:rPr>
          <w:rStyle w:val="Emphasis"/>
          <w:rFonts w:asciiTheme="majorHAnsi" w:hAnsiTheme="majorHAnsi" w:cstheme="majorHAnsi"/>
          <w:highlight w:val="green"/>
        </w:rPr>
        <w:t>can’t see it coming</w:t>
      </w:r>
      <w:r w:rsidRPr="002A192D">
        <w:rPr>
          <w:rFonts w:asciiTheme="majorHAnsi" w:hAnsiTheme="majorHAnsi" w:cstheme="majorHAnsi"/>
          <w:u w:val="single"/>
        </w:rPr>
        <w:t>.</w:t>
      </w:r>
      <w:r w:rsidRPr="002A192D">
        <w:rPr>
          <w:rFonts w:asciiTheme="majorHAnsi" w:hAnsiTheme="majorHAnsi" w:cstheme="majorHAnsi"/>
          <w:sz w:val="16"/>
        </w:rPr>
        <w:t xml:space="preserve"> In essence, Kessler predicted we could create an artificial asteroid belt of junk: The result would be an </w:t>
      </w:r>
      <w:r w:rsidRPr="002A192D">
        <w:rPr>
          <w:rStyle w:val="Emphasis"/>
          <w:rFonts w:asciiTheme="majorHAnsi" w:hAnsiTheme="majorHAnsi" w:cstheme="majorHAnsi"/>
          <w:highlight w:val="green"/>
        </w:rPr>
        <w:t>exponential increase</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objects</w:t>
      </w:r>
      <w:r w:rsidRPr="002A192D">
        <w:rPr>
          <w:rFonts w:asciiTheme="majorHAnsi" w:hAnsiTheme="majorHAnsi" w:cstheme="majorHAnsi"/>
          <w:u w:val="single"/>
        </w:rPr>
        <w:t xml:space="preserve"> with time, </w:t>
      </w:r>
      <w:r w:rsidRPr="002A192D">
        <w:rPr>
          <w:rFonts w:asciiTheme="majorHAnsi" w:hAnsiTheme="majorHAnsi" w:cstheme="majorHAnsi"/>
          <w:highlight w:val="green"/>
          <w:u w:val="single"/>
        </w:rPr>
        <w:t xml:space="preserve">creating a </w:t>
      </w:r>
      <w:r w:rsidRPr="002A192D">
        <w:rPr>
          <w:rStyle w:val="Emphasis"/>
          <w:rFonts w:asciiTheme="majorHAnsi" w:hAnsiTheme="majorHAnsi" w:cstheme="majorHAnsi"/>
          <w:highlight w:val="green"/>
        </w:rPr>
        <w:t>belt of debris</w:t>
      </w:r>
      <w:r w:rsidRPr="002A192D">
        <w:rPr>
          <w:rStyle w:val="Emphasis"/>
          <w:rFonts w:asciiTheme="majorHAnsi" w:hAnsiTheme="majorHAnsi" w:cstheme="majorHAnsi"/>
        </w:rPr>
        <w:t xml:space="preserve"> around the earth</w:t>
      </w:r>
      <w:r w:rsidRPr="002A192D">
        <w:rPr>
          <w:rFonts w:asciiTheme="majorHAnsi" w:hAnsiTheme="majorHAnsi" w:cstheme="majorHAnsi"/>
          <w:u w:val="single"/>
        </w:rPr>
        <w:t>. This process of mutual collisions is thought to have been responsible for creating most of the astroids from larger planetlike bodies</w:t>
      </w:r>
      <w:r w:rsidRPr="002A192D">
        <w:rPr>
          <w:rFonts w:asciiTheme="majorHAnsi" w:hAnsiTheme="majorHAnsi" w:cstheme="majorHAnsi"/>
          <w:sz w:val="16"/>
        </w:rPr>
        <w:t xml:space="preserve">. Space folks began calling this the “Kessler Syndrome”. </w:t>
      </w:r>
      <w:r w:rsidRPr="002A192D">
        <w:rPr>
          <w:rFonts w:asciiTheme="majorHAnsi" w:hAnsiTheme="majorHAnsi" w:cstheme="majorHAnsi"/>
          <w:u w:val="single"/>
        </w:rPr>
        <w:t>It was hard to predict when this might start happening</w:t>
      </w:r>
      <w:r w:rsidRPr="002A192D">
        <w:rPr>
          <w:rFonts w:asciiTheme="majorHAnsi" w:hAnsiTheme="majorHAnsi" w:cstheme="majorHAnsi"/>
          <w:sz w:val="16"/>
        </w:rPr>
        <w:t xml:space="preserve">. Kessler worried that conditions could be ripe by as early as 2000. Thankfully, that estimate turned out to be premature. But wow, it looks like it might happen soon. </w:t>
      </w:r>
      <w:r w:rsidRPr="002A192D">
        <w:rPr>
          <w:rStyle w:val="Emphasis"/>
          <w:rFonts w:asciiTheme="majorHAnsi" w:hAnsiTheme="majorHAnsi" w:cstheme="majorHAnsi"/>
        </w:rPr>
        <w:t>What’s happened recently that makes the “Kessler Syndrome” more likely</w:t>
      </w:r>
      <w:r w:rsidRPr="002A192D">
        <w:rPr>
          <w:rFonts w:asciiTheme="majorHAnsi" w:hAnsiTheme="majorHAnsi" w:cstheme="majorHAnsi"/>
          <w:u w:val="single"/>
        </w:rPr>
        <w:t>?</w:t>
      </w:r>
      <w:r w:rsidRPr="002A192D">
        <w:rPr>
          <w:rFonts w:asciiTheme="majorHAnsi" w:hAnsiTheme="majorHAnsi" w:cstheme="majorHAnsi"/>
          <w:sz w:val="16"/>
        </w:rPr>
        <w:t xml:space="preserve"> A couple of things: </w:t>
      </w:r>
      <w:r w:rsidRPr="002A192D">
        <w:rPr>
          <w:rStyle w:val="Emphasis"/>
          <w:rFonts w:asciiTheme="majorHAnsi" w:hAnsiTheme="majorHAnsi" w:cstheme="majorHAnsi"/>
        </w:rPr>
        <w:t>Way more satellites are going up</w:t>
      </w:r>
      <w:r w:rsidRPr="002A192D">
        <w:rPr>
          <w:rFonts w:asciiTheme="majorHAnsi" w:hAnsiTheme="majorHAnsi" w:cstheme="majorHAnsi"/>
          <w:sz w:val="16"/>
        </w:rPr>
        <w:t xml:space="preserve"> The pace at which satellites are going up in the sky is simply exploding. Back when Kessler wrote his paper in 1978, we humans were launching about 53 new satellites a year. Going to space was hard. But now </w:t>
      </w:r>
      <w:r w:rsidRPr="002A192D">
        <w:rPr>
          <w:rFonts w:asciiTheme="majorHAnsi" w:hAnsiTheme="majorHAnsi" w:cstheme="majorHAnsi"/>
          <w:highlight w:val="green"/>
          <w:u w:val="single"/>
        </w:rPr>
        <w:t>launches are</w:t>
      </w:r>
      <w:r w:rsidRPr="002A192D">
        <w:rPr>
          <w:rFonts w:asciiTheme="majorHAnsi" w:hAnsiTheme="majorHAnsi" w:cstheme="majorHAnsi"/>
          <w:u w:val="single"/>
        </w:rPr>
        <w:t xml:space="preserve"> an order of magnitude </w:t>
      </w:r>
      <w:r w:rsidRPr="002A192D">
        <w:rPr>
          <w:rFonts w:asciiTheme="majorHAnsi" w:hAnsiTheme="majorHAnsi" w:cstheme="majorHAnsi"/>
          <w:highlight w:val="green"/>
          <w:u w:val="single"/>
        </w:rPr>
        <w:t>more common</w:t>
      </w:r>
      <w:r w:rsidRPr="002A192D">
        <w:rPr>
          <w:rFonts w:asciiTheme="majorHAnsi" w:hAnsiTheme="majorHAnsi" w:cstheme="majorHAnsi"/>
          <w:u w:val="single"/>
        </w:rPr>
        <w:t>, and they’re increasing in pace rapidly. SpaceX in particular is launching oodles of satellites as it builds its orbital Internet-access service Starlink</w:t>
      </w:r>
      <w:r w:rsidRPr="002A192D">
        <w:rPr>
          <w:rFonts w:asciiTheme="majorHAnsi" w:hAnsiTheme="majorHAnsi" w:cstheme="majorHAnsi"/>
          <w:sz w:val="16"/>
        </w:rPr>
        <w:t xml:space="preserve">. In the last two years, it has put 1,740 satellites in low-earth orbit, with plans to eventually shoot 30,000 up there. </w:t>
      </w:r>
      <w:r w:rsidRPr="002A192D">
        <w:rPr>
          <w:rFonts w:asciiTheme="majorHAnsi" w:hAnsiTheme="majorHAnsi" w:cstheme="majorHAnsi"/>
          <w:highlight w:val="green"/>
          <w:u w:val="single"/>
        </w:rPr>
        <w:t xml:space="preserve">This is part of a </w:t>
      </w:r>
      <w:r w:rsidRPr="002A192D">
        <w:rPr>
          <w:rFonts w:asciiTheme="majorHAnsi" w:hAnsiTheme="majorHAnsi" w:cstheme="majorHAnsi"/>
          <w:u w:val="single"/>
        </w:rPr>
        <w:t xml:space="preserve">larger </w:t>
      </w:r>
      <w:r w:rsidRPr="002A192D">
        <w:rPr>
          <w:rFonts w:asciiTheme="majorHAnsi" w:hAnsiTheme="majorHAnsi" w:cstheme="majorHAnsi"/>
          <w:highlight w:val="green"/>
          <w:u w:val="single"/>
        </w:rPr>
        <w:t>trend</w:t>
      </w:r>
      <w:r w:rsidRPr="002A192D">
        <w:rPr>
          <w:rFonts w:asciiTheme="majorHAnsi" w:hAnsiTheme="majorHAnsi" w:cstheme="majorHAnsi"/>
          <w:u w:val="single"/>
        </w:rPr>
        <w:t xml:space="preserve">, which is …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privatization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w:t>
      </w:r>
      <w:r w:rsidRPr="002A192D">
        <w:rPr>
          <w:rFonts w:asciiTheme="majorHAnsi" w:hAnsiTheme="majorHAnsi" w:cstheme="majorHAnsi"/>
          <w:sz w:val="16"/>
        </w:rPr>
        <w:t xml:space="preserve"> The </w:t>
      </w:r>
      <w:r w:rsidRPr="002A192D">
        <w:rPr>
          <w:rFonts w:asciiTheme="majorHAnsi" w:hAnsiTheme="majorHAnsi" w:cstheme="majorHAnsi"/>
          <w:highlight w:val="green"/>
          <w:u w:val="single"/>
        </w:rPr>
        <w:t>private sector is</w:t>
      </w:r>
      <w:r w:rsidRPr="002A192D">
        <w:rPr>
          <w:rFonts w:asciiTheme="majorHAnsi" w:hAnsiTheme="majorHAnsi" w:cstheme="majorHAnsi"/>
          <w:u w:val="single"/>
        </w:rPr>
        <w:t xml:space="preserve"> rapidly </w:t>
      </w:r>
      <w:r w:rsidRPr="002A192D">
        <w:rPr>
          <w:rStyle w:val="Emphasis"/>
          <w:rFonts w:asciiTheme="majorHAnsi" w:hAnsiTheme="majorHAnsi" w:cstheme="majorHAnsi"/>
          <w:highlight w:val="green"/>
        </w:rPr>
        <w:t>becoming</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dominant</w:t>
      </w:r>
      <w:r w:rsidRPr="002A192D">
        <w:rPr>
          <w:rStyle w:val="Emphasis"/>
          <w:rFonts w:asciiTheme="majorHAnsi" w:hAnsiTheme="majorHAnsi" w:cstheme="majorHAnsi"/>
        </w:rPr>
        <w:t xml:space="preserve"> actor in space</w:t>
      </w:r>
      <w:r w:rsidRPr="002A192D">
        <w:rPr>
          <w:rFonts w:asciiTheme="majorHAnsi" w:hAnsiTheme="majorHAnsi" w:cstheme="majorHAnsi"/>
          <w:u w:val="single"/>
        </w:rPr>
        <w:t>. There’s a huge demand for satellite data</w:t>
      </w:r>
      <w:r w:rsidRPr="002A192D">
        <w:rPr>
          <w:rFonts w:asciiTheme="majorHAnsi" w:hAnsiTheme="majorHAnsi" w:cstheme="majorHAnsi"/>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2A192D">
        <w:rPr>
          <w:rFonts w:asciiTheme="majorHAnsi" w:hAnsiTheme="majorHAnsi" w:cstheme="majorHAnsi"/>
          <w:u w:val="single"/>
        </w:rPr>
        <w:t xml:space="preserve">It is unlocking a huge pent-up demand for near-earth-orbit tech. More launches </w:t>
      </w:r>
      <w:r w:rsidRPr="002A192D">
        <w:rPr>
          <w:rFonts w:asciiTheme="majorHAnsi" w:hAnsiTheme="majorHAnsi" w:cstheme="majorHAnsi"/>
          <w:u w:val="single"/>
        </w:rPr>
        <w:lastRenderedPageBreak/>
        <w:t xml:space="preserve">mean not only more </w:t>
      </w:r>
      <w:r w:rsidRPr="002A192D">
        <w:rPr>
          <w:rStyle w:val="Emphasis"/>
          <w:rFonts w:asciiTheme="majorHAnsi" w:hAnsiTheme="majorHAnsi" w:cstheme="majorHAnsi"/>
        </w:rPr>
        <w:t>intentional objects in orbit but unintentional ones</w:t>
      </w:r>
      <w:r w:rsidRPr="002A192D">
        <w:rPr>
          <w:rFonts w:asciiTheme="majorHAnsi" w:hAnsiTheme="majorHAnsi" w:cstheme="majorHAnsi"/>
          <w:u w:val="single"/>
        </w:rPr>
        <w:t xml:space="preserve"> — bits of rocket parts and detritus from launches.</w:t>
      </w:r>
    </w:p>
    <w:p w14:paraId="4721DFAA" w14:textId="77777777" w:rsidR="00551295" w:rsidRPr="002A192D" w:rsidRDefault="00551295" w:rsidP="00551295">
      <w:pPr>
        <w:rPr>
          <w:rFonts w:asciiTheme="majorHAnsi" w:hAnsiTheme="majorHAnsi" w:cstheme="majorHAnsi"/>
        </w:rPr>
      </w:pPr>
    </w:p>
    <w:p w14:paraId="798E529F"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Privatization </w:t>
      </w:r>
      <w:r w:rsidRPr="002A192D">
        <w:rPr>
          <w:rFonts w:asciiTheme="majorHAnsi" w:hAnsiTheme="majorHAnsi" w:cstheme="majorHAnsi"/>
          <w:u w:val="single"/>
        </w:rPr>
        <w:t>exponentially</w:t>
      </w:r>
      <w:r w:rsidRPr="002A192D">
        <w:rPr>
          <w:rFonts w:asciiTheme="majorHAnsi" w:hAnsiTheme="majorHAnsi" w:cstheme="majorHAnsi"/>
        </w:rPr>
        <w:t xml:space="preserve"> increases the curve but ending dangerous missions </w:t>
      </w:r>
      <w:r w:rsidRPr="002A192D">
        <w:rPr>
          <w:rFonts w:asciiTheme="majorHAnsi" w:hAnsiTheme="majorHAnsi" w:cstheme="majorHAnsi"/>
          <w:u w:val="single"/>
        </w:rPr>
        <w:t>stops it</w:t>
      </w:r>
      <w:r w:rsidRPr="002A192D">
        <w:rPr>
          <w:rFonts w:asciiTheme="majorHAnsi" w:hAnsiTheme="majorHAnsi" w:cstheme="majorHAnsi"/>
        </w:rPr>
        <w:t>.</w:t>
      </w:r>
    </w:p>
    <w:p w14:paraId="6404A41B"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Bernat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211893E0" w14:textId="77777777" w:rsidR="00551295" w:rsidRPr="002A192D" w:rsidRDefault="00551295" w:rsidP="00551295">
      <w:pPr>
        <w:rPr>
          <w:rFonts w:asciiTheme="majorHAnsi" w:hAnsiTheme="majorHAnsi" w:cstheme="majorHAnsi"/>
          <w:sz w:val="16"/>
        </w:rPr>
      </w:pPr>
      <w:r w:rsidRPr="002A192D">
        <w:rPr>
          <w:rFonts w:asciiTheme="majorHAnsi" w:hAnsiTheme="majorHAnsi" w:cstheme="majorHAnsi"/>
          <w:sz w:val="16"/>
        </w:rPr>
        <w:t xml:space="preserve">5. </w:t>
      </w:r>
      <w:r w:rsidRPr="002A192D">
        <w:rPr>
          <w:rStyle w:val="Emphasis"/>
          <w:rFonts w:asciiTheme="majorHAnsi" w:hAnsiTheme="majorHAnsi" w:cstheme="majorHAnsi"/>
        </w:rPr>
        <w:t>Orbital satellite constellations and the growing threat of the Kessler syndrome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Space 2.0 – the new era of </w:t>
      </w:r>
      <w:r w:rsidRPr="002A192D">
        <w:rPr>
          <w:rStyle w:val="Emphasis"/>
          <w:rFonts w:asciiTheme="majorHAnsi" w:hAnsiTheme="majorHAnsi" w:cstheme="majorHAnsi"/>
        </w:rPr>
        <w:t xml:space="preserve">space </w:t>
      </w:r>
      <w:r w:rsidRPr="002A192D">
        <w:rPr>
          <w:rStyle w:val="Emphasis"/>
          <w:rFonts w:asciiTheme="majorHAnsi" w:hAnsiTheme="majorHAnsi" w:cstheme="majorHAnsi"/>
          <w:highlight w:val="green"/>
        </w:rPr>
        <w:t>exploration</w:t>
      </w:r>
      <w:r w:rsidRPr="002A192D">
        <w:rPr>
          <w:rFonts w:asciiTheme="majorHAnsi" w:hAnsiTheme="majorHAnsi" w:cstheme="majorHAnsi"/>
          <w:u w:val="single"/>
        </w:rPr>
        <w:t xml:space="preserve"> that we witness now in the 21st century means, in words of Buzz Aldrin, “moving human enterprise into space”</w:t>
      </w:r>
      <w:r w:rsidRPr="002A192D">
        <w:rPr>
          <w:rFonts w:asciiTheme="majorHAnsi" w:hAnsiTheme="majorHAnsi" w:cstheme="majorHAnsi"/>
          <w:sz w:val="16"/>
        </w:rPr>
        <w:t xml:space="preserve"> (Pyle, 2019, p. xiv). </w:t>
      </w:r>
      <w:r w:rsidRPr="002A192D">
        <w:rPr>
          <w:rFonts w:asciiTheme="majorHAnsi" w:hAnsiTheme="majorHAnsi" w:cstheme="majorHAnsi"/>
          <w:u w:val="single"/>
        </w:rPr>
        <w:t xml:space="preserve">The process of </w:t>
      </w:r>
      <w:r w:rsidRPr="002A192D">
        <w:rPr>
          <w:rStyle w:val="Emphasis"/>
          <w:rFonts w:asciiTheme="majorHAnsi" w:hAnsiTheme="majorHAnsi" w:cstheme="majorHAnsi"/>
          <w:highlight w:val="green"/>
        </w:rPr>
        <w:t>commercialization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 has already begun</w:t>
      </w:r>
      <w:r w:rsidRPr="002A192D">
        <w:rPr>
          <w:rFonts w:asciiTheme="majorHAnsi" w:hAnsiTheme="majorHAnsi" w:cstheme="majorHAnsi"/>
          <w:u w:val="single"/>
        </w:rPr>
        <w:t xml:space="preserve"> and is </w:t>
      </w:r>
      <w:r w:rsidRPr="002A192D">
        <w:rPr>
          <w:rStyle w:val="Emphasis"/>
          <w:rFonts w:asciiTheme="majorHAnsi" w:hAnsiTheme="majorHAnsi" w:cstheme="majorHAnsi"/>
        </w:rPr>
        <w:t>not limited to private companies</w:t>
      </w:r>
      <w:r w:rsidRPr="002A192D">
        <w:rPr>
          <w:rFonts w:asciiTheme="majorHAnsi" w:hAnsiTheme="majorHAnsi" w:cstheme="majorHAnsi"/>
          <w:u w:val="single"/>
        </w:rPr>
        <w:t xml:space="preserve"> providing technologies and services for national or international space agencies, as it was in the past</w:t>
      </w:r>
      <w:r w:rsidRPr="002A192D">
        <w:rPr>
          <w:rFonts w:asciiTheme="majorHAnsi" w:hAnsiTheme="majorHAnsi" w:cstheme="majorHAnsi"/>
          <w:sz w:val="16"/>
        </w:rPr>
        <w:t xml:space="preserve">. On the contrary, </w:t>
      </w:r>
      <w:r w:rsidRPr="002A192D">
        <w:rPr>
          <w:rFonts w:asciiTheme="majorHAnsi" w:hAnsiTheme="majorHAnsi" w:cstheme="majorHAnsi"/>
          <w:highlight w:val="green"/>
          <w:u w:val="single"/>
        </w:rPr>
        <w:t>private companies</w:t>
      </w:r>
      <w:r w:rsidRPr="002A192D">
        <w:rPr>
          <w:rFonts w:asciiTheme="majorHAnsi" w:hAnsiTheme="majorHAnsi" w:cstheme="majorHAnsi"/>
          <w:u w:val="single"/>
        </w:rPr>
        <w:t xml:space="preserve"> from the space sector have </w:t>
      </w:r>
      <w:r w:rsidRPr="002A192D">
        <w:rPr>
          <w:rFonts w:asciiTheme="majorHAnsi" w:hAnsiTheme="majorHAnsi" w:cstheme="majorHAnsi"/>
          <w:highlight w:val="green"/>
          <w:u w:val="single"/>
        </w:rPr>
        <w:t>now</w:t>
      </w:r>
      <w:r w:rsidRPr="002A192D">
        <w:rPr>
          <w:rFonts w:asciiTheme="majorHAnsi" w:hAnsiTheme="majorHAnsi" w:cstheme="majorHAnsi"/>
          <w:u w:val="single"/>
        </w:rPr>
        <w:t xml:space="preserve"> matured to </w:t>
      </w:r>
      <w:r w:rsidRPr="002A192D">
        <w:rPr>
          <w:rFonts w:asciiTheme="majorHAnsi" w:hAnsiTheme="majorHAnsi" w:cstheme="majorHAnsi"/>
          <w:highlight w:val="green"/>
          <w:u w:val="single"/>
        </w:rPr>
        <w:t>carry</w:t>
      </w:r>
      <w:r w:rsidRPr="002A192D">
        <w:rPr>
          <w:rFonts w:asciiTheme="majorHAnsi" w:hAnsiTheme="majorHAnsi" w:cstheme="majorHAnsi"/>
          <w:u w:val="single"/>
        </w:rPr>
        <w:t xml:space="preserve"> out their own </w:t>
      </w:r>
      <w:r w:rsidRPr="002A192D">
        <w:rPr>
          <w:rFonts w:asciiTheme="majorHAnsi" w:hAnsiTheme="majorHAnsi" w:cstheme="majorHAnsi"/>
          <w:highlight w:val="green"/>
          <w:u w:val="single"/>
        </w:rPr>
        <w:t>independent projects</w:t>
      </w:r>
      <w:r w:rsidRPr="002A192D">
        <w:rPr>
          <w:rFonts w:asciiTheme="majorHAnsi" w:hAnsiTheme="majorHAnsi" w:cstheme="majorHAnsi"/>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2A192D">
        <w:rPr>
          <w:rFonts w:asciiTheme="majorHAnsi" w:hAnsiTheme="majorHAnsi" w:cstheme="majorHAnsi"/>
          <w:highlight w:val="green"/>
          <w:u w:val="single"/>
        </w:rPr>
        <w:t>constructing</w:t>
      </w:r>
      <w:r w:rsidRPr="002A192D">
        <w:rPr>
          <w:rFonts w:asciiTheme="majorHAnsi" w:hAnsiTheme="majorHAnsi" w:cstheme="majorHAnsi"/>
          <w:u w:val="single"/>
        </w:rPr>
        <w:t xml:space="preserve"> Starlink satellite </w:t>
      </w:r>
      <w:r w:rsidRPr="002A192D">
        <w:rPr>
          <w:rFonts w:asciiTheme="majorHAnsi" w:hAnsiTheme="majorHAnsi" w:cstheme="majorHAnsi"/>
          <w:highlight w:val="green"/>
          <w:u w:val="single"/>
        </w:rPr>
        <w:t>constellation</w:t>
      </w:r>
      <w:r w:rsidRPr="002A192D">
        <w:rPr>
          <w:rFonts w:asciiTheme="majorHAnsi" w:hAnsiTheme="majorHAnsi" w:cstheme="majorHAnsi"/>
          <w:u w:val="single"/>
        </w:rPr>
        <w:t xml:space="preserve"> that will provide high-speed internet access across the planet</w:t>
      </w:r>
      <w:r w:rsidRPr="002A192D">
        <w:rPr>
          <w:rFonts w:asciiTheme="majorHAnsi" w:hAnsiTheme="majorHAnsi" w:cstheme="majorHAnsi"/>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2A192D">
        <w:rPr>
          <w:rFonts w:asciiTheme="majorHAnsi" w:hAnsiTheme="majorHAnsi" w:cstheme="majorHAnsi"/>
          <w:highlight w:val="green"/>
          <w:u w:val="single"/>
        </w:rPr>
        <w:t>Immediate plans include</w:t>
      </w:r>
      <w:r w:rsidRPr="002A192D">
        <w:rPr>
          <w:rFonts w:asciiTheme="majorHAnsi" w:hAnsiTheme="majorHAnsi" w:cstheme="majorHAnsi"/>
          <w:u w:val="single"/>
        </w:rPr>
        <w:t xml:space="preserve"> launching </w:t>
      </w:r>
      <w:r w:rsidRPr="002A192D">
        <w:rPr>
          <w:rStyle w:val="Emphasis"/>
          <w:rFonts w:asciiTheme="majorHAnsi" w:hAnsiTheme="majorHAnsi" w:cstheme="majorHAnsi"/>
          <w:highlight w:val="green"/>
        </w:rPr>
        <w:t>12,000</w:t>
      </w:r>
      <w:r w:rsidRPr="002A192D">
        <w:rPr>
          <w:rStyle w:val="Emphasis"/>
          <w:rFonts w:asciiTheme="majorHAnsi" w:hAnsiTheme="majorHAnsi" w:cstheme="majorHAnsi"/>
        </w:rPr>
        <w:t xml:space="preserve"> satellites, </w:t>
      </w:r>
      <w:r w:rsidRPr="002A192D">
        <w:rPr>
          <w:rStyle w:val="Emphasis"/>
          <w:rFonts w:asciiTheme="majorHAnsi" w:hAnsiTheme="majorHAnsi" w:cstheme="majorHAnsi"/>
          <w:highlight w:val="green"/>
        </w:rPr>
        <w:t>but they assume</w:t>
      </w:r>
      <w:r w:rsidRPr="002A192D">
        <w:rPr>
          <w:rStyle w:val="Emphasis"/>
          <w:rFonts w:asciiTheme="majorHAnsi" w:hAnsiTheme="majorHAnsi" w:cstheme="majorHAnsi"/>
        </w:rPr>
        <w:t xml:space="preserve"> a potential later extension to </w:t>
      </w:r>
      <w:r w:rsidRPr="002A192D">
        <w:rPr>
          <w:rStyle w:val="Emphasis"/>
          <w:rFonts w:asciiTheme="majorHAnsi" w:hAnsiTheme="majorHAnsi" w:cstheme="majorHAnsi"/>
          <w:highlight w:val="green"/>
        </w:rPr>
        <w:t>42,000</w:t>
      </w:r>
      <w:r w:rsidRPr="002A192D">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2A192D">
        <w:rPr>
          <w:rFonts w:asciiTheme="majorHAnsi" w:hAnsiTheme="majorHAnsi" w:cstheme="majorHAnsi"/>
          <w:u w:val="single"/>
        </w:rPr>
        <w:t>orbital collisions are, however, inevitable</w:t>
      </w:r>
      <w:r w:rsidRPr="002A192D">
        <w:rPr>
          <w:rFonts w:asciiTheme="majorHAnsi" w:hAnsiTheme="majorHAnsi" w:cstheme="majorHAnsi"/>
          <w:sz w:val="16"/>
        </w:rPr>
        <w:t xml:space="preserve">. As it was shown before,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possibility of collisions grows with</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orbital objects</w:t>
      </w:r>
      <w:r w:rsidRPr="002A192D">
        <w:rPr>
          <w:rFonts w:asciiTheme="majorHAnsi" w:hAnsiTheme="majorHAnsi" w:cstheme="majorHAnsi"/>
          <w:sz w:val="16"/>
        </w:rPr>
        <w:t xml:space="preserve">. Bastida </w:t>
      </w:r>
      <w:r w:rsidRPr="002A192D">
        <w:rPr>
          <w:rFonts w:asciiTheme="majorHAnsi" w:hAnsiTheme="majorHAnsi" w:cstheme="majorHAnsi"/>
          <w:u w:val="single"/>
        </w:rPr>
        <w:t xml:space="preserve">Virgili with the team </w:t>
      </w:r>
      <w:r w:rsidRPr="002A192D">
        <w:rPr>
          <w:rFonts w:asciiTheme="majorHAnsi" w:hAnsiTheme="majorHAnsi" w:cstheme="majorHAnsi"/>
          <w:highlight w:val="green"/>
          <w:u w:val="single"/>
        </w:rPr>
        <w:t>compared</w:t>
      </w:r>
      <w:r w:rsidRPr="002A192D">
        <w:rPr>
          <w:rFonts w:asciiTheme="majorHAnsi" w:hAnsiTheme="majorHAnsi" w:cstheme="majorHAnsi"/>
          <w:sz w:val="16"/>
        </w:rPr>
        <w:t xml:space="preserve"> (2016, p. 154-155) </w:t>
      </w:r>
      <w:r w:rsidRPr="002A192D">
        <w:rPr>
          <w:rFonts w:asciiTheme="majorHAnsi" w:hAnsiTheme="majorHAnsi" w:cstheme="majorHAnsi"/>
          <w:u w:val="single"/>
        </w:rPr>
        <w:t xml:space="preserve">orbital </w:t>
      </w:r>
      <w:r w:rsidRPr="002A192D">
        <w:rPr>
          <w:rFonts w:asciiTheme="majorHAnsi" w:hAnsiTheme="majorHAnsi" w:cstheme="majorHAnsi"/>
          <w:highlight w:val="green"/>
          <w:u w:val="single"/>
        </w:rPr>
        <w:t>debris</w:t>
      </w:r>
      <w:r w:rsidRPr="002A192D">
        <w:rPr>
          <w:rFonts w:asciiTheme="majorHAnsi" w:hAnsiTheme="majorHAnsi" w:cstheme="majorHAnsi"/>
          <w:u w:val="single"/>
        </w:rPr>
        <w:t xml:space="preserve"> environment development </w:t>
      </w:r>
      <w:r w:rsidRPr="002A192D">
        <w:rPr>
          <w:rStyle w:val="Emphasis"/>
          <w:rFonts w:asciiTheme="majorHAnsi" w:hAnsiTheme="majorHAnsi" w:cstheme="majorHAnsi"/>
          <w:highlight w:val="green"/>
        </w:rPr>
        <w:t>without</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with</w:t>
      </w:r>
      <w:r w:rsidRPr="002A192D">
        <w:rPr>
          <w:rFonts w:asciiTheme="majorHAnsi" w:hAnsiTheme="majorHAnsi" w:cstheme="majorHAnsi"/>
          <w:highlight w:val="green"/>
          <w:u w:val="single"/>
        </w:rPr>
        <w:t xml:space="preserve"> a large</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hypothetical </w:t>
      </w:r>
      <w:r w:rsidRPr="002A192D">
        <w:rPr>
          <w:rStyle w:val="Emphasis"/>
          <w:rFonts w:asciiTheme="majorHAnsi" w:hAnsiTheme="majorHAnsi" w:cstheme="majorHAnsi"/>
          <w:highlight w:val="green"/>
        </w:rPr>
        <w:t>constellation</w:t>
      </w:r>
      <w:r w:rsidRPr="002A192D">
        <w:rPr>
          <w:rFonts w:asciiTheme="majorHAnsi" w:hAnsiTheme="majorHAnsi" w:cstheme="majorHAnsi"/>
          <w:sz w:val="16"/>
        </w:rPr>
        <w:t xml:space="preserve"> consisting of merely 1080 satellites, distributed across 20 orbital planes at 1,100 km altitude (Fig. 5).</w:t>
      </w:r>
    </w:p>
    <w:p w14:paraId="46EDB9B6" w14:textId="77777777" w:rsidR="00551295" w:rsidRPr="002A192D" w:rsidRDefault="00551295" w:rsidP="00551295">
      <w:pPr>
        <w:rPr>
          <w:rFonts w:asciiTheme="majorHAnsi" w:hAnsiTheme="majorHAnsi" w:cstheme="majorHAnsi"/>
        </w:rPr>
      </w:pPr>
      <w:r w:rsidRPr="002A192D">
        <w:rPr>
          <w:rFonts w:asciiTheme="majorHAnsi" w:hAnsiTheme="majorHAnsi" w:cstheme="majorHAnsi"/>
          <w:noProof/>
        </w:rPr>
        <w:drawing>
          <wp:inline distT="0" distB="0" distL="0" distR="0" wp14:anchorId="005141EE" wp14:editId="485AE595">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28FA63F2" w14:textId="77777777" w:rsidR="00551295" w:rsidRPr="002A192D" w:rsidRDefault="00551295" w:rsidP="00551295">
      <w:pPr>
        <w:rPr>
          <w:rStyle w:val="Emphasis"/>
          <w:rFonts w:asciiTheme="majorHAnsi" w:hAnsiTheme="majorHAnsi" w:cstheme="majorHAnsi"/>
        </w:rPr>
      </w:pPr>
      <w:r w:rsidRPr="002A192D">
        <w:rPr>
          <w:rFonts w:asciiTheme="majorHAnsi" w:hAnsiTheme="majorHAnsi" w:cstheme="majorHAnsi"/>
          <w:sz w:val="16"/>
        </w:rPr>
        <w:lastRenderedPageBreak/>
        <w:t xml:space="preserve">It has to be noted that although SpaceX’s Starlink is the only constellation that is being built in orbit, it is not the only one planned. </w:t>
      </w:r>
      <w:r w:rsidRPr="002A192D">
        <w:rPr>
          <w:rFonts w:asciiTheme="majorHAnsi" w:hAnsiTheme="majorHAnsi" w:cstheme="majorHAnsi"/>
          <w:u w:val="single"/>
        </w:rPr>
        <w:t xml:space="preserve">There are at least a </w:t>
      </w:r>
      <w:r w:rsidRPr="002A192D">
        <w:rPr>
          <w:rStyle w:val="Emphasis"/>
          <w:rFonts w:asciiTheme="majorHAnsi" w:hAnsiTheme="majorHAnsi" w:cstheme="majorHAnsi"/>
        </w:rPr>
        <w:t>few initiatives aiming at the same goal</w:t>
      </w:r>
      <w:r w:rsidRPr="002A192D">
        <w:rPr>
          <w:rFonts w:asciiTheme="majorHAnsi" w:hAnsiTheme="majorHAnsi" w:cstheme="majorHAnsi"/>
          <w:u w:val="single"/>
        </w:rPr>
        <w:t xml:space="preserve"> – to construct internet infrastructure at the Earth’s orbit</w:t>
      </w:r>
      <w:r w:rsidRPr="002A192D">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2A192D">
        <w:rPr>
          <w:rFonts w:asciiTheme="majorHAnsi" w:hAnsiTheme="majorHAnsi" w:cstheme="majorHAnsi"/>
          <w:highlight w:val="green"/>
          <w:u w:val="single"/>
        </w:rPr>
        <w:t xml:space="preserve">there is even a </w:t>
      </w:r>
      <w:r w:rsidRPr="002A192D">
        <w:rPr>
          <w:rStyle w:val="Emphasis"/>
          <w:rFonts w:asciiTheme="majorHAnsi" w:hAnsiTheme="majorHAnsi" w:cstheme="majorHAnsi"/>
          <w:highlight w:val="green"/>
        </w:rPr>
        <w:t>rivalry between</w:t>
      </w:r>
      <w:r w:rsidRPr="002A192D">
        <w:rPr>
          <w:rStyle w:val="Emphasis"/>
          <w:rFonts w:asciiTheme="majorHAnsi" w:hAnsiTheme="majorHAnsi" w:cstheme="majorHAnsi"/>
        </w:rPr>
        <w:t xml:space="preserve"> the two </w:t>
      </w:r>
      <w:r w:rsidRPr="002A192D">
        <w:rPr>
          <w:rStyle w:val="Emphasis"/>
          <w:rFonts w:asciiTheme="majorHAnsi" w:hAnsiTheme="majorHAnsi" w:cstheme="majorHAnsi"/>
          <w:highlight w:val="green"/>
        </w:rPr>
        <w:t>companies</w:t>
      </w:r>
      <w:r w:rsidRPr="002A192D">
        <w:rPr>
          <w:rFonts w:asciiTheme="majorHAnsi" w:hAnsiTheme="majorHAnsi" w:cstheme="majorHAnsi"/>
          <w:u w:val="single"/>
        </w:rPr>
        <w:t xml:space="preserve"> because Kuiper’s </w:t>
      </w:r>
      <w:r w:rsidRPr="002A192D">
        <w:rPr>
          <w:rStyle w:val="Emphasis"/>
          <w:rFonts w:asciiTheme="majorHAnsi" w:hAnsiTheme="majorHAnsi" w:cstheme="majorHAnsi"/>
        </w:rPr>
        <w:t>lowest orbital shell is planned to be 590 km</w:t>
      </w:r>
      <w:r w:rsidRPr="002A192D">
        <w:rPr>
          <w:rFonts w:asciiTheme="majorHAnsi" w:hAnsiTheme="majorHAnsi" w:cstheme="majorHAnsi"/>
          <w:u w:val="single"/>
        </w:rPr>
        <w:t>, with a tolerance of 9 km either above or below</w:t>
      </w:r>
      <w:r w:rsidRPr="002A192D">
        <w:rPr>
          <w:rFonts w:asciiTheme="majorHAnsi" w:hAnsiTheme="majorHAnsi" w:cstheme="majorHAnsi"/>
          <w:sz w:val="16"/>
        </w:rPr>
        <w:t xml:space="preserve"> (Cao, 2020), which is the altitude of Starlink satellites. Moreover, </w:t>
      </w:r>
      <w:r w:rsidRPr="002A192D">
        <w:rPr>
          <w:rFonts w:asciiTheme="majorHAnsi" w:hAnsiTheme="majorHAnsi" w:cstheme="majorHAnsi"/>
          <w:u w:val="single"/>
        </w:rPr>
        <w:t xml:space="preserve">the race for space in orbit is now at the beginning. The outer space is vast. It increasingly becomes more cluttered with both </w:t>
      </w:r>
      <w:r w:rsidRPr="002A192D">
        <w:rPr>
          <w:rStyle w:val="Emphasis"/>
          <w:rFonts w:asciiTheme="majorHAnsi" w:hAnsiTheme="majorHAnsi" w:cstheme="majorHAnsi"/>
        </w:rPr>
        <w:t>operational satellites and space debris</w:t>
      </w:r>
      <w:r w:rsidRPr="002A192D">
        <w:rPr>
          <w:rFonts w:asciiTheme="majorHAnsi" w:hAnsiTheme="majorHAnsi" w:cstheme="majorHAnsi"/>
          <w:u w:val="single"/>
        </w:rPr>
        <w:t>. The threat of collisions increases and no institution or body has enough power to license, coordinate and regulate what is sent to the orbit</w:t>
      </w:r>
      <w:r w:rsidRPr="002A192D">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2A192D">
        <w:rPr>
          <w:rFonts w:asciiTheme="majorHAnsi" w:hAnsiTheme="majorHAnsi" w:cstheme="majorHAnsi"/>
          <w:u w:val="single"/>
        </w:rPr>
        <w:t xml:space="preserve">The race to put broadband internet satellites bears similarities to the gold rush – </w:t>
      </w:r>
      <w:r w:rsidRPr="002A192D">
        <w:rPr>
          <w:rFonts w:asciiTheme="majorHAnsi" w:hAnsiTheme="majorHAnsi" w:cstheme="majorHAnsi"/>
          <w:highlight w:val="green"/>
          <w:u w:val="single"/>
        </w:rPr>
        <w:t xml:space="preserve">there are </w:t>
      </w:r>
      <w:r w:rsidRPr="002A192D">
        <w:rPr>
          <w:rStyle w:val="Emphasis"/>
          <w:rFonts w:asciiTheme="majorHAnsi" w:hAnsiTheme="majorHAnsi" w:cstheme="majorHAnsi"/>
          <w:highlight w:val="green"/>
        </w:rPr>
        <w:t>no rules</w:t>
      </w:r>
      <w:r w:rsidRPr="002A192D">
        <w:rPr>
          <w:rFonts w:asciiTheme="majorHAnsi" w:hAnsiTheme="majorHAnsi" w:cstheme="majorHAnsi"/>
          <w:u w:val="single"/>
        </w:rPr>
        <w:t xml:space="preserve">, at the global level, </w:t>
      </w:r>
      <w:r w:rsidRPr="002A192D">
        <w:rPr>
          <w:rFonts w:asciiTheme="majorHAnsi" w:hAnsiTheme="majorHAnsi" w:cstheme="majorHAnsi"/>
          <w:highlight w:val="green"/>
          <w:u w:val="single"/>
        </w:rPr>
        <w:t xml:space="preserve">apart from </w:t>
      </w:r>
      <w:r w:rsidRPr="002A192D">
        <w:rPr>
          <w:rStyle w:val="Emphasis"/>
          <w:rFonts w:asciiTheme="majorHAnsi" w:hAnsiTheme="majorHAnsi" w:cstheme="majorHAnsi"/>
          <w:highlight w:val="green"/>
        </w:rPr>
        <w:t>first-come, first-served.</w:t>
      </w:r>
    </w:p>
    <w:p w14:paraId="28D8F2D0"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Debris triggers </w:t>
      </w:r>
      <w:r w:rsidRPr="002A192D">
        <w:rPr>
          <w:rFonts w:asciiTheme="majorHAnsi" w:hAnsiTheme="majorHAnsi" w:cstheme="majorHAnsi"/>
          <w:u w:val="single"/>
        </w:rPr>
        <w:t>miscalculated war</w:t>
      </w:r>
      <w:r w:rsidRPr="002A192D">
        <w:rPr>
          <w:rFonts w:asciiTheme="majorHAnsi" w:hAnsiTheme="majorHAnsi" w:cstheme="majorHAnsi"/>
        </w:rPr>
        <w:t>.</w:t>
      </w:r>
    </w:p>
    <w:p w14:paraId="25E7DC5F" w14:textId="77777777" w:rsidR="00551295" w:rsidRPr="002A192D" w:rsidRDefault="00551295" w:rsidP="00551295">
      <w:pPr>
        <w:rPr>
          <w:rFonts w:asciiTheme="majorHAnsi" w:hAnsiTheme="majorHAnsi" w:cstheme="majorHAnsi"/>
        </w:rPr>
      </w:pPr>
      <w:r w:rsidRPr="002A192D">
        <w:rPr>
          <w:rFonts w:asciiTheme="majorHAnsi" w:hAnsiTheme="majorHAnsi" w:cstheme="majorHAnsi"/>
        </w:rPr>
        <w:t xml:space="preserve">Peter </w:t>
      </w:r>
      <w:r w:rsidRPr="002A192D">
        <w:rPr>
          <w:rStyle w:val="Style13ptBold"/>
          <w:rFonts w:asciiTheme="majorHAnsi" w:hAnsiTheme="majorHAnsi" w:cstheme="majorHAnsi"/>
        </w:rPr>
        <w:t>Dockrill 16</w:t>
      </w:r>
      <w:r w:rsidRPr="002A192D">
        <w:rPr>
          <w:rFonts w:asciiTheme="majorHAnsi" w:hAnsiTheme="majorHAnsi" w:cstheme="majorHAnsi"/>
        </w:rPr>
        <w:t xml:space="preserve">. Award-winning science &amp; technology journalist. “Space Junk Accidents Could Trigger Armed Conflict, Study Finds.” </w:t>
      </w:r>
      <w:hyperlink r:id="rId13" w:history="1">
        <w:r w:rsidRPr="002A192D">
          <w:rPr>
            <w:rStyle w:val="Hyperlink"/>
            <w:rFonts w:asciiTheme="majorHAnsi" w:hAnsiTheme="majorHAnsi" w:cstheme="majorHAnsi"/>
          </w:rPr>
          <w:t>https://www.sciencealert.com/space-junk-accidents-could-trigger-armed-conflict-expert-warns</w:t>
        </w:r>
      </w:hyperlink>
      <w:r w:rsidRPr="002A192D">
        <w:rPr>
          <w:rFonts w:asciiTheme="majorHAnsi" w:hAnsiTheme="majorHAnsi" w:cstheme="majorHAnsi"/>
        </w:rPr>
        <w:t xml:space="preserve">. </w:t>
      </w:r>
    </w:p>
    <w:p w14:paraId="4AFDF4F0" w14:textId="77777777" w:rsidR="00551295" w:rsidRPr="002A192D" w:rsidRDefault="00551295" w:rsidP="00551295">
      <w:pPr>
        <w:rPr>
          <w:rStyle w:val="StyleUnderline"/>
          <w:rFonts w:asciiTheme="majorHAnsi" w:hAnsiTheme="majorHAnsi" w:cstheme="majorHAnsi"/>
        </w:rPr>
      </w:pPr>
      <w:r w:rsidRPr="002A192D">
        <w:rPr>
          <w:rStyle w:val="StyleUnderline"/>
          <w:rFonts w:asciiTheme="majorHAnsi" w:hAnsiTheme="majorHAnsi" w:cstheme="majorHAnsi"/>
        </w:rPr>
        <w:t xml:space="preserve">The increasingly </w:t>
      </w:r>
      <w:r w:rsidRPr="002A192D">
        <w:rPr>
          <w:rStyle w:val="StyleUnderline"/>
          <w:rFonts w:asciiTheme="majorHAnsi" w:hAnsiTheme="majorHAnsi" w:cstheme="majorHAnsi"/>
          <w:highlight w:val="green"/>
        </w:rPr>
        <w:t>crowded space in Earth's low orbit</w:t>
      </w:r>
      <w:r w:rsidRPr="002A192D">
        <w:rPr>
          <w:rStyle w:val="StyleUnderline"/>
          <w:rFonts w:asciiTheme="majorHAnsi" w:hAnsiTheme="majorHAnsi" w:cstheme="majorHAnsi"/>
        </w:rPr>
        <w:t xml:space="preserve"> could </w:t>
      </w:r>
      <w:r w:rsidRPr="002A192D">
        <w:rPr>
          <w:rStyle w:val="StyleUnderline"/>
          <w:rFonts w:asciiTheme="majorHAnsi" w:hAnsiTheme="majorHAnsi" w:cstheme="majorHAnsi"/>
          <w:highlight w:val="green"/>
        </w:rPr>
        <w:t xml:space="preserve">set the stage for </w:t>
      </w:r>
      <w:r w:rsidRPr="002A192D">
        <w:rPr>
          <w:rStyle w:val="StyleUnderline"/>
          <w:rFonts w:asciiTheme="majorHAnsi" w:hAnsiTheme="majorHAnsi" w:cstheme="majorHAnsi"/>
        </w:rPr>
        <w:t xml:space="preserve">an </w:t>
      </w:r>
      <w:r w:rsidRPr="002A192D">
        <w:rPr>
          <w:rStyle w:val="Emphasis"/>
          <w:rFonts w:asciiTheme="majorHAnsi" w:hAnsiTheme="majorHAnsi" w:cstheme="majorHAnsi"/>
          <w:highlight w:val="green"/>
        </w:rPr>
        <w:t xml:space="preserve">international </w:t>
      </w:r>
      <w:r w:rsidRPr="002A192D">
        <w:rPr>
          <w:rStyle w:val="Emphasis"/>
          <w:rFonts w:asciiTheme="majorHAnsi" w:hAnsiTheme="majorHAnsi" w:cstheme="majorHAnsi"/>
        </w:rPr>
        <w:t xml:space="preserve">armed </w:t>
      </w:r>
      <w:r w:rsidRPr="002A192D">
        <w:rPr>
          <w:rStyle w:val="Emphasis"/>
          <w:rFonts w:asciiTheme="majorHAnsi" w:hAnsiTheme="majorHAnsi" w:cstheme="majorHAnsi"/>
          <w:highlight w:val="green"/>
        </w:rPr>
        <w:t>conflict</w:t>
      </w:r>
      <w:r w:rsidRPr="002A192D">
        <w:rPr>
          <w:rFonts w:asciiTheme="majorHAnsi" w:hAnsiTheme="majorHAnsi" w:cstheme="majorHAnsi"/>
          <w:sz w:val="12"/>
        </w:rPr>
        <w:t xml:space="preserve">, says a new study. Researchers from the Russian Academy of Sciences warn </w:t>
      </w:r>
      <w:r w:rsidRPr="002A192D">
        <w:rPr>
          <w:rStyle w:val="StyleUnderline"/>
          <w:rFonts w:asciiTheme="majorHAnsi" w:hAnsiTheme="majorHAnsi" w:cstheme="majorHAnsi"/>
        </w:rPr>
        <w:t xml:space="preserve">that </w:t>
      </w:r>
      <w:r w:rsidRPr="002A192D">
        <w:rPr>
          <w:rStyle w:val="StyleUnderline"/>
          <w:rFonts w:asciiTheme="majorHAnsi" w:hAnsiTheme="majorHAnsi" w:cstheme="majorHAnsi"/>
          <w:highlight w:val="green"/>
        </w:rPr>
        <w:t>accidents</w:t>
      </w:r>
      <w:r w:rsidRPr="002A192D">
        <w:rPr>
          <w:rStyle w:val="StyleUnderline"/>
          <w:rFonts w:asciiTheme="majorHAnsi" w:hAnsiTheme="majorHAnsi" w:cstheme="majorHAnsi"/>
        </w:rPr>
        <w:t xml:space="preserve"> stemming </w:t>
      </w:r>
      <w:r w:rsidRPr="002A192D">
        <w:rPr>
          <w:rStyle w:val="StyleUnderline"/>
          <w:rFonts w:asciiTheme="majorHAnsi" w:hAnsiTheme="majorHAnsi" w:cstheme="majorHAnsi"/>
          <w:highlight w:val="green"/>
        </w:rPr>
        <w:t>from</w:t>
      </w:r>
      <w:r w:rsidRPr="002A192D">
        <w:rPr>
          <w:rStyle w:val="StyleUnderline"/>
          <w:rFonts w:asciiTheme="majorHAnsi" w:hAnsiTheme="majorHAnsi" w:cstheme="majorHAnsi"/>
        </w:rPr>
        <w:t xml:space="preserve"> the steady rise in </w:t>
      </w:r>
      <w:r w:rsidRPr="002A192D">
        <w:rPr>
          <w:rStyle w:val="StyleUnderline"/>
          <w:rFonts w:asciiTheme="majorHAnsi" w:hAnsiTheme="majorHAnsi" w:cstheme="majorHAnsi"/>
          <w:highlight w:val="green"/>
        </w:rPr>
        <w:t>space junk</w:t>
      </w:r>
      <w:r w:rsidRPr="002A192D">
        <w:rPr>
          <w:rStyle w:val="StyleUnderline"/>
          <w:rFonts w:asciiTheme="majorHAnsi" w:hAnsiTheme="majorHAnsi" w:cstheme="majorHAnsi"/>
        </w:rPr>
        <w:t xml:space="preserve"> floating around the planet could </w:t>
      </w:r>
      <w:r w:rsidRPr="002A192D">
        <w:rPr>
          <w:rStyle w:val="StyleUnderline"/>
          <w:rFonts w:asciiTheme="majorHAnsi" w:hAnsiTheme="majorHAnsi" w:cstheme="majorHAnsi"/>
          <w:highlight w:val="green"/>
        </w:rPr>
        <w:t xml:space="preserve">incite </w:t>
      </w:r>
      <w:r w:rsidRPr="002A192D">
        <w:rPr>
          <w:rStyle w:val="Emphasis"/>
          <w:rFonts w:asciiTheme="majorHAnsi" w:hAnsiTheme="majorHAnsi" w:cstheme="majorHAnsi"/>
          <w:highlight w:val="green"/>
        </w:rPr>
        <w:t xml:space="preserve">political </w:t>
      </w:r>
      <w:r w:rsidRPr="002A192D">
        <w:rPr>
          <w:rStyle w:val="Emphasis"/>
          <w:rFonts w:asciiTheme="majorHAnsi" w:hAnsiTheme="majorHAnsi" w:cstheme="majorHAnsi"/>
        </w:rPr>
        <w:t>rows</w:t>
      </w:r>
      <w:r w:rsidRPr="002A192D">
        <w:rPr>
          <w:rStyle w:val="StyleUnderline"/>
          <w:rFonts w:asciiTheme="majorHAnsi" w:hAnsiTheme="majorHAnsi" w:cstheme="majorHAnsi"/>
        </w:rPr>
        <w:t xml:space="preserve"> and even </w:t>
      </w:r>
      <w:r w:rsidRPr="002A192D">
        <w:rPr>
          <w:rStyle w:val="Emphasis"/>
          <w:rFonts w:asciiTheme="majorHAnsi" w:hAnsiTheme="majorHAnsi" w:cstheme="majorHAnsi"/>
          <w:highlight w:val="green"/>
        </w:rPr>
        <w:t>war</w:t>
      </w:r>
      <w:r w:rsidRPr="002A192D">
        <w:rPr>
          <w:rStyle w:val="Emphasis"/>
          <w:rFonts w:asciiTheme="majorHAnsi" w:hAnsiTheme="majorHAnsi" w:cstheme="majorHAnsi"/>
        </w:rPr>
        <w:t>fare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 nations</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mistaking debris</w:t>
      </w:r>
      <w:r w:rsidRPr="002A192D">
        <w:rPr>
          <w:rStyle w:val="StyleUnderline"/>
          <w:rFonts w:asciiTheme="majorHAnsi" w:hAnsiTheme="majorHAnsi" w:cstheme="majorHAnsi"/>
        </w:rPr>
        <w:t xml:space="preserve">-caused incidents </w:t>
      </w:r>
      <w:r w:rsidRPr="002A192D">
        <w:rPr>
          <w:rStyle w:val="StyleUnderline"/>
          <w:rFonts w:asciiTheme="majorHAnsi" w:hAnsiTheme="majorHAnsi" w:cstheme="majorHAnsi"/>
          <w:highlight w:val="green"/>
        </w:rPr>
        <w:t>as</w:t>
      </w:r>
      <w:r w:rsidRPr="002A192D">
        <w:rPr>
          <w:rStyle w:val="StyleUnderline"/>
          <w:rFonts w:asciiTheme="majorHAnsi" w:hAnsiTheme="majorHAnsi" w:cstheme="majorHAnsi"/>
        </w:rPr>
        <w:t xml:space="preserve"> the results of </w:t>
      </w:r>
      <w:r w:rsidRPr="002A192D">
        <w:rPr>
          <w:rStyle w:val="Emphasis"/>
          <w:rFonts w:asciiTheme="majorHAnsi" w:hAnsiTheme="majorHAnsi" w:cstheme="majorHAnsi"/>
          <w:highlight w:val="green"/>
        </w:rPr>
        <w:t>intentional aggressive acts</w:t>
      </w:r>
      <w:r w:rsidRPr="002A192D">
        <w:rPr>
          <w:rStyle w:val="Emphasis"/>
          <w:rFonts w:asciiTheme="majorHAnsi" w:hAnsiTheme="majorHAnsi" w:cstheme="majorHAnsi"/>
        </w:rPr>
        <w:t xml:space="preserve"> </w:t>
      </w:r>
      <w:r w:rsidRPr="002A192D">
        <w:rPr>
          <w:rStyle w:val="StyleUnderline"/>
          <w:rFonts w:asciiTheme="majorHAnsi" w:hAnsiTheme="majorHAnsi" w:cstheme="majorHAnsi"/>
        </w:rPr>
        <w:t xml:space="preserve">by others. </w:t>
      </w:r>
      <w:r w:rsidRPr="002A192D">
        <w:rPr>
          <w:rFonts w:asciiTheme="majorHAnsi" w:hAnsiTheme="majorHAnsi" w:cstheme="majorHAnsi"/>
          <w:sz w:val="12"/>
        </w:rPr>
        <w:t xml:space="preserve">In a paper published in Acta Astronautica, the </w:t>
      </w:r>
      <w:r w:rsidRPr="002A192D">
        <w:rPr>
          <w:rStyle w:val="StyleUnderline"/>
          <w:rFonts w:asciiTheme="majorHAnsi" w:hAnsiTheme="majorHAnsi" w:cstheme="majorHAnsi"/>
        </w:rPr>
        <w:t xml:space="preserve">team suggests that space </w:t>
      </w:r>
      <w:r w:rsidRPr="002A192D">
        <w:rPr>
          <w:rStyle w:val="StyleUnderline"/>
          <w:rFonts w:asciiTheme="majorHAnsi" w:hAnsiTheme="majorHAnsi" w:cstheme="majorHAnsi"/>
          <w:highlight w:val="green"/>
        </w:rPr>
        <w:t>debris</w:t>
      </w:r>
      <w:r w:rsidRPr="002A192D">
        <w:rPr>
          <w:rStyle w:val="StyleUnderline"/>
          <w:rFonts w:asciiTheme="majorHAnsi" w:hAnsiTheme="majorHAnsi" w:cstheme="majorHAnsi"/>
        </w:rPr>
        <w:t xml:space="preserve"> in the form of spent rocket parts and other fragments of hardware hurtling at high speed </w:t>
      </w:r>
      <w:r w:rsidRPr="002A192D">
        <w:rPr>
          <w:rStyle w:val="StyleUnderline"/>
          <w:rFonts w:asciiTheme="majorHAnsi" w:hAnsiTheme="majorHAnsi" w:cstheme="majorHAnsi"/>
          <w:highlight w:val="green"/>
        </w:rPr>
        <w:t>pose a "</w:t>
      </w:r>
      <w:r w:rsidRPr="002A192D">
        <w:rPr>
          <w:rStyle w:val="Emphasis"/>
          <w:rFonts w:asciiTheme="majorHAnsi" w:hAnsiTheme="majorHAnsi" w:cstheme="majorHAnsi"/>
        </w:rPr>
        <w:t xml:space="preserve">special </w:t>
      </w:r>
      <w:r w:rsidRPr="002A192D">
        <w:rPr>
          <w:rStyle w:val="Emphasis"/>
          <w:rFonts w:asciiTheme="majorHAnsi" w:hAnsiTheme="majorHAnsi" w:cstheme="majorHAnsi"/>
          <w:highlight w:val="green"/>
        </w:rPr>
        <w:t>political danger</w:t>
      </w:r>
      <w:r w:rsidRPr="002A192D">
        <w:rPr>
          <w:rStyle w:val="StyleUnderline"/>
          <w:rFonts w:asciiTheme="majorHAnsi" w:hAnsiTheme="majorHAnsi" w:cstheme="majorHAnsi"/>
          <w:highlight w:val="green"/>
        </w:rPr>
        <w:t xml:space="preserve">" that </w:t>
      </w:r>
      <w:r w:rsidRPr="002A192D">
        <w:rPr>
          <w:rStyle w:val="StyleUnderline"/>
          <w:rFonts w:asciiTheme="majorHAnsi" w:hAnsiTheme="majorHAnsi" w:cstheme="majorHAnsi"/>
        </w:rPr>
        <w:t xml:space="preserve">could </w:t>
      </w:r>
      <w:r w:rsidRPr="002A192D">
        <w:rPr>
          <w:rStyle w:val="Emphasis"/>
          <w:rFonts w:asciiTheme="majorHAnsi" w:hAnsiTheme="majorHAnsi" w:cstheme="majorHAnsi"/>
          <w:highlight w:val="green"/>
        </w:rPr>
        <w:t>dangerously escalate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 xml:space="preserve">tensions </w:t>
      </w:r>
      <w:r w:rsidRPr="002A192D">
        <w:rPr>
          <w:rStyle w:val="StyleUnderline"/>
          <w:rFonts w:asciiTheme="majorHAnsi" w:hAnsiTheme="majorHAnsi" w:cstheme="majorHAnsi"/>
        </w:rPr>
        <w:t xml:space="preserve">between nations. </w:t>
      </w:r>
      <w:r w:rsidRPr="002A192D">
        <w:rPr>
          <w:rFonts w:asciiTheme="majorHAnsi" w:hAnsiTheme="majorHAnsi" w:cstheme="majorHAnsi"/>
          <w:sz w:val="12"/>
        </w:rPr>
        <w:t xml:space="preserve">According to the study, </w:t>
      </w:r>
      <w:r w:rsidRPr="002A192D">
        <w:rPr>
          <w:rStyle w:val="StyleUnderline"/>
          <w:rFonts w:asciiTheme="majorHAnsi" w:hAnsiTheme="majorHAnsi" w:cstheme="majorHAnsi"/>
        </w:rPr>
        <w:t xml:space="preserve">destructive impacts caused by random </w:t>
      </w:r>
      <w:r w:rsidRPr="002A192D">
        <w:rPr>
          <w:rStyle w:val="StyleUnderline"/>
          <w:rFonts w:asciiTheme="majorHAnsi" w:hAnsiTheme="majorHAnsi" w:cstheme="majorHAnsi"/>
          <w:highlight w:val="green"/>
        </w:rPr>
        <w:t>space junk cannot</w:t>
      </w:r>
      <w:r w:rsidRPr="002A192D">
        <w:rPr>
          <w:rStyle w:val="StyleUnderline"/>
          <w:rFonts w:asciiTheme="majorHAnsi" w:hAnsiTheme="majorHAnsi" w:cstheme="majorHAnsi"/>
        </w:rPr>
        <w:t xml:space="preserve"> easily </w:t>
      </w:r>
      <w:r w:rsidRPr="002A192D">
        <w:rPr>
          <w:rStyle w:val="StyleUnderline"/>
          <w:rFonts w:asciiTheme="majorHAnsi" w:hAnsiTheme="majorHAnsi" w:cstheme="majorHAnsi"/>
          <w:highlight w:val="green"/>
        </w:rPr>
        <w:t>be told apart from military attacks.</w:t>
      </w:r>
      <w:r w:rsidRPr="002A192D">
        <w:rPr>
          <w:rFonts w:asciiTheme="majorHAnsi" w:hAnsiTheme="majorHAnsi" w:cstheme="majorHAnsi"/>
          <w:sz w:val="12"/>
        </w:rPr>
        <w:t xml:space="preserve"> "</w:t>
      </w:r>
      <w:r w:rsidRPr="002A192D">
        <w:rPr>
          <w:rStyle w:val="StyleUnderline"/>
          <w:rFonts w:asciiTheme="majorHAnsi" w:hAnsiTheme="majorHAnsi" w:cstheme="majorHAnsi"/>
        </w:rPr>
        <w:t>The owner of the impacted and destroyed satellite can hardly quickly determine the real cause of the accident</w:t>
      </w:r>
      <w:r w:rsidRPr="002A192D">
        <w:rPr>
          <w:rFonts w:asciiTheme="majorHAnsi" w:hAnsiTheme="majorHAnsi" w:cstheme="majorHAnsi"/>
          <w:sz w:val="12"/>
        </w:rPr>
        <w:t xml:space="preserve">," the authors write. </w:t>
      </w:r>
      <w:r w:rsidRPr="002A192D">
        <w:rPr>
          <w:rStyle w:val="StyleUnderline"/>
          <w:rFonts w:asciiTheme="majorHAnsi" w:hAnsiTheme="majorHAnsi" w:cstheme="majorHAnsi"/>
          <w:highlight w:val="green"/>
        </w:rPr>
        <w:t>The risks</w:t>
      </w:r>
      <w:r w:rsidRPr="002A192D">
        <w:rPr>
          <w:rStyle w:val="StyleUnderline"/>
          <w:rFonts w:asciiTheme="majorHAnsi" w:hAnsiTheme="majorHAnsi" w:cstheme="majorHAnsi"/>
        </w:rPr>
        <w:t xml:space="preserve"> of such an event occurring </w:t>
      </w:r>
      <w:r w:rsidRPr="002A192D">
        <w:rPr>
          <w:rStyle w:val="StyleUnderline"/>
          <w:rFonts w:asciiTheme="majorHAnsi" w:hAnsiTheme="majorHAnsi" w:cstheme="majorHAnsi"/>
          <w:highlight w:val="green"/>
        </w:rPr>
        <w:t xml:space="preserve">are compounded by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sheer volume</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of debris now orbiting Earth. Recent figures from NASA indicate that there are more than 500,000 pieces of space junk currently being tracked in orbit, travelling at speeds up to 28,160 km/h</w:t>
      </w:r>
      <w:r w:rsidRPr="002A192D">
        <w:rPr>
          <w:rFonts w:asciiTheme="majorHAnsi" w:hAnsiTheme="majorHAnsi" w:cstheme="majorHAnsi"/>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2A192D">
        <w:rPr>
          <w:rStyle w:val="StyleUnderline"/>
          <w:rFonts w:asciiTheme="majorHAnsi" w:hAnsiTheme="majorHAnsi" w:cstheme="majorHAnsi"/>
        </w:rPr>
        <w:t xml:space="preserve">NASA estimates that there are millions of undetectable pieces of debris in orbit that are too small to be monitored. </w:t>
      </w:r>
      <w:r w:rsidRPr="002A192D">
        <w:rPr>
          <w:rStyle w:val="StyleUnderline"/>
          <w:rFonts w:asciiTheme="majorHAnsi" w:hAnsiTheme="majorHAnsi" w:cstheme="majorHAnsi"/>
        </w:rPr>
        <w:lastRenderedPageBreak/>
        <w:t>But even extremely small fragments such as these pose a threat – in fact, they're considered a greater risk than trackable debris, as their</w:t>
      </w:r>
      <w:r w:rsidRPr="002A192D">
        <w:rPr>
          <w:rStyle w:val="StyleUnderline"/>
          <w:rFonts w:asciiTheme="majorHAnsi" w:hAnsiTheme="majorHAnsi" w:cstheme="majorHAnsi"/>
          <w:highlight w:val="green"/>
        </w:rPr>
        <w:t xml:space="preserve"> </w:t>
      </w:r>
      <w:r w:rsidRPr="002A192D">
        <w:rPr>
          <w:rStyle w:val="Emphasis"/>
          <w:rFonts w:asciiTheme="majorHAnsi" w:hAnsiTheme="majorHAnsi" w:cstheme="majorHAnsi"/>
          <w:highlight w:val="green"/>
        </w:rPr>
        <w:t>invisible status</w:t>
      </w:r>
      <w:r w:rsidRPr="002A192D">
        <w:rPr>
          <w:rStyle w:val="StyleUnderline"/>
          <w:rFonts w:asciiTheme="majorHAnsi" w:hAnsiTheme="majorHAnsi" w:cstheme="majorHAnsi"/>
          <w:highlight w:val="green"/>
        </w:rPr>
        <w:t xml:space="preserve"> means</w:t>
      </w:r>
      <w:r w:rsidRPr="002A192D">
        <w:rPr>
          <w:rStyle w:val="StyleUnderline"/>
          <w:rFonts w:asciiTheme="majorHAnsi" w:hAnsiTheme="majorHAnsi" w:cstheme="majorHAnsi"/>
        </w:rPr>
        <w:t xml:space="preserve"> spacecraft and </w:t>
      </w:r>
      <w:r w:rsidRPr="002A192D">
        <w:rPr>
          <w:rStyle w:val="StyleUnderline"/>
          <w:rFonts w:asciiTheme="majorHAnsi" w:hAnsiTheme="majorHAnsi" w:cstheme="majorHAnsi"/>
          <w:highlight w:val="green"/>
        </w:rPr>
        <w:t>satellites can't</w:t>
      </w:r>
      <w:r w:rsidRPr="002A192D">
        <w:rPr>
          <w:rStyle w:val="StyleUnderline"/>
          <w:rFonts w:asciiTheme="majorHAnsi" w:hAnsiTheme="majorHAnsi" w:cstheme="majorHAnsi"/>
        </w:rPr>
        <w:t xml:space="preserve"> do anything to </w:t>
      </w:r>
      <w:r w:rsidRPr="002A192D">
        <w:rPr>
          <w:rStyle w:val="StyleUnderline"/>
          <w:rFonts w:asciiTheme="majorHAnsi" w:hAnsiTheme="majorHAnsi" w:cstheme="majorHAnsi"/>
          <w:highlight w:val="green"/>
        </w:rPr>
        <w:t xml:space="preserve">avoid them </w:t>
      </w:r>
      <w:r w:rsidRPr="002A192D">
        <w:rPr>
          <w:rStyle w:val="Emphasis"/>
          <w:rFonts w:asciiTheme="majorHAnsi" w:hAnsiTheme="majorHAnsi" w:cstheme="majorHAnsi"/>
        </w:rPr>
        <w:t>until it's too late.</w:t>
      </w:r>
      <w:r w:rsidRPr="002A192D">
        <w:rPr>
          <w:rFonts w:asciiTheme="majorHAnsi" w:hAnsiTheme="majorHAnsi" w:cstheme="majorHAnsi"/>
          <w:sz w:val="12"/>
        </w:rPr>
        <w:t xml:space="preserve"> As NASA observed in 2013:</w:t>
      </w:r>
      <w:r w:rsidRPr="002A192D">
        <w:rPr>
          <w:rStyle w:val="StyleUnderline"/>
          <w:rFonts w:asciiTheme="majorHAnsi" w:hAnsiTheme="majorHAnsi" w:cstheme="majorHAnsi"/>
        </w:rPr>
        <w:t xml:space="preserve"> </w:t>
      </w:r>
      <w:r w:rsidRPr="002A192D">
        <w:rPr>
          <w:rFonts w:asciiTheme="majorHAnsi" w:hAnsiTheme="majorHAnsi" w:cstheme="majorHAnsi"/>
          <w:sz w:val="12"/>
        </w:rPr>
        <w:t>"</w:t>
      </w:r>
      <w:r w:rsidRPr="002A192D">
        <w:rPr>
          <w:rStyle w:val="StyleUnderline"/>
          <w:rFonts w:asciiTheme="majorHAnsi" w:hAnsiTheme="majorHAnsi" w:cstheme="majorHAnsi"/>
        </w:rPr>
        <w:t>Even tiny paint flecks can damage a spacecraft when travelling at these velocities</w:t>
      </w:r>
      <w:r w:rsidRPr="002A192D">
        <w:rPr>
          <w:rFonts w:asciiTheme="majorHAnsi" w:hAnsiTheme="majorHAnsi" w:cstheme="majorHAnsi"/>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2A192D">
        <w:rPr>
          <w:rStyle w:val="StyleUnderline"/>
          <w:rFonts w:asciiTheme="majorHAnsi" w:hAnsiTheme="majorHAnsi" w:cstheme="majorHAnsi"/>
          <w:highlight w:val="green"/>
        </w:rPr>
        <w:t xml:space="preserve">While we may </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be</w:t>
      </w:r>
      <w:r w:rsidRPr="002A192D">
        <w:rPr>
          <w:rStyle w:val="StyleUnderline"/>
          <w:rFonts w:asciiTheme="majorHAnsi" w:hAnsiTheme="majorHAnsi" w:cstheme="majorHAnsi"/>
        </w:rPr>
        <w:t xml:space="preserve">en </w:t>
      </w:r>
      <w:r w:rsidRPr="002A192D">
        <w:rPr>
          <w:rStyle w:val="StyleUnderline"/>
          <w:rFonts w:asciiTheme="majorHAnsi" w:hAnsiTheme="majorHAnsi" w:cstheme="majorHAnsi"/>
          <w:highlight w:val="green"/>
        </w:rPr>
        <w:t>lucky</w:t>
      </w:r>
      <w:r w:rsidRPr="002A192D">
        <w:rPr>
          <w:rStyle w:val="StyleUnderline"/>
          <w:rFonts w:asciiTheme="majorHAnsi" w:hAnsiTheme="majorHAnsi" w:cstheme="majorHAnsi"/>
        </w:rPr>
        <w:t xml:space="preserve"> in the past, </w:t>
      </w:r>
      <w:r w:rsidRPr="002A192D">
        <w:rPr>
          <w:rStyle w:val="Emphasis"/>
          <w:rFonts w:asciiTheme="majorHAnsi" w:hAnsiTheme="majorHAnsi" w:cstheme="majorHAnsi"/>
          <w:highlight w:val="green"/>
        </w:rPr>
        <w:t xml:space="preserve">we can't rely on that </w:t>
      </w:r>
      <w:r w:rsidRPr="002A192D">
        <w:rPr>
          <w:rStyle w:val="Emphasis"/>
          <w:rFonts w:asciiTheme="majorHAnsi" w:hAnsiTheme="majorHAnsi" w:cstheme="majorHAnsi"/>
        </w:rPr>
        <w:t>to continue</w:t>
      </w:r>
      <w:r w:rsidRPr="002A192D">
        <w:rPr>
          <w:rFonts w:asciiTheme="majorHAnsi" w:hAnsiTheme="majorHAnsi" w:cstheme="majorHAnsi"/>
          <w:sz w:val="12"/>
        </w:rPr>
        <w:t xml:space="preserve">. The study by the Russian team </w:t>
      </w:r>
      <w:r w:rsidRPr="002A192D">
        <w:rPr>
          <w:rStyle w:val="StyleUnderline"/>
          <w:rFonts w:asciiTheme="majorHAnsi" w:hAnsiTheme="majorHAnsi" w:cstheme="majorHAnsi"/>
        </w:rPr>
        <w:t xml:space="preserve">cites the repeated sudden </w:t>
      </w:r>
      <w:r w:rsidRPr="002A192D">
        <w:rPr>
          <w:rStyle w:val="StyleUnderline"/>
          <w:rFonts w:asciiTheme="majorHAnsi" w:hAnsiTheme="majorHAnsi" w:cstheme="majorHAnsi"/>
          <w:highlight w:val="green"/>
        </w:rPr>
        <w:t xml:space="preserve">failures of defence satellites in past </w:t>
      </w:r>
      <w:r w:rsidRPr="002A192D">
        <w:rPr>
          <w:rStyle w:val="StyleUnderline"/>
          <w:rFonts w:asciiTheme="majorHAnsi" w:hAnsiTheme="majorHAnsi" w:cstheme="majorHAnsi"/>
        </w:rPr>
        <w:t xml:space="preserve">decades that were never explained. The researchers attribute </w:t>
      </w:r>
      <w:r w:rsidRPr="002A192D">
        <w:rPr>
          <w:rStyle w:val="StyleUnderline"/>
          <w:rFonts w:asciiTheme="majorHAnsi" w:hAnsiTheme="majorHAnsi" w:cstheme="majorHAnsi"/>
          <w:highlight w:val="green"/>
        </w:rPr>
        <w:t>two possible causes:</w:t>
      </w:r>
      <w:r w:rsidRPr="002A192D">
        <w:rPr>
          <w:rStyle w:val="StyleUnderline"/>
          <w:rFonts w:asciiTheme="majorHAnsi" w:hAnsiTheme="majorHAnsi" w:cstheme="majorHAnsi"/>
        </w:rPr>
        <w:t xml:space="preserve"> either unrecorded </w:t>
      </w:r>
      <w:r w:rsidRPr="002A192D">
        <w:rPr>
          <w:rStyle w:val="StyleUnderline"/>
          <w:rFonts w:asciiTheme="majorHAnsi" w:hAnsiTheme="majorHAnsi" w:cstheme="majorHAnsi"/>
          <w:highlight w:val="green"/>
        </w:rPr>
        <w:t xml:space="preserve">collisions with </w:t>
      </w:r>
      <w:r w:rsidRPr="002A192D">
        <w:rPr>
          <w:rStyle w:val="StyleUnderline"/>
          <w:rFonts w:asciiTheme="majorHAnsi" w:hAnsiTheme="majorHAnsi" w:cstheme="majorHAnsi"/>
        </w:rPr>
        <w:t xml:space="preserve">space </w:t>
      </w:r>
      <w:r w:rsidRPr="002A192D">
        <w:rPr>
          <w:rStyle w:val="StyleUnderline"/>
          <w:rFonts w:asciiTheme="majorHAnsi" w:hAnsiTheme="majorHAnsi" w:cstheme="majorHAnsi"/>
          <w:highlight w:val="green"/>
        </w:rPr>
        <w:t xml:space="preserve">junk, or aggressive actions </w:t>
      </w:r>
      <w:r w:rsidRPr="002A192D">
        <w:rPr>
          <w:rStyle w:val="StyleUnderline"/>
          <w:rFonts w:asciiTheme="majorHAnsi" w:hAnsiTheme="majorHAnsi" w:cstheme="majorHAnsi"/>
        </w:rPr>
        <w:t>from adversaries. "</w:t>
      </w:r>
      <w:r w:rsidRPr="002A192D">
        <w:rPr>
          <w:rStyle w:val="StyleUnderline"/>
          <w:rFonts w:asciiTheme="majorHAnsi" w:hAnsiTheme="majorHAnsi" w:cstheme="majorHAnsi"/>
          <w:highlight w:val="green"/>
        </w:rPr>
        <w:t xml:space="preserve">This is a </w:t>
      </w:r>
      <w:r w:rsidRPr="002A192D">
        <w:rPr>
          <w:rStyle w:val="Emphasis"/>
          <w:rFonts w:asciiTheme="majorHAnsi" w:hAnsiTheme="majorHAnsi" w:cstheme="majorHAnsi"/>
        </w:rPr>
        <w:t xml:space="preserve">politically </w:t>
      </w:r>
      <w:r w:rsidRPr="002A192D">
        <w:rPr>
          <w:rStyle w:val="Emphasis"/>
          <w:rFonts w:asciiTheme="majorHAnsi" w:hAnsiTheme="majorHAnsi" w:cstheme="majorHAnsi"/>
          <w:highlight w:val="green"/>
        </w:rPr>
        <w:t>dangerous dilemma</w:t>
      </w:r>
      <w:r w:rsidRPr="002A192D">
        <w:rPr>
          <w:rStyle w:val="StyleUnderline"/>
          <w:rFonts w:asciiTheme="majorHAnsi" w:hAnsiTheme="majorHAnsi" w:cstheme="majorHAnsi"/>
        </w:rPr>
        <w:t>," the authors write.</w:t>
      </w:r>
    </w:p>
    <w:p w14:paraId="0BAA7F85" w14:textId="77777777" w:rsidR="00551295" w:rsidRPr="002A192D" w:rsidRDefault="00551295" w:rsidP="00551295">
      <w:pPr>
        <w:rPr>
          <w:rStyle w:val="StyleUnderline"/>
          <w:rFonts w:asciiTheme="majorHAnsi" w:hAnsiTheme="majorHAnsi" w:cstheme="majorHAnsi"/>
        </w:rPr>
      </w:pPr>
    </w:p>
    <w:p w14:paraId="26EACD1C" w14:textId="77777777" w:rsidR="00551295" w:rsidRPr="002A192D" w:rsidRDefault="00551295" w:rsidP="00551295">
      <w:pPr>
        <w:pStyle w:val="Heading4"/>
        <w:rPr>
          <w:rStyle w:val="Style13ptBold"/>
          <w:rFonts w:asciiTheme="majorHAnsi" w:hAnsiTheme="majorHAnsi" w:cstheme="majorHAnsi"/>
          <w:b/>
          <w:bCs w:val="0"/>
        </w:rPr>
      </w:pPr>
      <w:r w:rsidRPr="002A192D">
        <w:rPr>
          <w:rStyle w:val="Style13ptBold"/>
          <w:rFonts w:asciiTheme="majorHAnsi" w:hAnsiTheme="majorHAnsi" w:cstheme="majorHAnsi"/>
          <w:b/>
        </w:rPr>
        <w:lastRenderedPageBreak/>
        <w:t>Goes nuclear.</w:t>
      </w:r>
    </w:p>
    <w:p w14:paraId="18CB8311" w14:textId="77777777" w:rsidR="00551295" w:rsidRPr="002A192D" w:rsidRDefault="00551295" w:rsidP="00551295">
      <w:pPr>
        <w:rPr>
          <w:rFonts w:asciiTheme="majorHAnsi" w:hAnsiTheme="majorHAnsi" w:cstheme="majorHAnsi"/>
        </w:rPr>
      </w:pPr>
      <w:r w:rsidRPr="002A192D">
        <w:rPr>
          <w:rFonts w:asciiTheme="majorHAnsi" w:hAnsiTheme="majorHAnsi" w:cstheme="majorHAnsi"/>
        </w:rPr>
        <w:t xml:space="preserve">Les </w:t>
      </w:r>
      <w:r w:rsidRPr="002A192D">
        <w:rPr>
          <w:rStyle w:val="Style13ptBold"/>
          <w:rFonts w:asciiTheme="majorHAnsi" w:hAnsiTheme="majorHAnsi" w:cstheme="majorHAnsi"/>
        </w:rPr>
        <w:t>Johnson 14</w:t>
      </w:r>
      <w:r w:rsidRPr="002A192D">
        <w:rPr>
          <w:rFonts w:asciiTheme="majorHAnsi" w:hAnsiTheme="majorHAnsi" w:cstheme="majorHAnsi"/>
        </w:rPr>
        <w:t xml:space="preserve">. Baen science fiction author, popular science writer, and NASA technologist. “Living without satellites”. </w:t>
      </w:r>
      <w:hyperlink r:id="rId14" w:history="1">
        <w:r w:rsidRPr="002A192D">
          <w:rPr>
            <w:rStyle w:val="Hyperlink"/>
            <w:rFonts w:asciiTheme="majorHAnsi" w:hAnsiTheme="majorHAnsi" w:cstheme="majorHAnsi"/>
          </w:rPr>
          <w:t>https://www.baen.com/living_without_satellites</w:t>
        </w:r>
      </w:hyperlink>
      <w:r w:rsidRPr="002A192D">
        <w:rPr>
          <w:rFonts w:asciiTheme="majorHAnsi" w:hAnsiTheme="majorHAnsi" w:cstheme="majorHAnsi"/>
        </w:rPr>
        <w:t xml:space="preserve">. </w:t>
      </w:r>
    </w:p>
    <w:p w14:paraId="526FD920" w14:textId="77777777" w:rsidR="00551295" w:rsidRPr="002A192D" w:rsidRDefault="00551295" w:rsidP="00551295">
      <w:pPr>
        <w:rPr>
          <w:rFonts w:asciiTheme="majorHAnsi" w:hAnsiTheme="majorHAnsi" w:cstheme="majorHAnsi"/>
          <w:u w:val="single"/>
        </w:rPr>
      </w:pP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imagery is </w:t>
      </w:r>
      <w:r w:rsidRPr="002A192D">
        <w:rPr>
          <w:rStyle w:val="StyleUnderline"/>
          <w:rFonts w:asciiTheme="majorHAnsi" w:hAnsiTheme="majorHAnsi" w:cstheme="majorHAnsi"/>
          <w:highlight w:val="green"/>
        </w:rPr>
        <w:t>used by</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military</w:t>
      </w:r>
      <w:r w:rsidRPr="002A192D">
        <w:rPr>
          <w:rStyle w:val="StyleUnderline"/>
          <w:rFonts w:asciiTheme="majorHAnsi" w:hAnsiTheme="majorHAnsi" w:cstheme="majorHAnsi"/>
        </w:rPr>
        <w:t xml:space="preserve"> and</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political leaders </w:t>
      </w:r>
      <w:r w:rsidRPr="002A192D">
        <w:rPr>
          <w:rStyle w:val="StyleUnderline"/>
          <w:rFonts w:asciiTheme="majorHAnsi" w:hAnsiTheme="majorHAnsi" w:cstheme="majorHAnsi"/>
          <w:highlight w:val="green"/>
        </w:rPr>
        <w:t>to maintain</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peace</w:t>
      </w:r>
      <w:r w:rsidRPr="002A192D">
        <w:rPr>
          <w:rFonts w:asciiTheme="majorHAnsi" w:hAnsiTheme="majorHAnsi" w:cstheme="majorHAnsi"/>
          <w:sz w:val="12"/>
        </w:rPr>
        <w:t xml:space="preserve">. </w:t>
      </w:r>
      <w:r w:rsidRPr="002A192D">
        <w:rPr>
          <w:rStyle w:val="StyleUnderline"/>
          <w:rFonts w:asciiTheme="majorHAnsi" w:hAnsiTheme="majorHAnsi" w:cstheme="majorHAnsi"/>
        </w:rPr>
        <w:t>When</w:t>
      </w:r>
      <w:r w:rsidRPr="002A192D">
        <w:rPr>
          <w:rFonts w:asciiTheme="majorHAnsi" w:hAnsiTheme="majorHAnsi" w:cstheme="majorHAnsi"/>
          <w:sz w:val="12"/>
        </w:rPr>
        <w:t xml:space="preserve"> your </w:t>
      </w:r>
      <w:r w:rsidRPr="002A192D">
        <w:rPr>
          <w:rStyle w:val="StyleUnderline"/>
          <w:rFonts w:asciiTheme="majorHAnsi" w:hAnsiTheme="majorHAnsi" w:cstheme="majorHAnsi"/>
        </w:rPr>
        <w:t xml:space="preserve">potential </w:t>
      </w:r>
      <w:r w:rsidRPr="002A192D">
        <w:rPr>
          <w:rStyle w:val="StyleUnderline"/>
          <w:rFonts w:asciiTheme="majorHAnsi" w:hAnsiTheme="majorHAnsi" w:cstheme="majorHAnsi"/>
          <w:highlight w:val="green"/>
        </w:rPr>
        <w:t>adversaries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can’t hide what they’re doing</w:t>
      </w:r>
      <w:r w:rsidRPr="002A192D">
        <w:rPr>
          <w:rStyle w:val="StyleUnderline"/>
          <w:rFonts w:asciiTheme="majorHAnsi" w:hAnsiTheme="majorHAnsi" w:cstheme="majorHAnsi"/>
        </w:rPr>
        <w:t xml:space="preserve">, where their armies are moving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what they are doing with their civilian and military </w:t>
      </w:r>
      <w:r w:rsidRPr="002A192D">
        <w:rPr>
          <w:rStyle w:val="StyleUnderline"/>
          <w:rFonts w:asciiTheme="majorHAnsi" w:hAnsiTheme="majorHAnsi" w:cstheme="majorHAnsi"/>
          <w:highlight w:val="green"/>
        </w:rPr>
        <w:t>infrastructure</w:t>
      </w:r>
      <w:r w:rsidRPr="002A192D">
        <w:rPr>
          <w:rStyle w:val="StyleUnderline"/>
          <w:rFonts w:asciiTheme="majorHAnsi" w:hAnsiTheme="majorHAnsi" w:cstheme="majorHAnsi"/>
        </w:rPr>
        <w:t xml:space="preserve">, then the </w:t>
      </w:r>
      <w:r w:rsidRPr="002A192D">
        <w:rPr>
          <w:rStyle w:val="StyleUnderline"/>
          <w:rFonts w:asciiTheme="majorHAnsi" w:hAnsiTheme="majorHAnsi" w:cstheme="majorHAnsi"/>
          <w:highlight w:val="green"/>
        </w:rPr>
        <w:t>danger of</w:t>
      </w:r>
      <w:r w:rsidRPr="002A192D">
        <w:rPr>
          <w:rStyle w:val="StyleUnderline"/>
          <w:rFonts w:asciiTheme="majorHAnsi" w:hAnsiTheme="majorHAnsi" w:cstheme="majorHAnsi"/>
        </w:rPr>
        <w:t xml:space="preserve"> surprise </w:t>
      </w:r>
      <w:r w:rsidRPr="002A192D">
        <w:rPr>
          <w:rStyle w:val="StyleUnderline"/>
          <w:rFonts w:asciiTheme="majorHAnsi" w:hAnsiTheme="majorHAnsi" w:cstheme="majorHAnsi"/>
          <w:highlight w:val="green"/>
        </w:rPr>
        <w:t>attack is diminished</w:t>
      </w:r>
      <w:r w:rsidRPr="002A192D">
        <w:rPr>
          <w:rFonts w:asciiTheme="majorHAnsi" w:hAnsiTheme="majorHAnsi" w:cstheme="majorHAnsi"/>
          <w:sz w:val="12"/>
        </w:rPr>
        <w:t xml:space="preserve">. </w:t>
      </w:r>
      <w:r w:rsidRPr="002A192D">
        <w:rPr>
          <w:rStyle w:val="StyleUnderline"/>
          <w:rFonts w:asciiTheme="majorHAnsi" w:hAnsiTheme="majorHAnsi" w:cstheme="majorHAnsi"/>
        </w:rPr>
        <w:t>In</w:t>
      </w:r>
      <w:r w:rsidRPr="002A192D">
        <w:rPr>
          <w:rFonts w:asciiTheme="majorHAnsi" w:hAnsiTheme="majorHAnsi" w:cstheme="majorHAnsi"/>
          <w:sz w:val="12"/>
        </w:rPr>
        <w:t xml:space="preserve"> our </w:t>
      </w:r>
      <w:r w:rsidRPr="002A192D">
        <w:rPr>
          <w:rStyle w:val="StyleUnderline"/>
          <w:rFonts w:asciiTheme="majorHAnsi" w:hAnsiTheme="majorHAnsi" w:cstheme="majorHAnsi"/>
        </w:rPr>
        <w:t>nuclear age with instant death only minutes away by missile attack</w:t>
      </w:r>
      <w:r w:rsidRPr="002A192D">
        <w:rPr>
          <w:rFonts w:asciiTheme="majorHAnsi" w:hAnsiTheme="majorHAnsi" w:cstheme="majorHAnsi"/>
          <w:sz w:val="12"/>
        </w:rPr>
        <w:t xml:space="preserve">, the doctrine of Mutual Assured Destruction </w:t>
      </w:r>
      <w:r w:rsidRPr="002A192D">
        <w:rPr>
          <w:rStyle w:val="Emphasis"/>
          <w:rFonts w:asciiTheme="majorHAnsi" w:hAnsiTheme="majorHAnsi" w:cstheme="majorHAnsi"/>
          <w:highlight w:val="green"/>
        </w:rPr>
        <w:t>(MAD)</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only works if</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both sides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know</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whether</w:t>
      </w:r>
      <w:r w:rsidRPr="002A192D">
        <w:rPr>
          <w:rStyle w:val="Emphasis"/>
          <w:rFonts w:asciiTheme="majorHAnsi" w:hAnsiTheme="majorHAnsi" w:cstheme="majorHAnsi"/>
        </w:rPr>
        <w:t xml:space="preserve"> or not </w:t>
      </w:r>
      <w:r w:rsidRPr="002A192D">
        <w:rPr>
          <w:rStyle w:val="Emphasis"/>
          <w:rFonts w:asciiTheme="majorHAnsi" w:hAnsiTheme="majorHAnsi" w:cstheme="majorHAnsi"/>
          <w:highlight w:val="green"/>
        </w:rPr>
        <w:t>they are being attacked</w:t>
      </w:r>
      <w:r w:rsidRPr="002A192D">
        <w:rPr>
          <w:rStyle w:val="Emphasis"/>
          <w:rFonts w:asciiTheme="majorHAnsi" w:hAnsiTheme="majorHAnsi" w:cstheme="majorHAnsi"/>
        </w:rPr>
        <w:t>.</w:t>
      </w:r>
      <w:r w:rsidRPr="002A192D">
        <w:rPr>
          <w:rFonts w:asciiTheme="majorHAnsi" w:hAnsiTheme="majorHAnsi" w:cstheme="majorHAnsi"/>
          <w:sz w:val="12"/>
        </w:rPr>
        <w:t xml:space="preserve"> The launch of missiles or a bomber fleet </w:t>
      </w:r>
      <w:r w:rsidRPr="002A192D">
        <w:rPr>
          <w:rStyle w:val="StyleUnderline"/>
          <w:rFonts w:asciiTheme="majorHAnsi" w:hAnsiTheme="majorHAnsi" w:cstheme="majorHAnsi"/>
        </w:rPr>
        <w:t>can easily be seen from space far in advance of either reaching their potential targets halfway around the globe</w:t>
      </w:r>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danger of surprise attack is therefore small, </w:t>
      </w:r>
      <w:r w:rsidRPr="002A192D">
        <w:rPr>
          <w:rStyle w:val="StyleUnderline"/>
          <w:rFonts w:asciiTheme="majorHAnsi" w:hAnsiTheme="majorHAnsi" w:cstheme="majorHAnsi"/>
          <w:highlight w:val="green"/>
        </w:rPr>
        <w:t>making</w:t>
      </w:r>
      <w:r w:rsidRPr="002A192D">
        <w:rPr>
          <w:rStyle w:val="StyleUnderline"/>
          <w:rFonts w:asciiTheme="majorHAnsi" w:hAnsiTheme="majorHAnsi" w:cstheme="majorHAnsi"/>
        </w:rPr>
        <w:t xml:space="preserve"> an </w:t>
      </w:r>
      <w:r w:rsidRPr="002A192D">
        <w:rPr>
          <w:rStyle w:val="Emphasis"/>
          <w:rFonts w:asciiTheme="majorHAnsi" w:hAnsiTheme="majorHAnsi" w:cstheme="majorHAnsi"/>
          <w:highlight w:val="green"/>
        </w:rPr>
        <w:t>accidental war</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far </w:t>
      </w:r>
      <w:r w:rsidRPr="002A192D">
        <w:rPr>
          <w:rStyle w:val="StyleUnderline"/>
          <w:rFonts w:asciiTheme="majorHAnsi" w:hAnsiTheme="majorHAnsi" w:cstheme="majorHAnsi"/>
          <w:highlight w:val="green"/>
        </w:rPr>
        <w:t>less likely</w:t>
      </w:r>
      <w:r w:rsidRPr="002A192D">
        <w:rPr>
          <w:rStyle w:val="StyleUnderline"/>
          <w:rFonts w:asciiTheme="majorHAnsi" w:hAnsiTheme="majorHAnsi" w:cstheme="majorHAnsi"/>
        </w:rPr>
        <w:t>.</w:t>
      </w:r>
      <w:r w:rsidRPr="002A192D">
        <w:rPr>
          <w:rFonts w:asciiTheme="majorHAnsi" w:hAnsiTheme="majorHAnsi" w:cstheme="majorHAnsi"/>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2A192D">
        <w:rPr>
          <w:rStyle w:val="Emphasis"/>
          <w:rFonts w:asciiTheme="majorHAnsi" w:hAnsiTheme="majorHAnsi" w:cstheme="majorHAnsi"/>
          <w:highlight w:val="green"/>
        </w:rPr>
        <w:t xml:space="preserve">security </w:t>
      </w:r>
      <w:r w:rsidRPr="002A192D">
        <w:rPr>
          <w:rStyle w:val="Emphasis"/>
          <w:rFonts w:asciiTheme="majorHAnsi" w:hAnsiTheme="majorHAnsi" w:cstheme="majorHAnsi"/>
        </w:rPr>
        <w:t xml:space="preserve">of countries </w:t>
      </w:r>
      <w:r w:rsidRPr="002A192D">
        <w:rPr>
          <w:rFonts w:asciiTheme="majorHAnsi" w:hAnsiTheme="majorHAnsi" w:cstheme="majorHAnsi"/>
          <w:sz w:val="12"/>
        </w:rPr>
        <w:t>in the developed world</w:t>
      </w:r>
      <w:r w:rsidRPr="002A192D">
        <w:rPr>
          <w:rStyle w:val="Emphasis"/>
          <w:rFonts w:asciiTheme="majorHAnsi" w:hAnsiTheme="majorHAnsi" w:cstheme="majorHAnsi"/>
        </w:rPr>
        <w:t xml:space="preserve"> are now </w:t>
      </w:r>
      <w:r w:rsidRPr="002A192D">
        <w:rPr>
          <w:rStyle w:val="Emphasis"/>
          <w:rFonts w:asciiTheme="majorHAnsi" w:hAnsiTheme="majorHAnsi" w:cstheme="majorHAnsi"/>
          <w:highlight w:val="green"/>
        </w:rPr>
        <w:t>dependent on space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satellites</w:t>
      </w:r>
      <w:r w:rsidRPr="002A192D">
        <w:rPr>
          <w:rFonts w:asciiTheme="majorHAnsi" w:hAnsiTheme="majorHAnsi" w:cstheme="majorHAnsi"/>
          <w:sz w:val="12"/>
        </w:rPr>
        <w:t xml:space="preserve">. We space advocates should celebrate our success and be terrified of it at the same time. </w:t>
      </w:r>
      <w:r w:rsidRPr="002A192D">
        <w:rPr>
          <w:rStyle w:val="StyleUnderline"/>
          <w:rFonts w:asciiTheme="majorHAnsi" w:hAnsiTheme="majorHAnsi" w:cstheme="majorHAnsi"/>
          <w:highlight w:val="green"/>
        </w:rPr>
        <w:t>Should we lose</w:t>
      </w:r>
      <w:r w:rsidRPr="002A192D">
        <w:rPr>
          <w:rStyle w:val="StyleUnderline"/>
          <w:rFonts w:asciiTheme="majorHAnsi" w:hAnsiTheme="majorHAnsi" w:cstheme="majorHAnsi"/>
        </w:rPr>
        <w:t xml:space="preserve"> these fragile </w:t>
      </w:r>
      <w:r w:rsidRPr="002A192D">
        <w:rPr>
          <w:rStyle w:val="StyleUnderline"/>
          <w:rFonts w:asciiTheme="majorHAnsi" w:hAnsiTheme="majorHAnsi" w:cstheme="majorHAnsi"/>
          <w:highlight w:val="green"/>
        </w:rPr>
        <w:t xml:space="preserve">assets </w:t>
      </w:r>
      <w:r w:rsidRPr="002A192D">
        <w:rPr>
          <w:rStyle w:val="StyleUnderline"/>
          <w:rFonts w:asciiTheme="majorHAnsi" w:hAnsiTheme="majorHAnsi" w:cstheme="majorHAnsi"/>
        </w:rPr>
        <w:t>in space,</w:t>
      </w:r>
      <w:r w:rsidRPr="002A192D">
        <w:rPr>
          <w:rFonts w:asciiTheme="majorHAnsi" w:hAnsiTheme="majorHAnsi" w:cstheme="majorHAnsi"/>
          <w:sz w:val="12"/>
        </w:rPr>
        <w:t xml:space="preserve"> our </w:t>
      </w:r>
      <w:r w:rsidRPr="002A192D">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A192D">
        <w:rPr>
          <w:rFonts w:asciiTheme="majorHAnsi" w:hAnsiTheme="majorHAnsi" w:cstheme="majorHAnsi"/>
          <w:sz w:val="12"/>
        </w:rPr>
        <w:t xml:space="preserve">. Many banking and retail transactions would cease (VSAT loss). Distribution of news and vital national information would be crippled (communications satellite loss). </w:t>
      </w:r>
      <w:r w:rsidRPr="002A192D">
        <w:rPr>
          <w:rStyle w:val="Emphasis"/>
          <w:rFonts w:asciiTheme="majorHAnsi" w:hAnsiTheme="majorHAnsi" w:cstheme="majorHAnsi"/>
          <w:highlight w:val="green"/>
        </w:rPr>
        <w:t>Lives would be</w:t>
      </w:r>
      <w:r w:rsidRPr="002A192D">
        <w:rPr>
          <w:rStyle w:val="Emphasis"/>
          <w:rFonts w:asciiTheme="majorHAnsi" w:hAnsiTheme="majorHAnsi" w:cstheme="majorHAnsi"/>
        </w:rPr>
        <w:t xml:space="preserve"> put </w:t>
      </w:r>
      <w:r w:rsidRPr="002A192D">
        <w:rPr>
          <w:rStyle w:val="Emphasis"/>
          <w:rFonts w:asciiTheme="majorHAnsi" w:hAnsiTheme="majorHAnsi" w:cstheme="majorHAnsi"/>
          <w:highlight w:val="green"/>
        </w:rPr>
        <w:t>at risk</w:t>
      </w:r>
      <w:r w:rsidRPr="002A192D">
        <w:rPr>
          <w:rStyle w:val="StyleUnderline"/>
          <w:rFonts w:asciiTheme="majorHAnsi" w:hAnsiTheme="majorHAnsi" w:cstheme="majorHAnsi"/>
        </w:rPr>
        <w:t xml:space="preserve"> and the productivity of our farming would dramatically decrease (weather satellite loss). The </w:t>
      </w:r>
      <w:r w:rsidRPr="002A192D">
        <w:rPr>
          <w:rStyle w:val="StyleUnderline"/>
          <w:rFonts w:asciiTheme="majorHAnsi" w:hAnsiTheme="majorHAnsi" w:cstheme="majorHAnsi"/>
          <w:highlight w:val="green"/>
        </w:rPr>
        <w:t>risk of</w:t>
      </w:r>
      <w:r w:rsidRPr="002A192D">
        <w:rPr>
          <w:rStyle w:val="StyleUnderline"/>
          <w:rFonts w:asciiTheme="majorHAnsi" w:hAnsiTheme="majorHAnsi" w:cstheme="majorHAnsi"/>
        </w:rPr>
        <w:t xml:space="preserve"> war, including </w:t>
      </w:r>
      <w:r w:rsidRPr="002A192D">
        <w:rPr>
          <w:rStyle w:val="Emphasis"/>
          <w:rFonts w:asciiTheme="majorHAnsi" w:hAnsiTheme="majorHAnsi" w:cstheme="majorHAnsi"/>
          <w:highlight w:val="green"/>
        </w:rPr>
        <w:t>nuclear war, would increase</w:t>
      </w:r>
      <w:r w:rsidRPr="002A192D">
        <w:rPr>
          <w:rStyle w:val="StyleUnderline"/>
          <w:rFonts w:asciiTheme="majorHAnsi" w:hAnsiTheme="majorHAnsi" w:cstheme="majorHAnsi"/>
        </w:rPr>
        <w:t xml:space="preserve"> (loss of spy satellites)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our </w:t>
      </w:r>
      <w:r w:rsidRPr="002A192D">
        <w:rPr>
          <w:rStyle w:val="StyleUnderline"/>
          <w:rFonts w:asciiTheme="majorHAnsi" w:hAnsiTheme="majorHAnsi" w:cstheme="majorHAnsi"/>
          <w:highlight w:val="green"/>
        </w:rPr>
        <w:t>military’s ability to react</w:t>
      </w:r>
      <w:r w:rsidRPr="002A192D">
        <w:rPr>
          <w:rStyle w:val="StyleUnderline"/>
          <w:rFonts w:asciiTheme="majorHAnsi" w:hAnsiTheme="majorHAnsi" w:cstheme="majorHAnsi"/>
        </w:rPr>
        <w:t xml:space="preserve"> to crises </w:t>
      </w:r>
      <w:r w:rsidRPr="002A192D">
        <w:rPr>
          <w:rStyle w:val="StyleUnderline"/>
          <w:rFonts w:asciiTheme="majorHAnsi" w:hAnsiTheme="majorHAnsi" w:cstheme="majorHAnsi"/>
          <w:highlight w:val="green"/>
        </w:rPr>
        <w:t>would be</w:t>
      </w:r>
      <w:r w:rsidRPr="002A192D">
        <w:rPr>
          <w:rStyle w:val="StyleUnderline"/>
          <w:rFonts w:asciiTheme="majorHAnsi" w:hAnsiTheme="majorHAnsi" w:cstheme="majorHAnsi"/>
        </w:rPr>
        <w:t xml:space="preserve"> significantly </w:t>
      </w:r>
      <w:r w:rsidRPr="002A192D">
        <w:rPr>
          <w:rStyle w:val="StyleUnderline"/>
          <w:rFonts w:asciiTheme="majorHAnsi" w:hAnsiTheme="majorHAnsi" w:cstheme="majorHAnsi"/>
          <w:highlight w:val="green"/>
        </w:rPr>
        <w:t>reduced</w:t>
      </w:r>
      <w:r w:rsidRPr="002A192D">
        <w:rPr>
          <w:rStyle w:val="StyleUnderline"/>
          <w:rFonts w:asciiTheme="majorHAnsi" w:hAnsiTheme="majorHAnsi" w:cstheme="majorHAnsi"/>
        </w:rPr>
        <w:t xml:space="preserve"> (loss of military logistics and intelligence gathering satellites).</w:t>
      </w:r>
    </w:p>
    <w:p w14:paraId="27E97213" w14:textId="77777777" w:rsidR="00551295" w:rsidRPr="002A192D" w:rsidRDefault="00551295" w:rsidP="00551295">
      <w:pPr>
        <w:rPr>
          <w:rFonts w:asciiTheme="majorHAnsi" w:hAnsiTheme="majorHAnsi" w:cstheme="majorHAnsi"/>
        </w:rPr>
      </w:pPr>
    </w:p>
    <w:p w14:paraId="41CA0763"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Convergence of factors </w:t>
      </w:r>
      <w:r w:rsidRPr="002A192D">
        <w:rPr>
          <w:rFonts w:asciiTheme="majorHAnsi" w:hAnsiTheme="majorHAnsi" w:cstheme="majorHAnsi"/>
          <w:u w:val="single"/>
        </w:rPr>
        <w:t>guarantee</w:t>
      </w:r>
      <w:r w:rsidRPr="002A192D">
        <w:rPr>
          <w:rFonts w:asciiTheme="majorHAnsi" w:hAnsiTheme="majorHAnsi" w:cstheme="majorHAnsi"/>
        </w:rPr>
        <w:t xml:space="preserve"> space escalation. </w:t>
      </w:r>
    </w:p>
    <w:p w14:paraId="7E8A3B8D" w14:textId="77777777" w:rsidR="00551295" w:rsidRPr="002A192D" w:rsidRDefault="00551295" w:rsidP="00551295">
      <w:pPr>
        <w:rPr>
          <w:rFonts w:asciiTheme="majorHAnsi" w:hAnsiTheme="majorHAnsi" w:cstheme="majorHAnsi"/>
        </w:rPr>
      </w:pPr>
      <w:r w:rsidRPr="002A192D">
        <w:rPr>
          <w:rFonts w:asciiTheme="majorHAnsi" w:hAnsiTheme="majorHAnsi" w:cstheme="majorHAnsi"/>
        </w:rPr>
        <w:t xml:space="preserve">Thomas González </w:t>
      </w:r>
      <w:r w:rsidRPr="002A192D">
        <w:rPr>
          <w:rStyle w:val="Style13ptBold"/>
          <w:rFonts w:asciiTheme="majorHAnsi" w:hAnsiTheme="majorHAnsi" w:cstheme="majorHAnsi"/>
        </w:rPr>
        <w:t>Roberts 17</w:t>
      </w:r>
      <w:r w:rsidRPr="002A192D">
        <w:rPr>
          <w:rFonts w:asciiTheme="majorHAnsi" w:hAnsiTheme="majorHAnsi" w:cstheme="majorHAnsi"/>
        </w:rPr>
        <w:t>. A space security researcher at the Center for Strategic and International Studies, and host of </w:t>
      </w:r>
      <w:hyperlink r:id="rId15" w:tgtFrame="_blank" w:history="1">
        <w:r w:rsidRPr="002A192D">
          <w:rPr>
            <w:rStyle w:val="Hyperlink"/>
            <w:rFonts w:asciiTheme="majorHAnsi" w:hAnsiTheme="majorHAnsi" w:cstheme="majorHAnsi"/>
          </w:rPr>
          <w:t>Moonstruck</w:t>
        </w:r>
      </w:hyperlink>
      <w:r w:rsidRPr="002A192D">
        <w:rPr>
          <w:rFonts w:asciiTheme="majorHAnsi" w:hAnsiTheme="majorHAnsi" w:cstheme="majorHAnsi"/>
        </w:rPr>
        <w:t xml:space="preserve">, a podcast about humans in space. "Why We Should Be Worried about a War in Space ," 12-15-2017. Atlantic, </w:t>
      </w:r>
      <w:hyperlink r:id="rId16" w:history="1">
        <w:r w:rsidRPr="002A192D">
          <w:rPr>
            <w:rStyle w:val="Hyperlink"/>
            <w:rFonts w:asciiTheme="majorHAnsi" w:hAnsiTheme="majorHAnsi" w:cstheme="majorHAnsi"/>
          </w:rPr>
          <w:t>https://www.theatlantic.com/science/archive/2017/12/why-we-should-be-worried-about-a-war-in-space/548507/</w:t>
        </w:r>
      </w:hyperlink>
    </w:p>
    <w:p w14:paraId="181B8138" w14:textId="77777777" w:rsidR="00551295" w:rsidRPr="002A192D" w:rsidRDefault="00551295" w:rsidP="00551295">
      <w:pPr>
        <w:rPr>
          <w:rFonts w:asciiTheme="majorHAnsi" w:hAnsiTheme="majorHAnsi" w:cstheme="majorHAnsi"/>
          <w:sz w:val="12"/>
        </w:rPr>
      </w:pPr>
      <w:r w:rsidRPr="002A192D">
        <w:rPr>
          <w:rStyle w:val="StyleUnderline"/>
          <w:rFonts w:asciiTheme="majorHAnsi" w:hAnsiTheme="majorHAnsi" w:cstheme="majorHAnsi"/>
        </w:rPr>
        <w:t>One hundred miles above the Earth’s surface</w:t>
      </w:r>
      <w:r w:rsidRPr="002A192D">
        <w:rPr>
          <w:rFonts w:asciiTheme="majorHAnsi" w:hAnsiTheme="majorHAnsi" w:cstheme="majorHAnsi"/>
          <w:sz w:val="12"/>
        </w:rPr>
        <w:t xml:space="preserve">, orbiting the planet at thousands of miles per hour, the six people aboard the International Space Station enjoy a perfect isolation from the chaos of earthly conflict. </w:t>
      </w:r>
      <w:r w:rsidRPr="002A192D">
        <w:rPr>
          <w:rStyle w:val="StyleUnderline"/>
          <w:rFonts w:asciiTheme="majorHAnsi" w:hAnsiTheme="majorHAnsi" w:cstheme="majorHAnsi"/>
        </w:rPr>
        <w:t xml:space="preserve">Outer space has never been a military battleground. But that </w:t>
      </w:r>
      <w:r w:rsidRPr="002A192D">
        <w:rPr>
          <w:rStyle w:val="Emphasis"/>
          <w:rFonts w:asciiTheme="majorHAnsi" w:hAnsiTheme="majorHAnsi" w:cstheme="majorHAnsi"/>
        </w:rPr>
        <w:t>may not last forever</w:t>
      </w:r>
      <w:r w:rsidRPr="002A192D">
        <w:rPr>
          <w:rStyle w:val="StyleUnderline"/>
          <w:rFonts w:asciiTheme="majorHAnsi" w:hAnsiTheme="majorHAnsi" w:cstheme="majorHAnsi"/>
        </w:rPr>
        <w:t>.</w:t>
      </w:r>
      <w:r w:rsidRPr="002A192D">
        <w:rPr>
          <w:rFonts w:asciiTheme="majorHAnsi" w:hAnsiTheme="majorHAnsi" w:cstheme="majorHAnsi"/>
          <w:sz w:val="12"/>
        </w:rPr>
        <w:t xml:space="preserve"> The </w:t>
      </w:r>
      <w:hyperlink r:id="rId17" w:tgtFrame="_blank" w:history="1">
        <w:r w:rsidRPr="002A192D">
          <w:rPr>
            <w:rStyle w:val="Hyperlink"/>
            <w:rFonts w:asciiTheme="majorHAnsi" w:hAnsiTheme="majorHAnsi" w:cstheme="majorHAnsi"/>
            <w:sz w:val="12"/>
          </w:rPr>
          <w:t>debate in Congress</w:t>
        </w:r>
      </w:hyperlink>
      <w:r w:rsidRPr="002A192D">
        <w:rPr>
          <w:rFonts w:asciiTheme="majorHAnsi" w:hAnsiTheme="majorHAnsi" w:cstheme="majorHAnsi"/>
          <w:sz w:val="12"/>
        </w:rPr>
        <w:t xml:space="preserve"> over whether to create a Space Corps comes at a time when </w:t>
      </w:r>
      <w:r w:rsidRPr="002A192D">
        <w:rPr>
          <w:rStyle w:val="StyleUnderline"/>
          <w:rFonts w:asciiTheme="majorHAnsi" w:hAnsiTheme="majorHAnsi" w:cstheme="majorHAnsi"/>
        </w:rPr>
        <w:t>governments around the world are engaged in a bigger international struggle over how militaries should operate in space.</w:t>
      </w:r>
      <w:r w:rsidRPr="002A192D">
        <w:rPr>
          <w:rFonts w:asciiTheme="majorHAnsi" w:hAnsiTheme="majorHAnsi" w:cstheme="majorHAnsi"/>
          <w:sz w:val="12"/>
        </w:rPr>
        <w:t xml:space="preserve"> Fundamental changes are </w:t>
      </w:r>
      <w:hyperlink r:id="rId18" w:tgtFrame="_blank" w:history="1">
        <w:r w:rsidRPr="002A192D">
          <w:rPr>
            <w:rStyle w:val="Hyperlink"/>
            <w:rFonts w:asciiTheme="majorHAnsi" w:hAnsiTheme="majorHAnsi" w:cstheme="majorHAnsi"/>
            <w:sz w:val="12"/>
          </w:rPr>
          <w:t>already underway</w:t>
        </w:r>
      </w:hyperlink>
      <w:r w:rsidRPr="002A192D">
        <w:rPr>
          <w:rFonts w:asciiTheme="majorHAnsi" w:hAnsiTheme="majorHAnsi" w:cstheme="majorHAnsi"/>
          <w:sz w:val="12"/>
        </w:rPr>
        <w:t xml:space="preserve">. No longer confined to the </w:t>
      </w:r>
      <w:hyperlink r:id="rId19" w:tgtFrame="_blank" w:history="1">
        <w:r w:rsidRPr="002A192D">
          <w:rPr>
            <w:rStyle w:val="Hyperlink"/>
            <w:rFonts w:asciiTheme="majorHAnsi" w:hAnsiTheme="majorHAnsi" w:cstheme="majorHAnsi"/>
            <w:sz w:val="12"/>
          </w:rPr>
          <w:t>fiction shelf</w:t>
        </w:r>
      </w:hyperlink>
      <w:r w:rsidRPr="002A192D">
        <w:rPr>
          <w:rFonts w:asciiTheme="majorHAnsi" w:hAnsiTheme="majorHAnsi" w:cstheme="majorHAnsi"/>
          <w:sz w:val="12"/>
        </w:rPr>
        <w:t xml:space="preserve">, </w:t>
      </w:r>
      <w:r w:rsidRPr="002A192D">
        <w:rPr>
          <w:rStyle w:val="Emphasis"/>
          <w:rFonts w:asciiTheme="majorHAnsi" w:hAnsiTheme="majorHAnsi" w:cstheme="majorHAnsi"/>
          <w:highlight w:val="green"/>
        </w:rPr>
        <w:t>space warfare</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is</w:t>
      </w:r>
      <w:r w:rsidRPr="002A192D">
        <w:rPr>
          <w:rStyle w:val="StyleUnderline"/>
          <w:rFonts w:asciiTheme="majorHAnsi" w:hAnsiTheme="majorHAnsi" w:cstheme="majorHAnsi"/>
        </w:rPr>
        <w:t xml:space="preserve"> likely </w:t>
      </w:r>
      <w:r w:rsidRPr="002A192D">
        <w:rPr>
          <w:rStyle w:val="Emphasis"/>
          <w:rFonts w:asciiTheme="majorHAnsi" w:hAnsiTheme="majorHAnsi" w:cstheme="majorHAnsi"/>
          <w:highlight w:val="green"/>
        </w:rPr>
        <w:t>on the horizon</w:t>
      </w:r>
      <w:r w:rsidRPr="002A192D">
        <w:rPr>
          <w:rStyle w:val="StyleUnderline"/>
          <w:rFonts w:asciiTheme="majorHAnsi" w:hAnsiTheme="majorHAnsi" w:cstheme="majorHAnsi"/>
        </w:rPr>
        <w:t xml:space="preserve">. </w:t>
      </w:r>
      <w:r w:rsidRPr="002A192D">
        <w:rPr>
          <w:rFonts w:asciiTheme="majorHAnsi" w:hAnsiTheme="majorHAnsi" w:cstheme="majorHAnsi"/>
          <w:sz w:val="12"/>
        </w:rPr>
        <w:t xml:space="preserve">While agreements for how to operate in other international domains, like the open sea, airspace, and even cyberspace, have already been established, the </w:t>
      </w:r>
      <w:r w:rsidRPr="002A192D">
        <w:rPr>
          <w:rStyle w:val="StyleUnderline"/>
          <w:rFonts w:asciiTheme="majorHAnsi" w:hAnsiTheme="majorHAnsi" w:cstheme="majorHAnsi"/>
        </w:rPr>
        <w:t xml:space="preserve">major space powers—the </w:t>
      </w:r>
      <w:r w:rsidRPr="002A192D">
        <w:rPr>
          <w:rStyle w:val="StyleUnderline"/>
          <w:rFonts w:asciiTheme="majorHAnsi" w:hAnsiTheme="majorHAnsi" w:cstheme="majorHAnsi"/>
          <w:highlight w:val="green"/>
        </w:rPr>
        <w:t>U</w:t>
      </w:r>
      <w:r w:rsidRPr="002A192D">
        <w:rPr>
          <w:rStyle w:val="StyleUnderline"/>
          <w:rFonts w:asciiTheme="majorHAnsi" w:hAnsiTheme="majorHAnsi" w:cstheme="majorHAnsi"/>
        </w:rPr>
        <w:t>nited</w:t>
      </w:r>
      <w:r w:rsidRPr="002A192D">
        <w:rPr>
          <w:rStyle w:val="StyleUnderline"/>
          <w:rFonts w:asciiTheme="majorHAnsi" w:hAnsiTheme="majorHAnsi" w:cstheme="majorHAnsi"/>
          <w:highlight w:val="green"/>
        </w:rPr>
        <w:t xml:space="preserve"> S</w:t>
      </w:r>
      <w:r w:rsidRPr="002A192D">
        <w:rPr>
          <w:rStyle w:val="StyleUnderline"/>
          <w:rFonts w:asciiTheme="majorHAnsi" w:hAnsiTheme="majorHAnsi" w:cstheme="majorHAnsi"/>
        </w:rPr>
        <w:t xml:space="preserve">tates, </w:t>
      </w:r>
      <w:r w:rsidRPr="002A192D">
        <w:rPr>
          <w:rStyle w:val="StyleUnderline"/>
          <w:rFonts w:asciiTheme="majorHAnsi" w:hAnsiTheme="majorHAnsi" w:cstheme="majorHAnsi"/>
          <w:highlight w:val="green"/>
        </w:rPr>
        <w:t>Russia</w:t>
      </w:r>
      <w:r w:rsidRPr="002A192D">
        <w:rPr>
          <w:rStyle w:val="StyleUnderline"/>
          <w:rFonts w:asciiTheme="majorHAnsi" w:hAnsiTheme="majorHAnsi" w:cstheme="majorHAnsi"/>
        </w:rPr>
        <w:t>,</w:t>
      </w:r>
      <w:r w:rsidRPr="002A192D">
        <w:rPr>
          <w:rFonts w:asciiTheme="majorHAnsi" w:hAnsiTheme="majorHAnsi" w:cstheme="majorHAnsi"/>
          <w:sz w:val="12"/>
        </w:rPr>
        <w:t xml:space="preserve"> and China—</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not</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agreed</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upon</w:t>
      </w:r>
      <w:r w:rsidRPr="002A192D">
        <w:rPr>
          <w:rStyle w:val="StyleUnderline"/>
          <w:rFonts w:asciiTheme="majorHAnsi" w:hAnsiTheme="majorHAnsi" w:cstheme="majorHAnsi"/>
        </w:rPr>
        <w:t xml:space="preserve"> a </w:t>
      </w:r>
      <w:r w:rsidRPr="002A192D">
        <w:rPr>
          <w:rStyle w:val="StyleUnderline"/>
          <w:rFonts w:asciiTheme="majorHAnsi" w:hAnsiTheme="majorHAnsi" w:cstheme="majorHAnsi"/>
          <w:highlight w:val="green"/>
        </w:rPr>
        <w:t>rulebook</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outlining</w:t>
      </w:r>
      <w:r w:rsidRPr="002A192D">
        <w:rPr>
          <w:rStyle w:val="Emphasis"/>
          <w:rFonts w:asciiTheme="majorHAnsi" w:hAnsiTheme="majorHAnsi" w:cstheme="majorHAnsi"/>
        </w:rPr>
        <w:t xml:space="preserve"> what constitutes bad </w:t>
      </w:r>
      <w:r w:rsidRPr="002A192D">
        <w:rPr>
          <w:rStyle w:val="Emphasis"/>
          <w:rFonts w:asciiTheme="majorHAnsi" w:hAnsiTheme="majorHAnsi" w:cstheme="majorHAnsi"/>
          <w:highlight w:val="green"/>
        </w:rPr>
        <w:t>behavior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in space</w:t>
      </w:r>
      <w:r w:rsidRPr="002A192D">
        <w:rPr>
          <w:rFonts w:asciiTheme="majorHAnsi" w:hAnsiTheme="majorHAnsi" w:cstheme="majorHAnsi"/>
          <w:sz w:val="12"/>
        </w:rPr>
        <w:t xml:space="preserve">. It’s </w:t>
      </w:r>
      <w:hyperlink r:id="rId20" w:tgtFrame="_blank" w:history="1">
        <w:r w:rsidRPr="002A192D">
          <w:rPr>
            <w:rStyle w:val="Hyperlink"/>
            <w:rFonts w:asciiTheme="majorHAnsi" w:hAnsiTheme="majorHAnsi" w:cstheme="majorHAnsi"/>
            <w:sz w:val="12"/>
          </w:rPr>
          <w:t>presumed</w:t>
        </w:r>
      </w:hyperlink>
      <w:r w:rsidRPr="002A192D">
        <w:rPr>
          <w:rFonts w:asciiTheme="majorHAnsi" w:hAnsiTheme="majorHAnsi" w:cstheme="majorHAnsi"/>
          <w:sz w:val="12"/>
        </w:rPr>
        <w:t xml:space="preserve"> that International Humanitarian Law would apply in outer space—protecting the civilian astronauts aboard the </w:t>
      </w:r>
      <w:r w:rsidRPr="002A192D">
        <w:rPr>
          <w:rStyle w:val="StyleUnderline"/>
          <w:rFonts w:asciiTheme="majorHAnsi" w:hAnsiTheme="majorHAnsi" w:cstheme="majorHAnsi"/>
        </w:rPr>
        <w:t xml:space="preserve">International Space Station—but it’s unclear whether damaging civilian satellites or the space environment itself is covered under the agreement. With only a limited history of dangerous behavior to study, and few, </w:t>
      </w:r>
      <w:hyperlink r:id="rId21" w:tgtFrame="_blank" w:history="1">
        <w:r w:rsidRPr="002A192D">
          <w:rPr>
            <w:rStyle w:val="StyleUnderline"/>
            <w:rFonts w:asciiTheme="majorHAnsi" w:hAnsiTheme="majorHAnsi" w:cstheme="majorHAnsi"/>
          </w:rPr>
          <w:t>outdated guidelines</w:t>
        </w:r>
      </w:hyperlink>
      <w:r w:rsidRPr="002A192D">
        <w:rPr>
          <w:rStyle w:val="StyleUnderline"/>
          <w:rFonts w:asciiTheme="majorHAnsi" w:hAnsiTheme="majorHAnsi" w:cstheme="majorHAnsi"/>
        </w:rPr>
        <w:t xml:space="preserve"> in place, a war in </w:t>
      </w:r>
      <w:r w:rsidRPr="002A192D">
        <w:rPr>
          <w:rStyle w:val="StyleUnderline"/>
          <w:rFonts w:asciiTheme="majorHAnsi" w:hAnsiTheme="majorHAnsi" w:cstheme="majorHAnsi"/>
          <w:highlight w:val="green"/>
        </w:rPr>
        <w:t>space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would be a war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consequences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but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far </w:t>
      </w:r>
      <w:r w:rsidRPr="002A192D">
        <w:rPr>
          <w:rStyle w:val="Emphasis"/>
          <w:rFonts w:asciiTheme="majorHAnsi" w:hAnsiTheme="majorHAnsi" w:cstheme="majorHAnsi"/>
          <w:highlight w:val="green"/>
        </w:rPr>
        <w:t>fewer rules</w:t>
      </w:r>
      <w:r w:rsidRPr="002A192D">
        <w:rPr>
          <w:rStyle w:val="Emphasis"/>
          <w:rFonts w:asciiTheme="majorHAnsi" w:hAnsiTheme="majorHAnsi" w:cstheme="majorHAnsi"/>
        </w:rPr>
        <w:t>,</w:t>
      </w:r>
      <w:r w:rsidRPr="002A192D">
        <w:rPr>
          <w:rStyle w:val="StyleUnderline"/>
          <w:rFonts w:asciiTheme="majorHAnsi" w:hAnsiTheme="majorHAnsi" w:cstheme="majorHAnsi"/>
        </w:rPr>
        <w:t xml:space="preserve"> than one on Earth.</w:t>
      </w:r>
      <w:r w:rsidRPr="002A192D">
        <w:rPr>
          <w:rFonts w:asciiTheme="majorHAnsi" w:hAnsiTheme="majorHAnsi" w:cstheme="majorHAnsi"/>
          <w:sz w:val="12"/>
        </w:rPr>
        <w:t xml:space="preserve"> Although there has never been a military conflict in space, the </w:t>
      </w:r>
      <w:r w:rsidRPr="002A192D">
        <w:rPr>
          <w:rStyle w:val="StyleUnderline"/>
          <w:rFonts w:asciiTheme="majorHAnsi" w:hAnsiTheme="majorHAnsi" w:cstheme="majorHAnsi"/>
        </w:rPr>
        <w:t>history of human</w:t>
      </w:r>
      <w:r w:rsidRPr="002A192D">
        <w:rPr>
          <w:rStyle w:val="StyleUnderline"/>
          <w:rFonts w:asciiTheme="majorHAnsi" w:hAnsiTheme="majorHAnsi" w:cstheme="majorHAnsi"/>
        </w:rPr>
        <w:lastRenderedPageBreak/>
        <w:t xml:space="preserve"> activity above our atmosphere is not entirely benign.</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In 1962, the United States </w:t>
      </w:r>
      <w:hyperlink r:id="rId22" w:tgtFrame="_blank" w:history="1">
        <w:r w:rsidRPr="002A192D">
          <w:rPr>
            <w:rStyle w:val="StyleUnderline"/>
            <w:rFonts w:asciiTheme="majorHAnsi" w:hAnsiTheme="majorHAnsi" w:cstheme="majorHAnsi"/>
          </w:rPr>
          <w:t>detonated a 1.4 megaton nuclear weapon</w:t>
        </w:r>
      </w:hyperlink>
      <w:r w:rsidRPr="002A192D">
        <w:rPr>
          <w:rStyle w:val="StyleUnderline"/>
          <w:rFonts w:asciiTheme="majorHAnsi" w:hAnsiTheme="majorHAnsi" w:cstheme="majorHAnsi"/>
        </w:rPr>
        <w:t xml:space="preserve"> 250 miles above the Earth’s </w:t>
      </w:r>
      <w:r w:rsidRPr="002A192D">
        <w:rPr>
          <w:rStyle w:val="StyleUnderline"/>
          <w:rFonts w:asciiTheme="majorHAnsi" w:hAnsiTheme="majorHAnsi" w:cstheme="majorHAnsi"/>
        </w:rPr>
        <w:lastRenderedPageBreak/>
        <w:t>surface. The blast destroyed approximately one third of satellites in orbit and poisoned the most used region of space with radiation that lasted for years.</w:t>
      </w:r>
      <w:r w:rsidRPr="002A192D">
        <w:rPr>
          <w:rFonts w:asciiTheme="majorHAnsi" w:hAnsiTheme="majorHAnsi" w:cstheme="majorHAnsi"/>
          <w:sz w:val="12"/>
        </w:rPr>
        <w:t xml:space="preserve"> Although the United States, Russia, and others soon agreed to a </w:t>
      </w:r>
      <w:r w:rsidRPr="002A192D">
        <w:rPr>
          <w:rStyle w:val="StyleUnderline"/>
          <w:rFonts w:asciiTheme="majorHAnsi" w:hAnsiTheme="majorHAnsi" w:cstheme="majorHAnsi"/>
        </w:rPr>
        <w:t>treaty to prevent another nuclear test in space, China and North Korea never signed it</w:t>
      </w:r>
      <w:r w:rsidRPr="002A192D">
        <w:rPr>
          <w:rFonts w:asciiTheme="majorHAnsi" w:hAnsiTheme="majorHAnsi" w:cstheme="majorHAnsi"/>
          <w:sz w:val="12"/>
        </w:rPr>
        <w:t xml:space="preserve">. In 2007, China </w:t>
      </w:r>
      <w:hyperlink r:id="rId23" w:tgtFrame="_blank" w:history="1">
        <w:r w:rsidRPr="002A192D">
          <w:rPr>
            <w:rStyle w:val="Hyperlink"/>
            <w:rFonts w:asciiTheme="majorHAnsi" w:hAnsiTheme="majorHAnsi" w:cstheme="majorHAnsi"/>
            <w:sz w:val="12"/>
          </w:rPr>
          <w:t>tested an anti-satellite weapon</w:t>
        </w:r>
      </w:hyperlink>
      <w:r w:rsidRPr="002A192D">
        <w:rPr>
          <w:rFonts w:asciiTheme="majorHAnsi" w:hAnsiTheme="majorHAnsi" w:cstheme="majorHAnsi"/>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2A192D">
        <w:rPr>
          <w:rStyle w:val="StyleUnderline"/>
          <w:rFonts w:asciiTheme="majorHAnsi" w:hAnsiTheme="majorHAnsi" w:cstheme="majorHAnsi"/>
        </w:rPr>
        <w:t xml:space="preserve">No treaties address this kind of test, </w:t>
      </w:r>
      <w:r w:rsidRPr="002A192D">
        <w:rPr>
          <w:rStyle w:val="Emphasis"/>
          <w:rFonts w:asciiTheme="majorHAnsi" w:hAnsiTheme="majorHAnsi" w:cstheme="majorHAnsi"/>
        </w:rPr>
        <w:t>the creation of space debris</w:t>
      </w:r>
      <w:r w:rsidRPr="002A192D">
        <w:rPr>
          <w:rStyle w:val="StyleUnderline"/>
          <w:rFonts w:asciiTheme="majorHAnsi" w:hAnsiTheme="majorHAnsi" w:cstheme="majorHAnsi"/>
        </w:rPr>
        <w:t xml:space="preserve">, or the endangerment of other satellites. </w:t>
      </w:r>
      <w:r w:rsidRPr="002A192D">
        <w:rPr>
          <w:rFonts w:asciiTheme="majorHAnsi" w:hAnsiTheme="majorHAnsi" w:cstheme="majorHAnsi"/>
          <w:sz w:val="12"/>
        </w:rPr>
        <w:t xml:space="preserve">The </w:t>
      </w:r>
      <w:r w:rsidRPr="002A192D">
        <w:rPr>
          <w:rStyle w:val="Emphasis"/>
          <w:rFonts w:asciiTheme="majorHAnsi" w:hAnsiTheme="majorHAnsi" w:cstheme="majorHAnsi"/>
        </w:rPr>
        <w:t>U.S. has the most to lose</w:t>
      </w:r>
      <w:r w:rsidRPr="002A192D">
        <w:rPr>
          <w:rStyle w:val="StyleUnderline"/>
          <w:rFonts w:asciiTheme="majorHAnsi" w:hAnsiTheme="majorHAnsi" w:cstheme="majorHAnsi"/>
        </w:rPr>
        <w:t xml:space="preserve"> in a space-based conflict With by far the </w:t>
      </w:r>
      <w:r w:rsidRPr="002A192D">
        <w:rPr>
          <w:rStyle w:val="Emphasis"/>
          <w:rFonts w:asciiTheme="majorHAnsi" w:hAnsiTheme="majorHAnsi" w:cstheme="majorHAnsi"/>
        </w:rPr>
        <w:t>most satellites in orbit</w:t>
      </w:r>
      <w:r w:rsidRPr="002A192D">
        <w:rPr>
          <w:rStyle w:val="StyleUnderline"/>
          <w:rFonts w:asciiTheme="majorHAnsi" w:hAnsiTheme="majorHAnsi" w:cstheme="majorHAnsi"/>
        </w:rPr>
        <w:t>, the U.S. has the most to gain by establishing norms, but also the most to lose</w:t>
      </w:r>
      <w:r w:rsidRPr="002A192D">
        <w:rPr>
          <w:rFonts w:asciiTheme="majorHAnsi" w:hAnsiTheme="majorHAnsi" w:cstheme="majorHAnsi"/>
          <w:sz w:val="12"/>
        </w:rPr>
        <w:t xml:space="preserve">. Almost </w:t>
      </w:r>
      <w:r w:rsidRPr="002A192D">
        <w:rPr>
          <w:rStyle w:val="StyleUnderline"/>
          <w:rFonts w:asciiTheme="majorHAnsi" w:hAnsiTheme="majorHAnsi" w:cstheme="majorHAnsi"/>
        </w:rPr>
        <w:t>half of all operational satellites are owned and operated by the United States government or American commercial companies. That’s twice as many as Russia and China, combined</w:t>
      </w:r>
      <w:r w:rsidRPr="002A192D">
        <w:rPr>
          <w:rFonts w:asciiTheme="majorHAnsi" w:hAnsiTheme="majorHAnsi" w:cstheme="majorHAnsi"/>
          <w:sz w:val="12"/>
        </w:rPr>
        <w:t xml:space="preserve">. Space may seem distant, but </w:t>
      </w:r>
      <w:r w:rsidRPr="002A192D">
        <w:rPr>
          <w:rStyle w:val="StyleUnderline"/>
          <w:rFonts w:asciiTheme="majorHAnsi" w:hAnsiTheme="majorHAnsi" w:cstheme="majorHAnsi"/>
        </w:rPr>
        <w:t xml:space="preserve">what happens there affects our everyday lives on the ground. </w:t>
      </w:r>
      <w:r w:rsidRPr="002A192D">
        <w:rPr>
          <w:rFonts w:asciiTheme="majorHAnsi" w:hAnsiTheme="majorHAnsi" w:cstheme="majorHAnsi"/>
          <w:sz w:val="12"/>
        </w:rPr>
        <w:t xml:space="preserve">When we use our phones to plan a trip, we </w:t>
      </w:r>
      <w:r w:rsidRPr="002A192D">
        <w:rPr>
          <w:rStyle w:val="StyleUnderline"/>
          <w:rFonts w:asciiTheme="majorHAnsi" w:hAnsiTheme="majorHAnsi" w:cstheme="majorHAnsi"/>
        </w:rPr>
        <w:t>depend on American GPS satellites</w:t>
      </w:r>
      <w:r w:rsidRPr="002A192D">
        <w:rPr>
          <w:rFonts w:asciiTheme="majorHAnsi" w:hAnsiTheme="majorHAnsi" w:cstheme="majorHAnsi"/>
          <w:sz w:val="12"/>
        </w:rPr>
        <w:t xml:space="preserve"> to guide us. When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U.S. military deploys troops</w:t>
      </w:r>
      <w:r w:rsidRPr="002A192D">
        <w:rPr>
          <w:rStyle w:val="StyleUnderline"/>
          <w:rFonts w:asciiTheme="majorHAnsi" w:hAnsiTheme="majorHAnsi" w:cstheme="majorHAnsi"/>
        </w:rPr>
        <w:t xml:space="preserve"> overseas, </w:t>
      </w: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communications connect forces</w:t>
      </w:r>
      <w:r w:rsidRPr="002A192D">
        <w:rPr>
          <w:rStyle w:val="StyleUnderline"/>
          <w:rFonts w:asciiTheme="majorHAnsi" w:hAnsiTheme="majorHAnsi" w:cstheme="majorHAnsi"/>
        </w:rPr>
        <w:t xml:space="preserve"> on the ground to control centers. When North Korea launches an intercontinental ballistic missile, the U.S.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its </w:t>
      </w:r>
      <w:r w:rsidRPr="002A192D">
        <w:rPr>
          <w:rStyle w:val="StyleUnderline"/>
          <w:rFonts w:asciiTheme="majorHAnsi" w:hAnsiTheme="majorHAnsi" w:cstheme="majorHAnsi"/>
          <w:highlight w:val="green"/>
        </w:rPr>
        <w:t xml:space="preserve">allies depend on </w:t>
      </w:r>
      <w:r w:rsidRPr="002A192D">
        <w:rPr>
          <w:rStyle w:val="Emphasis"/>
          <w:rFonts w:asciiTheme="majorHAnsi" w:hAnsiTheme="majorHAnsi" w:cstheme="majorHAnsi"/>
          <w:highlight w:val="green"/>
        </w:rPr>
        <w:t>early-warning satellites</w:t>
      </w:r>
      <w:r w:rsidRPr="002A192D">
        <w:rPr>
          <w:rStyle w:val="StyleUnderline"/>
          <w:rFonts w:asciiTheme="majorHAnsi" w:hAnsiTheme="majorHAnsi" w:cstheme="majorHAnsi"/>
        </w:rPr>
        <w:t xml:space="preserve"> to detect it. </w:t>
      </w:r>
      <w:r w:rsidRPr="002A192D">
        <w:rPr>
          <w:rFonts w:asciiTheme="majorHAnsi" w:hAnsiTheme="majorHAnsi" w:cstheme="majorHAnsi"/>
          <w:sz w:val="12"/>
        </w:rPr>
        <w:t xml:space="preserve">On one hand, if the global space powers agreed to put limits on space-based weapons and other related technologies, it could make space safer for everyone. But because the U.S. may have spent time and resources </w:t>
      </w:r>
      <w:hyperlink r:id="rId24" w:tgtFrame="_blank" w:history="1">
        <w:r w:rsidRPr="002A192D">
          <w:rPr>
            <w:rStyle w:val="Hyperlink"/>
            <w:rFonts w:asciiTheme="majorHAnsi" w:hAnsiTheme="majorHAnsi" w:cstheme="majorHAnsi"/>
            <w:sz w:val="12"/>
          </w:rPr>
          <w:t>developing</w:t>
        </w:r>
      </w:hyperlink>
      <w:r w:rsidRPr="002A192D">
        <w:rPr>
          <w:rFonts w:asciiTheme="majorHAnsi" w:hAnsiTheme="majorHAnsi" w:cstheme="majorHAnsi"/>
          <w:sz w:val="12"/>
        </w:rPr>
        <w:t xml:space="preserve"> exactly the type of weapons that a code of conduct would ban</w:t>
      </w:r>
      <w:r w:rsidRPr="002A192D">
        <w:rPr>
          <w:rFonts w:asciiTheme="majorHAnsi" w:hAnsiTheme="majorHAnsi" w:cstheme="majorHAnsi"/>
          <w:b/>
          <w:bCs/>
          <w:sz w:val="12"/>
        </w:rPr>
        <w:t>,</w:t>
      </w:r>
      <w:r w:rsidRPr="002A192D">
        <w:rPr>
          <w:rFonts w:asciiTheme="majorHAnsi" w:hAnsiTheme="majorHAnsi" w:cstheme="majorHAnsi"/>
          <w:sz w:val="12"/>
        </w:rPr>
        <w:t xml:space="preserve"> it could also curtail the most advanced space-based developments, erasing years of research and progress. </w:t>
      </w:r>
      <w:r w:rsidRPr="002A192D">
        <w:rPr>
          <w:rStyle w:val="Emphasis"/>
          <w:rFonts w:asciiTheme="majorHAnsi" w:hAnsiTheme="majorHAnsi" w:cstheme="majorHAnsi"/>
        </w:rPr>
        <w:t xml:space="preserve">There are </w:t>
      </w:r>
      <w:r w:rsidRPr="002A192D">
        <w:rPr>
          <w:rStyle w:val="Emphasis"/>
          <w:rFonts w:asciiTheme="majorHAnsi" w:hAnsiTheme="majorHAnsi" w:cstheme="majorHAnsi"/>
          <w:highlight w:val="green"/>
        </w:rPr>
        <w:t xml:space="preserve">more players </w:t>
      </w:r>
      <w:r w:rsidRPr="002A192D">
        <w:rPr>
          <w:rStyle w:val="Emphasis"/>
          <w:rFonts w:asciiTheme="majorHAnsi" w:hAnsiTheme="majorHAnsi" w:cstheme="majorHAnsi"/>
        </w:rPr>
        <w:t>in space—</w:t>
      </w:r>
      <w:r w:rsidRPr="002A192D">
        <w:rPr>
          <w:rStyle w:val="Emphasis"/>
          <w:rFonts w:asciiTheme="majorHAnsi" w:hAnsiTheme="majorHAnsi" w:cstheme="majorHAnsi"/>
          <w:highlight w:val="green"/>
        </w:rPr>
        <w:t>and less consensus</w:t>
      </w:r>
      <w:r w:rsidRPr="002A192D">
        <w:rPr>
          <w:rStyle w:val="Emphasis"/>
          <w:rFonts w:asciiTheme="majorHAnsi" w:hAnsiTheme="majorHAnsi" w:cstheme="majorHAnsi"/>
        </w:rPr>
        <w:t xml:space="preserve"> </w:t>
      </w:r>
      <w:r w:rsidRPr="002A192D">
        <w:rPr>
          <w:rFonts w:asciiTheme="majorHAnsi" w:hAnsiTheme="majorHAnsi" w:cstheme="majorHAnsi"/>
          <w:sz w:val="12"/>
        </w:rPr>
        <w:t xml:space="preserve">In the </w:t>
      </w:r>
      <w:hyperlink r:id="rId25" w:tgtFrame="_blank" w:history="1">
        <w:r w:rsidRPr="002A192D">
          <w:rPr>
            <w:rStyle w:val="Hyperlink"/>
            <w:rFonts w:asciiTheme="majorHAnsi" w:hAnsiTheme="majorHAnsi" w:cstheme="majorHAnsi"/>
            <w:sz w:val="12"/>
          </w:rPr>
          <w:t>first space age</w:t>
        </w:r>
      </w:hyperlink>
      <w:r w:rsidRPr="002A192D">
        <w:rPr>
          <w:rFonts w:asciiTheme="majorHAnsi" w:hAnsiTheme="majorHAnsi" w:cstheme="majorHAnsi"/>
          <w:sz w:val="12"/>
        </w:rPr>
        <w:t xml:space="preserve">, </w:t>
      </w:r>
      <w:r w:rsidRPr="002A192D">
        <w:rPr>
          <w:rStyle w:val="StyleUnderline"/>
          <w:rFonts w:asciiTheme="majorHAnsi" w:hAnsiTheme="majorHAnsi" w:cstheme="majorHAnsi"/>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2A192D">
        <w:rPr>
          <w:rFonts w:asciiTheme="majorHAnsi" w:hAnsiTheme="majorHAnsi" w:cstheme="majorHAnsi"/>
          <w:sz w:val="12"/>
        </w:rPr>
        <w:t xml:space="preserve">. The </w:t>
      </w:r>
      <w:r w:rsidRPr="002A192D">
        <w:rPr>
          <w:rStyle w:val="StyleUnderline"/>
          <w:rFonts w:asciiTheme="majorHAnsi" w:hAnsiTheme="majorHAnsi" w:cstheme="majorHAnsi"/>
        </w:rPr>
        <w:t>second space age, from 1990 to today, looks remarkably different. Now, more satellites are operated by private companies than militaries, and more space launches and new satellites come from countries other than the United States and Russia</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More </w:t>
      </w:r>
      <w:r w:rsidRPr="002A192D">
        <w:rPr>
          <w:rStyle w:val="StyleUnderline"/>
          <w:rFonts w:asciiTheme="majorHAnsi" w:hAnsiTheme="majorHAnsi" w:cstheme="majorHAnsi"/>
          <w:highlight w:val="green"/>
        </w:rPr>
        <w:t>players</w:t>
      </w:r>
      <w:r w:rsidRPr="002A192D">
        <w:rPr>
          <w:rStyle w:val="StyleUnderline"/>
          <w:rFonts w:asciiTheme="majorHAnsi" w:hAnsiTheme="majorHAnsi" w:cstheme="majorHAnsi"/>
        </w:rPr>
        <w:t xml:space="preserve"> in space—</w:t>
      </w:r>
      <w:r w:rsidRPr="002A192D">
        <w:rPr>
          <w:rStyle w:val="Emphasis"/>
          <w:rFonts w:asciiTheme="majorHAnsi" w:hAnsiTheme="majorHAnsi" w:cstheme="majorHAnsi"/>
          <w:highlight w:val="green"/>
        </w:rPr>
        <w:t>particularly</w:t>
      </w:r>
      <w:r w:rsidRPr="002A192D">
        <w:rPr>
          <w:rStyle w:val="Emphasis"/>
          <w:rFonts w:asciiTheme="majorHAnsi" w:hAnsiTheme="majorHAnsi" w:cstheme="majorHAnsi"/>
        </w:rPr>
        <w:t xml:space="preserve"> more </w:t>
      </w:r>
      <w:r w:rsidRPr="002A192D">
        <w:rPr>
          <w:rStyle w:val="Emphasis"/>
          <w:rFonts w:asciiTheme="majorHAnsi" w:hAnsiTheme="majorHAnsi" w:cstheme="majorHAnsi"/>
          <w:highlight w:val="green"/>
        </w:rPr>
        <w:t>unpredictable</w:t>
      </w:r>
      <w:r w:rsidRPr="002A192D">
        <w:rPr>
          <w:rStyle w:val="Emphasis"/>
          <w:rFonts w:asciiTheme="majorHAnsi" w:hAnsiTheme="majorHAnsi" w:cstheme="majorHAnsi"/>
        </w:rPr>
        <w:t xml:space="preserve"> players</w:t>
      </w:r>
      <w:r w:rsidRPr="002A192D">
        <w:rPr>
          <w:rStyle w:val="StyleUnderline"/>
          <w:rFonts w:asciiTheme="majorHAnsi" w:hAnsiTheme="majorHAnsi" w:cstheme="majorHAnsi"/>
        </w:rPr>
        <w:t>—</w:t>
      </w:r>
      <w:r w:rsidRPr="002A192D">
        <w:rPr>
          <w:rStyle w:val="StyleUnderline"/>
          <w:rFonts w:asciiTheme="majorHAnsi" w:hAnsiTheme="majorHAnsi" w:cstheme="majorHAnsi"/>
          <w:highlight w:val="green"/>
        </w:rPr>
        <w:t>means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more </w:t>
      </w:r>
      <w:r w:rsidRPr="002A192D">
        <w:rPr>
          <w:rStyle w:val="Emphasis"/>
          <w:rFonts w:asciiTheme="majorHAnsi" w:hAnsiTheme="majorHAnsi" w:cstheme="majorHAnsi"/>
          <w:highlight w:val="green"/>
        </w:rPr>
        <w:t>opportunities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for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aggressive behavior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like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developing </w:t>
      </w:r>
      <w:r w:rsidRPr="002A192D">
        <w:rPr>
          <w:rStyle w:val="Emphasis"/>
          <w:rFonts w:asciiTheme="majorHAnsi" w:hAnsiTheme="majorHAnsi" w:cstheme="majorHAnsi"/>
          <w:highlight w:val="green"/>
        </w:rPr>
        <w:t>anti-satellite technologies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or</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hacking</w:t>
      </w:r>
      <w:r w:rsidRPr="002A192D">
        <w:rPr>
          <w:rStyle w:val="Emphasis"/>
          <w:rFonts w:asciiTheme="majorHAnsi" w:hAnsiTheme="majorHAnsi" w:cstheme="majorHAnsi"/>
        </w:rPr>
        <w:t xml:space="preserve"> satellite </w:t>
      </w:r>
      <w:r w:rsidRPr="002A192D">
        <w:rPr>
          <w:rStyle w:val="Emphasis"/>
          <w:rFonts w:asciiTheme="majorHAnsi" w:hAnsiTheme="majorHAnsi" w:cstheme="majorHAnsi"/>
          <w:highlight w:val="green"/>
        </w:rPr>
        <w:t>communications</w:t>
      </w:r>
      <w:r w:rsidRPr="002A192D">
        <w:rPr>
          <w:rStyle w:val="StyleUnderline"/>
          <w:rFonts w:asciiTheme="majorHAnsi" w:hAnsiTheme="majorHAnsi" w:cstheme="majorHAnsi"/>
        </w:rPr>
        <w:t>.</w:t>
      </w:r>
      <w:r w:rsidRPr="002A192D">
        <w:rPr>
          <w:rFonts w:asciiTheme="majorHAnsi" w:hAnsiTheme="majorHAnsi" w:cstheme="majorHAnsi"/>
          <w:sz w:val="12"/>
        </w:rPr>
        <w:t xml:space="preserve"> Countries like Iran or North Korea that are newer to space can choose to operate in a way we’ve never seen before. And if their nuclear programs on Earth are </w:t>
      </w:r>
      <w:hyperlink r:id="rId26" w:tgtFrame="_blank" w:history="1">
        <w:r w:rsidRPr="002A192D">
          <w:rPr>
            <w:rStyle w:val="Hyperlink"/>
            <w:rFonts w:asciiTheme="majorHAnsi" w:hAnsiTheme="majorHAnsi" w:cstheme="majorHAnsi"/>
            <w:sz w:val="12"/>
          </w:rPr>
          <w:t>any guide</w:t>
        </w:r>
      </w:hyperlink>
      <w:r w:rsidRPr="002A192D">
        <w:rPr>
          <w:rFonts w:asciiTheme="majorHAnsi" w:hAnsiTheme="majorHAnsi" w:cstheme="majorHAnsi"/>
          <w:sz w:val="12"/>
        </w:rPr>
        <w:t xml:space="preserve">, they could pose serious threats if left unchecked. </w:t>
      </w:r>
      <w:r w:rsidRPr="002A192D">
        <w:rPr>
          <w:rStyle w:val="StyleUnderline"/>
          <w:rFonts w:asciiTheme="majorHAnsi" w:hAnsiTheme="majorHAnsi" w:cstheme="majorHAnsi"/>
        </w:rPr>
        <w:t>Efforts have been made to create a modern-day space rulebook</w:t>
      </w:r>
      <w:r w:rsidRPr="002A192D">
        <w:rPr>
          <w:rFonts w:asciiTheme="majorHAnsi" w:hAnsiTheme="majorHAnsi" w:cstheme="majorHAnsi"/>
          <w:sz w:val="12"/>
        </w:rPr>
        <w:t xml:space="preserve">, but so far none have gained traction. In 2008, when Russia and China both proposed norms of behavior, the United States </w:t>
      </w:r>
      <w:hyperlink r:id="rId27" w:tgtFrame="_blank" w:history="1">
        <w:r w:rsidRPr="002A192D">
          <w:rPr>
            <w:rStyle w:val="Hyperlink"/>
            <w:rFonts w:asciiTheme="majorHAnsi" w:hAnsiTheme="majorHAnsi" w:cstheme="majorHAnsi"/>
            <w:sz w:val="12"/>
          </w:rPr>
          <w:t>refused to sign on</w:t>
        </w:r>
      </w:hyperlink>
      <w:r w:rsidRPr="002A192D">
        <w:rPr>
          <w:rFonts w:asciiTheme="majorHAnsi" w:hAnsiTheme="majorHAnsi" w:cstheme="majorHAnsi"/>
          <w:sz w:val="12"/>
        </w:rPr>
        <w:t xml:space="preserve">. Similarly, when the United States supported a 2014 European Union proposal to govern the use of conventional weapons in orbit, Russia and China didn’t agree with the terms. Since the congressional debate about a Space Corps, </w:t>
      </w:r>
      <w:r w:rsidRPr="002A192D">
        <w:rPr>
          <w:rStyle w:val="StyleUnderline"/>
          <w:rFonts w:asciiTheme="majorHAnsi" w:hAnsiTheme="majorHAnsi" w:cstheme="majorHAnsi"/>
        </w:rPr>
        <w:t>people have been taking the prospect of a war in space seriously, in a way we haven’t seen before. Now we should start talking about how to avoid that war.</w:t>
      </w:r>
      <w:r w:rsidRPr="002A192D">
        <w:rPr>
          <w:rFonts w:asciiTheme="majorHAnsi" w:hAnsiTheme="majorHAnsi" w:cstheme="majorHAnsi"/>
          <w:sz w:val="12"/>
        </w:rPr>
        <w:t xml:space="preserve"> To prevent conflict in the upper atmosphere, all potential adversaries—the United States, China, North Korea, Iran, Russia, the EU—need to align, and agree on norms of behavior. They need rules.</w:t>
      </w:r>
    </w:p>
    <w:p w14:paraId="7238F185" w14:textId="77777777" w:rsidR="00551295" w:rsidRPr="002A192D" w:rsidRDefault="00551295" w:rsidP="00551295">
      <w:pPr>
        <w:rPr>
          <w:rFonts w:asciiTheme="majorHAnsi" w:hAnsiTheme="majorHAnsi" w:cstheme="majorHAnsi"/>
          <w:sz w:val="16"/>
        </w:rPr>
      </w:pPr>
    </w:p>
    <w:p w14:paraId="0D9673A8"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Any nuclear war causes </w:t>
      </w:r>
      <w:r w:rsidRPr="002A192D">
        <w:rPr>
          <w:rFonts w:asciiTheme="majorHAnsi" w:hAnsiTheme="majorHAnsi" w:cstheme="majorHAnsi"/>
          <w:u w:val="single"/>
        </w:rPr>
        <w:t>extinction</w:t>
      </w:r>
      <w:r w:rsidRPr="002A192D">
        <w:rPr>
          <w:rFonts w:asciiTheme="majorHAnsi" w:hAnsiTheme="majorHAnsi" w:cstheme="majorHAnsi"/>
        </w:rPr>
        <w:t xml:space="preserve"> – ice age and famine.</w:t>
      </w:r>
    </w:p>
    <w:p w14:paraId="5FDF9CB7" w14:textId="77777777" w:rsidR="00551295" w:rsidRPr="002A192D" w:rsidRDefault="00551295" w:rsidP="00551295">
      <w:pPr>
        <w:rPr>
          <w:rFonts w:asciiTheme="majorHAnsi" w:hAnsiTheme="majorHAnsi" w:cstheme="majorHAnsi"/>
        </w:rPr>
      </w:pPr>
      <w:r w:rsidRPr="002A192D">
        <w:rPr>
          <w:rFonts w:asciiTheme="majorHAnsi" w:hAnsiTheme="majorHAnsi" w:cstheme="majorHAnsi"/>
        </w:rPr>
        <w:t>Steven</w:t>
      </w:r>
      <w:r w:rsidRPr="002A192D">
        <w:rPr>
          <w:rStyle w:val="Style13ptBold"/>
          <w:rFonts w:asciiTheme="majorHAnsi" w:hAnsiTheme="majorHAnsi" w:cstheme="majorHAnsi"/>
        </w:rPr>
        <w:t xml:space="preserve"> Starr 15</w:t>
      </w:r>
      <w:r w:rsidRPr="002A192D">
        <w:rPr>
          <w:rFonts w:asciiTheme="majorHAnsi" w:hAnsiTheme="majorHAnsi" w:cstheme="majorHAnsi"/>
        </w:rPr>
        <w:t xml:space="preserve"> [Director of the University of Missouri’s Clinical Laboratory Science Program, as well as a senior scientist at the </w:t>
      </w:r>
      <w:hyperlink r:id="rId28" w:tgtFrame="_blank" w:history="1">
        <w:r w:rsidRPr="002A192D">
          <w:rPr>
            <w:rStyle w:val="Hyperlink"/>
            <w:rFonts w:asciiTheme="majorHAnsi" w:hAnsiTheme="majorHAnsi" w:cstheme="majorHAnsi"/>
          </w:rPr>
          <w:t>Physicians for Social Responsibility</w:t>
        </w:r>
      </w:hyperlink>
      <w:r w:rsidRPr="002A192D">
        <w:rPr>
          <w:rFonts w:asciiTheme="majorHAnsi" w:hAnsiTheme="majorHAnsi" w:cstheme="majorHAnsi"/>
        </w:rPr>
        <w:t>. He has worked with the Swiss, Chilean, and Swedish governments in support of their efforts at the United Nations to eliminate thousands of high-alert, launch-ready U.S. and Russian nuclear weapons. “Nuclear War: An Unrecognize</w:t>
      </w:r>
      <w:r w:rsidRPr="002A192D">
        <w:rPr>
          <w:rFonts w:asciiTheme="majorHAnsi" w:hAnsiTheme="majorHAnsi" w:cstheme="majorHAnsi"/>
        </w:rPr>
        <w:lastRenderedPageBreak/>
        <w:t xml:space="preserve">d Mass Extinction Event Waiting To Happen.” Ratical. March 2015. </w:t>
      </w:r>
      <w:hyperlink r:id="rId29" w:history="1">
        <w:r w:rsidRPr="002A192D">
          <w:rPr>
            <w:rStyle w:val="Hyperlink"/>
            <w:rFonts w:asciiTheme="majorHAnsi" w:hAnsiTheme="majorHAnsi" w:cstheme="majorHAnsi"/>
          </w:rPr>
          <w:t>https://ratical.org/radiation/NuclearExtinction/StevenStarr022815.html</w:t>
        </w:r>
      </w:hyperlink>
      <w:r w:rsidRPr="002A192D">
        <w:rPr>
          <w:rStyle w:val="Hyperlink"/>
          <w:rFonts w:asciiTheme="majorHAnsi" w:hAnsiTheme="majorHAnsi" w:cstheme="majorHAnsi"/>
        </w:rPr>
        <w:t>]</w:t>
      </w:r>
      <w:r w:rsidRPr="002A192D">
        <w:rPr>
          <w:rFonts w:asciiTheme="majorHAnsi" w:hAnsiTheme="majorHAnsi" w:cstheme="majorHAnsi"/>
        </w:rPr>
        <w:t xml:space="preserve"> TG </w:t>
      </w:r>
    </w:p>
    <w:p w14:paraId="208C0A86" w14:textId="77777777" w:rsidR="00551295" w:rsidRPr="002A192D" w:rsidRDefault="00551295" w:rsidP="00551295">
      <w:pPr>
        <w:rPr>
          <w:rFonts w:asciiTheme="majorHAnsi" w:hAnsiTheme="majorHAnsi" w:cstheme="majorHAnsi"/>
          <w:u w:val="single"/>
        </w:rPr>
      </w:pPr>
      <w:bookmarkStart w:id="0" w:name="slide2"/>
      <w:bookmarkEnd w:id="0"/>
      <w:r w:rsidRPr="002A192D">
        <w:rPr>
          <w:rFonts w:asciiTheme="majorHAnsi" w:hAnsiTheme="majorHAnsi" w:cstheme="majorHAnsi"/>
          <w:sz w:val="12"/>
        </w:rPr>
        <w:t xml:space="preserve">A </w:t>
      </w:r>
      <w:r w:rsidRPr="002A192D">
        <w:rPr>
          <w:rFonts w:asciiTheme="majorHAnsi" w:hAnsiTheme="majorHAnsi" w:cstheme="majorHAnsi"/>
          <w:highlight w:val="green"/>
          <w:u w:val="single"/>
        </w:rPr>
        <w:t>war</w:t>
      </w:r>
      <w:r w:rsidRPr="002A192D">
        <w:rPr>
          <w:rFonts w:asciiTheme="majorHAnsi" w:hAnsiTheme="majorHAnsi" w:cstheme="majorHAnsi"/>
          <w:u w:val="single"/>
        </w:rPr>
        <w:t xml:space="preserve"> fought </w:t>
      </w:r>
      <w:r w:rsidRPr="002A192D">
        <w:rPr>
          <w:rFonts w:asciiTheme="majorHAnsi" w:hAnsiTheme="majorHAnsi" w:cstheme="majorHAnsi"/>
          <w:highlight w:val="green"/>
          <w:u w:val="single"/>
        </w:rPr>
        <w:t>with</w:t>
      </w:r>
      <w:r w:rsidRPr="002A192D">
        <w:rPr>
          <w:rFonts w:asciiTheme="majorHAnsi" w:hAnsiTheme="majorHAnsi" w:cstheme="majorHAnsi"/>
          <w:u w:val="single"/>
        </w:rPr>
        <w:t xml:space="preserve"> 21st century strategic </w:t>
      </w:r>
      <w:r w:rsidRPr="002A192D">
        <w:rPr>
          <w:rFonts w:asciiTheme="majorHAnsi" w:hAnsiTheme="majorHAnsi" w:cstheme="majorHAnsi"/>
          <w:highlight w:val="green"/>
          <w:u w:val="single"/>
        </w:rPr>
        <w:t>nuclear weapons would be</w:t>
      </w:r>
      <w:r w:rsidRPr="002A192D">
        <w:rPr>
          <w:rFonts w:asciiTheme="majorHAnsi" w:hAnsiTheme="majorHAnsi" w:cstheme="majorHAnsi"/>
          <w:u w:val="single"/>
        </w:rPr>
        <w:t xml:space="preserve"> more than just a </w:t>
      </w:r>
      <w:r w:rsidRPr="002A192D">
        <w:rPr>
          <w:rStyle w:val="Emphasis"/>
          <w:rFonts w:asciiTheme="majorHAnsi" w:hAnsiTheme="majorHAnsi" w:cstheme="majorHAnsi"/>
        </w:rPr>
        <w:t>great catastrophe in human history</w:t>
      </w:r>
      <w:r w:rsidRPr="002A192D">
        <w:rPr>
          <w:rFonts w:asciiTheme="majorHAnsi" w:hAnsiTheme="majorHAnsi" w:cstheme="majorHAnsi"/>
          <w:u w:val="single"/>
        </w:rPr>
        <w:t xml:space="preserve">. If we allow it to happen, such a war would be a </w:t>
      </w:r>
      <w:r w:rsidRPr="002A192D">
        <w:rPr>
          <w:rStyle w:val="Emphasis"/>
          <w:rFonts w:asciiTheme="majorHAnsi" w:hAnsiTheme="majorHAnsi" w:cstheme="majorHAnsi"/>
          <w:highlight w:val="green"/>
        </w:rPr>
        <w:t>mass extinction event</w:t>
      </w:r>
      <w:r w:rsidRPr="002A192D">
        <w:rPr>
          <w:rFonts w:asciiTheme="majorHAnsi" w:hAnsiTheme="majorHAnsi" w:cstheme="majorHAnsi"/>
          <w:u w:val="single"/>
        </w:rPr>
        <w:t xml:space="preserve"> that </w:t>
      </w:r>
      <w:hyperlink r:id="rId30" w:history="1">
        <w:r w:rsidRPr="002A192D">
          <w:rPr>
            <w:rFonts w:asciiTheme="majorHAnsi" w:hAnsiTheme="majorHAnsi" w:cstheme="majorHAnsi"/>
            <w:u w:val="single"/>
          </w:rPr>
          <w:t>ends human history</w:t>
        </w:r>
      </w:hyperlink>
      <w:r w:rsidRPr="002A192D">
        <w:rPr>
          <w:rFonts w:asciiTheme="majorHAnsi" w:hAnsiTheme="majorHAnsi" w:cstheme="majorHAnsi"/>
          <w:sz w:val="12"/>
        </w:rPr>
        <w:t xml:space="preserve">. There is a profound difference between extinction and “an unprecedented disaster,” or even “the end of civilization,” because even after such an immense catastrophe, human life would go on. </w:t>
      </w:r>
      <w:r w:rsidRPr="002A192D">
        <w:rPr>
          <w:rFonts w:asciiTheme="majorHAnsi" w:hAnsiTheme="majorHAnsi" w:cstheme="majorHAnsi"/>
          <w:u w:val="single"/>
        </w:rPr>
        <w:t xml:space="preserve">But extinction, by definition, is an event of </w:t>
      </w:r>
      <w:r w:rsidRPr="002A192D">
        <w:rPr>
          <w:rStyle w:val="Emphasis"/>
          <w:rFonts w:asciiTheme="majorHAnsi" w:hAnsiTheme="majorHAnsi" w:cstheme="majorHAnsi"/>
        </w:rPr>
        <w:t xml:space="preserve">utter </w:t>
      </w:r>
      <w:r w:rsidRPr="002A192D">
        <w:rPr>
          <w:rStyle w:val="Emphasis"/>
          <w:rFonts w:asciiTheme="majorHAnsi" w:hAnsiTheme="majorHAnsi" w:cstheme="majorHAnsi"/>
        </w:rPr>
        <w:lastRenderedPageBreak/>
        <w:t>finality,</w:t>
      </w:r>
      <w:r w:rsidRPr="002A192D">
        <w:rPr>
          <w:rFonts w:asciiTheme="majorHAnsi" w:hAnsiTheme="majorHAnsi" w:cstheme="majorHAnsi"/>
          <w:u w:val="single"/>
        </w:rPr>
        <w:t xml:space="preserve"> and a nuclear war that could cause human extinction should really be </w:t>
      </w:r>
      <w:r w:rsidRPr="002A192D">
        <w:rPr>
          <w:rStyle w:val="Emphasis"/>
          <w:rFonts w:asciiTheme="majorHAnsi" w:hAnsiTheme="majorHAnsi" w:cstheme="majorHAnsi"/>
        </w:rPr>
        <w:t>considered as the ultimate criminal act</w:t>
      </w:r>
      <w:r w:rsidRPr="002A192D">
        <w:rPr>
          <w:rFonts w:asciiTheme="majorHAnsi" w:hAnsiTheme="majorHAnsi" w:cstheme="majorHAnsi"/>
          <w:sz w:val="12"/>
        </w:rPr>
        <w:t xml:space="preserve">. It certainly would be the crime to end all crimes.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world’s </w:t>
      </w:r>
      <w:r w:rsidRPr="002A192D">
        <w:rPr>
          <w:rStyle w:val="Emphasis"/>
          <w:rFonts w:asciiTheme="majorHAnsi" w:hAnsiTheme="majorHAnsi" w:cstheme="majorHAnsi"/>
          <w:highlight w:val="green"/>
        </w:rPr>
        <w:t>leading climatologists</w:t>
      </w:r>
      <w:r w:rsidRPr="002A192D">
        <w:rPr>
          <w:rFonts w:asciiTheme="majorHAnsi" w:hAnsiTheme="majorHAnsi" w:cstheme="majorHAnsi"/>
          <w:u w:val="single"/>
        </w:rPr>
        <w:t xml:space="preserve"> now </w:t>
      </w:r>
      <w:r w:rsidRPr="002A192D">
        <w:rPr>
          <w:rFonts w:asciiTheme="majorHAnsi" w:hAnsiTheme="majorHAnsi" w:cstheme="majorHAnsi"/>
          <w:highlight w:val="green"/>
          <w:u w:val="single"/>
        </w:rPr>
        <w:t>tell us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nuclear war</w:t>
      </w:r>
      <w:r w:rsidRPr="002A192D">
        <w:rPr>
          <w:rFonts w:asciiTheme="majorHAnsi" w:hAnsiTheme="majorHAnsi" w:cstheme="majorHAnsi"/>
          <w:u w:val="single"/>
        </w:rPr>
        <w:t xml:space="preserve"> </w:t>
      </w:r>
      <w:r w:rsidRPr="002A192D">
        <w:rPr>
          <w:rStyle w:val="Emphasis"/>
          <w:rFonts w:asciiTheme="majorHAnsi" w:hAnsiTheme="majorHAnsi" w:cstheme="majorHAnsi"/>
        </w:rPr>
        <w:t>threatens</w:t>
      </w:r>
      <w:r w:rsidRPr="002A192D">
        <w:rPr>
          <w:rFonts w:asciiTheme="majorHAnsi" w:hAnsiTheme="majorHAnsi" w:cstheme="majorHAnsi"/>
          <w:u w:val="single"/>
        </w:rPr>
        <w:t xml:space="preserve"> our continued existence as a species</w:t>
      </w:r>
      <w:r w:rsidRPr="002A192D">
        <w:rPr>
          <w:rFonts w:asciiTheme="majorHAnsi" w:hAnsiTheme="majorHAnsi" w:cstheme="majorHAnsi"/>
          <w:sz w:val="12"/>
        </w:rPr>
        <w:t xml:space="preserve">. Their studies predict that a large nuclear war, especially one fought with strategic nuclear weapons, would </w:t>
      </w:r>
      <w:r w:rsidRPr="002A192D">
        <w:rPr>
          <w:rFonts w:asciiTheme="majorHAnsi" w:hAnsiTheme="majorHAnsi" w:cstheme="majorHAnsi"/>
          <w:highlight w:val="green"/>
          <w:u w:val="single"/>
        </w:rPr>
        <w:t>create</w:t>
      </w:r>
      <w:r w:rsidRPr="002A192D">
        <w:rPr>
          <w:rFonts w:asciiTheme="majorHAnsi" w:hAnsiTheme="majorHAnsi" w:cstheme="majorHAnsi"/>
          <w:u w:val="single"/>
        </w:rPr>
        <w:t xml:space="preserve"> </w:t>
      </w:r>
      <w:hyperlink r:id="rId31" w:history="1">
        <w:r w:rsidRPr="002A192D">
          <w:rPr>
            <w:rFonts w:asciiTheme="majorHAnsi" w:hAnsiTheme="majorHAnsi" w:cstheme="majorHAnsi"/>
            <w:highlight w:val="green"/>
            <w:u w:val="single"/>
          </w:rPr>
          <w:t>a</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post-war </w:t>
        </w:r>
        <w:r w:rsidRPr="002A192D">
          <w:rPr>
            <w:rStyle w:val="Emphasis"/>
            <w:rFonts w:asciiTheme="majorHAnsi" w:hAnsiTheme="majorHAnsi" w:cstheme="majorHAnsi"/>
            <w:highlight w:val="green"/>
          </w:rPr>
          <w:t>environment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w:t>
        </w:r>
        <w:r w:rsidRPr="002A192D">
          <w:rPr>
            <w:rFonts w:asciiTheme="majorHAnsi" w:hAnsiTheme="majorHAnsi" w:cstheme="majorHAnsi"/>
            <w:u w:val="single"/>
          </w:rPr>
          <w:t xml:space="preserve"> for many years </w:t>
        </w:r>
        <w:r w:rsidRPr="002A192D">
          <w:rPr>
            <w:rStyle w:val="StyleUnderline"/>
            <w:rFonts w:asciiTheme="majorHAnsi" w:hAnsiTheme="majorHAnsi" w:cstheme="majorHAnsi"/>
            <w:highlight w:val="green"/>
          </w:rPr>
          <w:t>it</w:t>
        </w:r>
        <w:r w:rsidRPr="002A192D">
          <w:rPr>
            <w:rStyle w:val="StyleUnderline"/>
            <w:rFonts w:asciiTheme="majorHAnsi" w:hAnsiTheme="majorHAnsi" w:cstheme="majorHAnsi"/>
          </w:rPr>
          <w:t xml:space="preserve"> would be </w:t>
        </w:r>
        <w:r w:rsidRPr="002A192D">
          <w:rPr>
            <w:rStyle w:val="Emphasis"/>
            <w:rFonts w:asciiTheme="majorHAnsi" w:hAnsiTheme="majorHAnsi" w:cstheme="majorHAnsi"/>
            <w:highlight w:val="green"/>
          </w:rPr>
          <w:t>too cold and dark to</w:t>
        </w:r>
        <w:r w:rsidRPr="002A192D">
          <w:rPr>
            <w:rStyle w:val="Emphasis"/>
            <w:rFonts w:asciiTheme="majorHAnsi" w:hAnsiTheme="majorHAnsi" w:cstheme="majorHAnsi"/>
          </w:rPr>
          <w:t xml:space="preserve"> even </w:t>
        </w:r>
        <w:r w:rsidRPr="002A192D">
          <w:rPr>
            <w:rStyle w:val="Emphasis"/>
            <w:rFonts w:asciiTheme="majorHAnsi" w:hAnsiTheme="majorHAnsi" w:cstheme="majorHAnsi"/>
            <w:highlight w:val="green"/>
          </w:rPr>
          <w:t>grow food</w:t>
        </w:r>
      </w:hyperlink>
      <w:r w:rsidRPr="002A192D">
        <w:rPr>
          <w:rFonts w:asciiTheme="majorHAnsi" w:hAnsiTheme="majorHAnsi" w:cstheme="majorHAnsi"/>
          <w:u w:val="single"/>
        </w:rPr>
        <w:t xml:space="preserve">. Their findings make it clear that not only humans, but </w:t>
      </w:r>
      <w:r w:rsidRPr="002A192D">
        <w:rPr>
          <w:rStyle w:val="Emphasis"/>
          <w:rFonts w:asciiTheme="majorHAnsi" w:hAnsiTheme="majorHAnsi" w:cstheme="majorHAnsi"/>
        </w:rPr>
        <w:t xml:space="preserve">most large animals and many other forms of </w:t>
      </w:r>
      <w:r w:rsidRPr="002A192D">
        <w:rPr>
          <w:rStyle w:val="Emphasis"/>
          <w:rFonts w:asciiTheme="majorHAnsi" w:hAnsiTheme="majorHAnsi" w:cstheme="majorHAnsi"/>
          <w:highlight w:val="green"/>
        </w:rPr>
        <w:t>complex life</w:t>
      </w:r>
      <w:r w:rsidRPr="002A192D">
        <w:rPr>
          <w:rFonts w:asciiTheme="majorHAnsi" w:hAnsiTheme="majorHAnsi" w:cstheme="majorHAnsi"/>
          <w:u w:val="single"/>
        </w:rPr>
        <w:t xml:space="preserve"> would likely </w:t>
      </w:r>
      <w:r w:rsidRPr="002A192D">
        <w:rPr>
          <w:rStyle w:val="Emphasis"/>
          <w:rFonts w:asciiTheme="majorHAnsi" w:hAnsiTheme="majorHAnsi" w:cstheme="majorHAnsi"/>
          <w:highlight w:val="green"/>
        </w:rPr>
        <w:t>vanish</w:t>
      </w:r>
      <w:r w:rsidRPr="002A192D">
        <w:rPr>
          <w:rFonts w:asciiTheme="majorHAnsi" w:hAnsiTheme="majorHAnsi" w:cstheme="majorHAnsi"/>
          <w:highlight w:val="green"/>
          <w:u w:val="single"/>
        </w:rPr>
        <w:t xml:space="preserve"> forever</w:t>
      </w:r>
      <w:r w:rsidRPr="002A192D">
        <w:rPr>
          <w:rFonts w:asciiTheme="majorHAnsi" w:hAnsiTheme="majorHAnsi" w:cstheme="majorHAnsi"/>
          <w:u w:val="single"/>
        </w:rPr>
        <w:t xml:space="preserve"> in a nuclear darkness of our own making.</w:t>
      </w:r>
      <w:r w:rsidRPr="002A192D">
        <w:rPr>
          <w:rFonts w:asciiTheme="majorHAnsi" w:hAnsiTheme="majorHAnsi" w:cstheme="majorHAnsi"/>
          <w:sz w:val="12"/>
        </w:rPr>
        <w:t xml:space="preserve"> The environmental consequences of nuclear war would attack the ecological support systems of life at every level. </w:t>
      </w:r>
      <w:r w:rsidRPr="002A192D">
        <w:rPr>
          <w:rStyle w:val="Emphasis"/>
          <w:rFonts w:asciiTheme="majorHAnsi" w:hAnsiTheme="majorHAnsi" w:cstheme="majorHAnsi"/>
        </w:rPr>
        <w:t xml:space="preserve">Radioactive </w:t>
      </w:r>
      <w:r w:rsidRPr="002A192D">
        <w:rPr>
          <w:rStyle w:val="Emphasis"/>
          <w:rFonts w:asciiTheme="majorHAnsi" w:hAnsiTheme="majorHAnsi" w:cstheme="majorHAnsi"/>
          <w:highlight w:val="green"/>
        </w:rPr>
        <w:t>fallout</w:t>
      </w:r>
      <w:r w:rsidRPr="002A192D">
        <w:rPr>
          <w:rFonts w:asciiTheme="majorHAnsi" w:hAnsiTheme="majorHAnsi" w:cstheme="majorHAnsi"/>
          <w:u w:val="single"/>
        </w:rPr>
        <w:t xml:space="preserve">, produced not only by nuclear bombs, but also by the destruction of nuclear power plants and their spent fuel pools, would </w:t>
      </w:r>
      <w:r w:rsidRPr="002A192D">
        <w:rPr>
          <w:rStyle w:val="Emphasis"/>
          <w:rFonts w:asciiTheme="majorHAnsi" w:hAnsiTheme="majorHAnsi" w:cstheme="majorHAnsi"/>
          <w:highlight w:val="green"/>
        </w:rPr>
        <w:t>poison</w:t>
      </w:r>
      <w:r w:rsidRPr="002A192D">
        <w:rPr>
          <w:rFonts w:asciiTheme="majorHAnsi" w:hAnsiTheme="majorHAnsi" w:cstheme="majorHAnsi"/>
          <w:highlight w:val="green"/>
          <w:u w:val="single"/>
        </w:rPr>
        <w:t xml:space="preserve"> the biosphere</w:t>
      </w:r>
      <w:r w:rsidRPr="002A192D">
        <w:rPr>
          <w:rFonts w:asciiTheme="majorHAnsi" w:hAnsiTheme="majorHAnsi" w:cstheme="majorHAnsi"/>
          <w:u w:val="single"/>
        </w:rPr>
        <w:t xml:space="preserve">. Millions of tons of </w:t>
      </w:r>
      <w:r w:rsidRPr="002A192D">
        <w:rPr>
          <w:rFonts w:asciiTheme="majorHAnsi" w:hAnsiTheme="majorHAnsi" w:cstheme="majorHAnsi"/>
          <w:highlight w:val="green"/>
          <w:u w:val="single"/>
        </w:rPr>
        <w:t>smoke</w:t>
      </w:r>
      <w:r w:rsidRPr="002A192D">
        <w:rPr>
          <w:rFonts w:asciiTheme="majorHAnsi" w:hAnsiTheme="majorHAnsi" w:cstheme="majorHAnsi"/>
          <w:u w:val="single"/>
        </w:rPr>
        <w:t xml:space="preserve"> would act to </w:t>
      </w:r>
      <w:hyperlink r:id="rId32" w:history="1">
        <w:r w:rsidRPr="002A192D">
          <w:rPr>
            <w:rFonts w:asciiTheme="majorHAnsi" w:hAnsiTheme="majorHAnsi" w:cstheme="majorHAnsi"/>
            <w:highlight w:val="green"/>
            <w:u w:val="single"/>
          </w:rPr>
          <w:t>destroy</w:t>
        </w:r>
        <w:r w:rsidRPr="002A192D">
          <w:rPr>
            <w:rFonts w:asciiTheme="majorHAnsi" w:hAnsiTheme="majorHAnsi" w:cstheme="majorHAnsi"/>
            <w:u w:val="single"/>
          </w:rPr>
          <w:t xml:space="preserve"> Earth’s protective </w:t>
        </w:r>
        <w:r w:rsidRPr="002A192D">
          <w:rPr>
            <w:rFonts w:asciiTheme="majorHAnsi" w:hAnsiTheme="majorHAnsi" w:cstheme="majorHAnsi"/>
            <w:highlight w:val="green"/>
            <w:u w:val="single"/>
          </w:rPr>
          <w:t>ozone layer</w:t>
        </w:r>
      </w:hyperlink>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block</w:t>
      </w:r>
      <w:r w:rsidRPr="002A192D">
        <w:rPr>
          <w:rStyle w:val="Emphasis"/>
          <w:rFonts w:asciiTheme="majorHAnsi" w:hAnsiTheme="majorHAnsi" w:cstheme="majorHAnsi"/>
        </w:rPr>
        <w:t xml:space="preserve"> most </w:t>
      </w:r>
      <w:r w:rsidRPr="002A192D">
        <w:rPr>
          <w:rStyle w:val="Emphasis"/>
          <w:rFonts w:asciiTheme="majorHAnsi" w:hAnsiTheme="majorHAnsi" w:cstheme="majorHAnsi"/>
          <w:highlight w:val="green"/>
        </w:rPr>
        <w:t>sunlight</w:t>
      </w:r>
      <w:r w:rsidRPr="002A192D">
        <w:rPr>
          <w:rStyle w:val="Emphasis"/>
          <w:rFonts w:asciiTheme="majorHAnsi" w:hAnsiTheme="majorHAnsi" w:cstheme="majorHAnsi"/>
        </w:rPr>
        <w:t xml:space="preserve"> from reaching Earth’s surface, </w:t>
      </w:r>
      <w:r w:rsidRPr="002A192D">
        <w:rPr>
          <w:rStyle w:val="Emphasis"/>
          <w:rFonts w:asciiTheme="majorHAnsi" w:hAnsiTheme="majorHAnsi" w:cstheme="majorHAnsi"/>
          <w:highlight w:val="green"/>
        </w:rPr>
        <w:t>creating Ice Age</w:t>
      </w:r>
      <w:r w:rsidRPr="002A192D">
        <w:rPr>
          <w:rStyle w:val="Emphasis"/>
          <w:rFonts w:asciiTheme="majorHAnsi" w:hAnsiTheme="majorHAnsi" w:cstheme="majorHAnsi"/>
        </w:rPr>
        <w:t xml:space="preserve"> </w:t>
      </w:r>
      <w:r w:rsidRPr="002A192D">
        <w:rPr>
          <w:rFonts w:asciiTheme="majorHAnsi" w:hAnsiTheme="majorHAnsi" w:cstheme="majorHAnsi"/>
          <w:u w:val="single"/>
        </w:rPr>
        <w:t>weather conditions that would last for decades</w:t>
      </w:r>
      <w:r w:rsidRPr="002A192D">
        <w:rPr>
          <w:rFonts w:asciiTheme="majorHAnsi" w:hAnsiTheme="majorHAnsi" w:cstheme="majorHAnsi"/>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2A192D">
        <w:rPr>
          <w:rFonts w:asciiTheme="majorHAnsi" w:hAnsiTheme="majorHAnsi" w:cstheme="majorHAnsi"/>
          <w:u w:val="single"/>
        </w:rPr>
        <w:t xml:space="preserve">virtually </w:t>
      </w:r>
      <w:r w:rsidRPr="002A192D">
        <w:rPr>
          <w:rFonts w:asciiTheme="majorHAnsi" w:hAnsiTheme="majorHAnsi" w:cstheme="majorHAnsi"/>
          <w:highlight w:val="green"/>
          <w:u w:val="single"/>
        </w:rPr>
        <w:t>any nuclear war</w:t>
      </w:r>
      <w:r w:rsidRPr="002A192D">
        <w:rPr>
          <w:rFonts w:asciiTheme="majorHAnsi" w:hAnsiTheme="majorHAnsi" w:cstheme="majorHAnsi"/>
          <w:sz w:val="12"/>
        </w:rPr>
        <w:t xml:space="preserve">, fought with even a fraction of the operational and deployed nuclear arsenals, </w:t>
      </w:r>
      <w:r w:rsidRPr="002A192D">
        <w:rPr>
          <w:rFonts w:asciiTheme="majorHAnsi" w:hAnsiTheme="majorHAnsi" w:cstheme="majorHAnsi"/>
          <w:u w:val="single"/>
        </w:rPr>
        <w:t xml:space="preserve">will </w:t>
      </w:r>
      <w:r w:rsidRPr="002A192D">
        <w:rPr>
          <w:rFonts w:asciiTheme="majorHAnsi" w:hAnsiTheme="majorHAnsi" w:cstheme="majorHAnsi"/>
          <w:highlight w:val="green"/>
          <w:u w:val="single"/>
        </w:rPr>
        <w:t>leave the Earth</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essentially </w:t>
      </w:r>
      <w:r w:rsidRPr="002A192D">
        <w:rPr>
          <w:rStyle w:val="Emphasis"/>
          <w:rFonts w:asciiTheme="majorHAnsi" w:hAnsiTheme="majorHAnsi" w:cstheme="majorHAnsi"/>
          <w:highlight w:val="green"/>
        </w:rPr>
        <w:t>uninhabitable</w:t>
      </w:r>
      <w:r w:rsidRPr="002A192D">
        <w:rPr>
          <w:rFonts w:asciiTheme="majorHAnsi" w:hAnsiTheme="majorHAnsi" w:cstheme="majorHAnsi"/>
          <w:u w:val="single"/>
        </w:rPr>
        <w:t>.</w:t>
      </w:r>
    </w:p>
    <w:p w14:paraId="377C7BB1" w14:textId="77777777" w:rsidR="00551295" w:rsidRPr="002A192D" w:rsidRDefault="00551295" w:rsidP="00551295">
      <w:pPr>
        <w:pStyle w:val="Heading3"/>
        <w:rPr>
          <w:rFonts w:asciiTheme="majorHAnsi" w:hAnsiTheme="majorHAnsi" w:cstheme="majorHAnsi"/>
        </w:rPr>
      </w:pPr>
      <w:r w:rsidRPr="002A192D">
        <w:rPr>
          <w:rFonts w:asciiTheme="majorHAnsi" w:hAnsiTheme="majorHAnsi" w:cstheme="majorHAnsi"/>
        </w:rPr>
        <w:lastRenderedPageBreak/>
        <w:t>1AC – Plan</w:t>
      </w:r>
    </w:p>
    <w:p w14:paraId="3DA1F3F1"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Plan – The appropriation of outer space through the production of space debris by private entities is unjust.</w:t>
      </w:r>
    </w:p>
    <w:p w14:paraId="091838B3" w14:textId="77777777" w:rsidR="00551295" w:rsidRPr="002A192D" w:rsidRDefault="00551295" w:rsidP="00551295">
      <w:pPr>
        <w:rPr>
          <w:rFonts w:asciiTheme="majorHAnsi" w:hAnsiTheme="majorHAnsi" w:cstheme="majorHAnsi"/>
        </w:rPr>
      </w:pPr>
    </w:p>
    <w:p w14:paraId="0143DDD5"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Revising the Outer Space Treaty </w:t>
      </w:r>
      <w:r w:rsidRPr="002A192D">
        <w:rPr>
          <w:rFonts w:asciiTheme="majorHAnsi" w:hAnsiTheme="majorHAnsi" w:cstheme="majorHAnsi"/>
          <w:u w:val="single"/>
        </w:rPr>
        <w:t>curbs</w:t>
      </w:r>
      <w:r w:rsidRPr="002A192D">
        <w:rPr>
          <w:rFonts w:asciiTheme="majorHAnsi" w:hAnsiTheme="majorHAnsi" w:cstheme="majorHAnsi"/>
        </w:rPr>
        <w:t xml:space="preserve"> the impact of space debris – </w:t>
      </w:r>
      <w:r w:rsidRPr="002A192D">
        <w:rPr>
          <w:rFonts w:asciiTheme="majorHAnsi" w:hAnsiTheme="majorHAnsi" w:cstheme="majorHAnsi"/>
          <w:u w:val="single"/>
        </w:rPr>
        <w:t>timeframe is crucial</w:t>
      </w:r>
      <w:r w:rsidRPr="002A192D">
        <w:rPr>
          <w:rFonts w:asciiTheme="majorHAnsi" w:hAnsiTheme="majorHAnsi" w:cstheme="majorHAnsi"/>
        </w:rPr>
        <w:t>.</w:t>
      </w:r>
    </w:p>
    <w:p w14:paraId="23A1EDB3"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Shah 20</w:t>
      </w:r>
      <w:r w:rsidRPr="002A192D">
        <w:rPr>
          <w:rFonts w:asciiTheme="majorHAnsi" w:hAnsiTheme="majorHAnsi" w:cstheme="majorHAnsi"/>
        </w:rPr>
        <w:t xml:space="preserve"> – Sachin, 8/30/20, [“Aug 30 The International Legal Regulation of Space Debris,” CORNELL UNDERGRADUATE LAW &amp; SOCIETY REVIEW, Administrative, Policy, Technology, </w:t>
      </w:r>
      <w:hyperlink r:id="rId33" w:history="1">
        <w:r w:rsidRPr="002A192D">
          <w:rPr>
            <w:rStyle w:val="Hyperlink"/>
            <w:rFonts w:asciiTheme="majorHAnsi" w:hAnsiTheme="majorHAnsi" w:cstheme="majorHAnsi"/>
          </w:rPr>
          <w:t>https://www.culsr.org/articles/the-international-legal-regulation-of-space-debris</w:t>
        </w:r>
      </w:hyperlink>
      <w:r w:rsidRPr="002A192D">
        <w:rPr>
          <w:rFonts w:asciiTheme="majorHAnsi" w:hAnsiTheme="majorHAnsi" w:cstheme="majorHAnsi"/>
        </w:rPr>
        <w:t>] Justin</w:t>
      </w:r>
    </w:p>
    <w:p w14:paraId="1628C426" w14:textId="77777777" w:rsidR="00551295" w:rsidRPr="002A192D" w:rsidRDefault="00551295" w:rsidP="00551295">
      <w:pPr>
        <w:rPr>
          <w:rStyle w:val="Emphasis"/>
          <w:rFonts w:asciiTheme="majorHAnsi" w:hAnsiTheme="majorHAnsi" w:cstheme="majorHAnsi"/>
        </w:rPr>
      </w:pPr>
      <w:r w:rsidRPr="002A192D">
        <w:rPr>
          <w:rFonts w:asciiTheme="majorHAnsi" w:hAnsiTheme="majorHAnsi" w:cstheme="majorHAnsi"/>
          <w:sz w:val="16"/>
        </w:rPr>
        <w:t xml:space="preserve">In this article, I have demonstrated that the existing laws and regulations pertaining to space debris are best captured in the Outer Space Treaty of 1967. While many scholars do believe that </w:t>
      </w:r>
      <w:r w:rsidRPr="002A192D">
        <w:rPr>
          <w:rStyle w:val="Emphasis"/>
          <w:rFonts w:asciiTheme="majorHAnsi" w:hAnsiTheme="majorHAnsi" w:cstheme="majorHAnsi"/>
        </w:rPr>
        <w:t>Articles VII and IX of the Treaty</w:t>
      </w:r>
      <w:r w:rsidRPr="002A192D">
        <w:rPr>
          <w:rFonts w:asciiTheme="majorHAnsi" w:hAnsiTheme="majorHAnsi" w:cstheme="majorHAnsi"/>
          <w:u w:val="single"/>
        </w:rPr>
        <w:t xml:space="preserve"> does provide </w:t>
      </w:r>
      <w:r w:rsidRPr="002A192D">
        <w:rPr>
          <w:rStyle w:val="Emphasis"/>
          <w:rFonts w:asciiTheme="majorHAnsi" w:hAnsiTheme="majorHAnsi" w:cstheme="majorHAnsi"/>
        </w:rPr>
        <w:t>basic accountability</w:t>
      </w:r>
      <w:r w:rsidRPr="002A192D">
        <w:rPr>
          <w:rFonts w:asciiTheme="majorHAnsi" w:hAnsiTheme="majorHAnsi" w:cstheme="majorHAnsi"/>
          <w:u w:val="single"/>
        </w:rPr>
        <w:t xml:space="preserve"> for space debris, many also agree that its </w:t>
      </w:r>
      <w:r w:rsidRPr="002A192D">
        <w:rPr>
          <w:rStyle w:val="Emphasis"/>
          <w:rFonts w:asciiTheme="majorHAnsi" w:hAnsiTheme="majorHAnsi" w:cstheme="majorHAnsi"/>
        </w:rPr>
        <w:t>vague</w:t>
      </w:r>
      <w:r w:rsidRPr="002A192D">
        <w:rPr>
          <w:rFonts w:asciiTheme="majorHAnsi" w:hAnsiTheme="majorHAnsi" w:cstheme="majorHAnsi"/>
          <w:u w:val="single"/>
        </w:rPr>
        <w:t xml:space="preserve">, </w:t>
      </w:r>
      <w:r w:rsidRPr="002A192D">
        <w:rPr>
          <w:rStyle w:val="Emphasis"/>
          <w:rFonts w:asciiTheme="majorHAnsi" w:hAnsiTheme="majorHAnsi" w:cstheme="majorHAnsi"/>
        </w:rPr>
        <w:t>non-technical</w:t>
      </w:r>
      <w:r w:rsidRPr="002A192D">
        <w:rPr>
          <w:rFonts w:asciiTheme="majorHAnsi" w:hAnsiTheme="majorHAnsi" w:cstheme="majorHAnsi"/>
          <w:u w:val="single"/>
        </w:rPr>
        <w:t xml:space="preserve"> legal language creates </w:t>
      </w:r>
      <w:r w:rsidRPr="002A192D">
        <w:rPr>
          <w:rStyle w:val="Emphasis"/>
          <w:rFonts w:asciiTheme="majorHAnsi" w:hAnsiTheme="majorHAnsi" w:cstheme="majorHAnsi"/>
        </w:rPr>
        <w:t>problems</w:t>
      </w:r>
      <w:r w:rsidRPr="002A192D">
        <w:rPr>
          <w:rFonts w:asciiTheme="majorHAnsi" w:hAnsiTheme="majorHAnsi" w:cstheme="majorHAnsi"/>
          <w:u w:val="single"/>
        </w:rPr>
        <w:t xml:space="preserve"> in </w:t>
      </w:r>
      <w:r w:rsidRPr="002A192D">
        <w:rPr>
          <w:rStyle w:val="Emphasis"/>
          <w:rFonts w:asciiTheme="majorHAnsi" w:hAnsiTheme="majorHAnsi" w:cstheme="majorHAnsi"/>
        </w:rPr>
        <w:t>mitigating the ever-growing problem</w:t>
      </w:r>
      <w:r w:rsidRPr="002A192D">
        <w:rPr>
          <w:rFonts w:asciiTheme="majorHAnsi" w:hAnsiTheme="majorHAnsi" w:cstheme="majorHAnsi"/>
          <w:u w:val="single"/>
        </w:rPr>
        <w:t xml:space="preserve"> of space debris</w:t>
      </w:r>
      <w:r w:rsidRPr="002A192D">
        <w:rPr>
          <w:rFonts w:asciiTheme="majorHAnsi" w:hAnsiTheme="majorHAnsi" w:cstheme="majorHAnsi"/>
          <w:sz w:val="16"/>
        </w:rPr>
        <w:t xml:space="preserve"> in orbit around Earth. Despite this lack of legal clarity, </w:t>
      </w:r>
      <w:r w:rsidRPr="002A192D">
        <w:rPr>
          <w:rFonts w:asciiTheme="majorHAnsi" w:hAnsiTheme="majorHAnsi" w:cstheme="majorHAnsi"/>
          <w:u w:val="single"/>
        </w:rPr>
        <w:t xml:space="preserve">some </w:t>
      </w:r>
      <w:r w:rsidRPr="002A192D">
        <w:rPr>
          <w:rFonts w:asciiTheme="majorHAnsi" w:hAnsiTheme="majorHAnsi" w:cstheme="majorHAnsi"/>
          <w:highlight w:val="green"/>
          <w:u w:val="single"/>
        </w:rPr>
        <w:t xml:space="preserve">scholars have </w:t>
      </w:r>
      <w:r w:rsidRPr="002A192D">
        <w:rPr>
          <w:rStyle w:val="Emphasis"/>
          <w:rFonts w:asciiTheme="majorHAnsi" w:hAnsiTheme="majorHAnsi" w:cstheme="majorHAnsi"/>
          <w:highlight w:val="green"/>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solutions</w:t>
      </w:r>
      <w:r w:rsidRPr="002A192D">
        <w:rPr>
          <w:rFonts w:asciiTheme="majorHAnsi" w:hAnsiTheme="majorHAnsi" w:cstheme="majorHAnsi"/>
          <w:u w:val="single"/>
        </w:rPr>
        <w:t xml:space="preserve"> to the space debris issue. Some have simply called for a </w:t>
      </w:r>
      <w:r w:rsidRPr="002A192D">
        <w:rPr>
          <w:rStyle w:val="Emphasis"/>
          <w:rFonts w:asciiTheme="majorHAnsi" w:hAnsiTheme="majorHAnsi" w:cstheme="majorHAnsi"/>
          <w:highlight w:val="green"/>
        </w:rPr>
        <w:t>revised</w:t>
      </w:r>
      <w:r w:rsidRPr="002A192D">
        <w:rPr>
          <w:rFonts w:asciiTheme="majorHAnsi" w:hAnsiTheme="majorHAnsi" w:cstheme="majorHAnsi"/>
          <w:u w:val="single"/>
        </w:rPr>
        <w:t xml:space="preserve">, specific </w:t>
      </w:r>
      <w:r w:rsidRPr="002A192D">
        <w:rPr>
          <w:rFonts w:asciiTheme="majorHAnsi" w:hAnsiTheme="majorHAnsi" w:cstheme="majorHAnsi"/>
          <w:highlight w:val="green"/>
          <w:u w:val="single"/>
        </w:rPr>
        <w:t xml:space="preserve">version of the </w:t>
      </w:r>
      <w:r w:rsidRPr="002A192D">
        <w:rPr>
          <w:rStyle w:val="Emphasis"/>
          <w:rFonts w:asciiTheme="majorHAnsi" w:hAnsiTheme="majorHAnsi" w:cstheme="majorHAnsi"/>
          <w:highlight w:val="green"/>
        </w:rPr>
        <w:t>Outer Space Treaty</w:t>
      </w:r>
      <w:r w:rsidRPr="002A192D">
        <w:rPr>
          <w:rFonts w:asciiTheme="majorHAnsi" w:hAnsiTheme="majorHAnsi" w:cstheme="majorHAnsi"/>
          <w:sz w:val="16"/>
        </w:rPr>
        <w:t xml:space="preserve">. Others have recommended implementing an entire regulatory regime with the authority to create laws which specifically pertain to holding actors accountable for space debris production. While lawmakers have yet to update the existing regulations regarding space debris, </w:t>
      </w:r>
      <w:r w:rsidRPr="002A192D">
        <w:rPr>
          <w:rFonts w:asciiTheme="majorHAnsi" w:hAnsiTheme="majorHAnsi" w:cstheme="majorHAnsi"/>
          <w:u w:val="single"/>
        </w:rPr>
        <w:t xml:space="preserve">more effective space debris </w:t>
      </w:r>
      <w:r w:rsidRPr="002A192D">
        <w:rPr>
          <w:rStyle w:val="Emphasis"/>
          <w:rFonts w:asciiTheme="majorHAnsi" w:hAnsiTheme="majorHAnsi" w:cstheme="majorHAnsi"/>
          <w:highlight w:val="green"/>
        </w:rPr>
        <w:t>mitigation</w:t>
      </w:r>
      <w:r w:rsidRPr="002A192D">
        <w:rPr>
          <w:rStyle w:val="Emphasis"/>
          <w:rFonts w:asciiTheme="majorHAnsi" w:hAnsiTheme="majorHAnsi" w:cstheme="majorHAnsi"/>
        </w:rPr>
        <w:t xml:space="preserve"> techniques </w:t>
      </w:r>
      <w:r w:rsidRPr="002A192D">
        <w:rPr>
          <w:rStyle w:val="Emphasis"/>
          <w:rFonts w:asciiTheme="majorHAnsi" w:hAnsiTheme="majorHAnsi" w:cstheme="majorHAnsi"/>
          <w:highlight w:val="green"/>
        </w:rPr>
        <w:t>lie in the private sector</w:t>
      </w:r>
      <w:r w:rsidRPr="002A192D">
        <w:rPr>
          <w:rFonts w:asciiTheme="majorHAnsi" w:hAnsiTheme="majorHAnsi" w:cstheme="majorHAnsi"/>
          <w:sz w:val="16"/>
        </w:rPr>
        <w:t xml:space="preserve">. The profit-based incentives of private satellite companies ensure their responsibility in and around Earth's orbit. In the example of SpaceX, the </w:t>
      </w:r>
      <w:r w:rsidRPr="002A192D">
        <w:rPr>
          <w:rStyle w:val="Emphasis"/>
          <w:rFonts w:asciiTheme="majorHAnsi" w:hAnsiTheme="majorHAnsi" w:cstheme="majorHAnsi"/>
          <w:highlight w:val="green"/>
        </w:rPr>
        <w:t>loose</w:t>
      </w:r>
      <w:r w:rsidRPr="002A192D">
        <w:rPr>
          <w:rFonts w:asciiTheme="majorHAnsi" w:hAnsiTheme="majorHAnsi" w:cstheme="majorHAnsi"/>
          <w:highlight w:val="green"/>
          <w:u w:val="single"/>
        </w:rPr>
        <w:t xml:space="preserve"> legal regulations</w:t>
      </w:r>
      <w:r w:rsidRPr="002A192D">
        <w:rPr>
          <w:rFonts w:asciiTheme="majorHAnsi" w:hAnsiTheme="majorHAnsi" w:cstheme="majorHAnsi"/>
          <w:u w:val="single"/>
        </w:rPr>
        <w:t xml:space="preserve"> of satellite use by the FCC and the ITU have </w:t>
      </w:r>
      <w:r w:rsidRPr="002A192D">
        <w:rPr>
          <w:rFonts w:asciiTheme="majorHAnsi" w:hAnsiTheme="majorHAnsi" w:cstheme="majorHAnsi"/>
          <w:highlight w:val="green"/>
          <w:u w:val="single"/>
        </w:rPr>
        <w:t>allowed</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company to </w:t>
      </w:r>
      <w:r w:rsidRPr="002A192D">
        <w:rPr>
          <w:rStyle w:val="Emphasis"/>
          <w:rFonts w:asciiTheme="majorHAnsi" w:hAnsiTheme="majorHAnsi" w:cstheme="majorHAnsi"/>
          <w:highlight w:val="green"/>
        </w:rPr>
        <w:t>send</w:t>
      </w:r>
      <w:r w:rsidRPr="002A192D">
        <w:rPr>
          <w:rStyle w:val="Emphasis"/>
          <w:rFonts w:asciiTheme="majorHAnsi" w:hAnsiTheme="majorHAnsi" w:cstheme="majorHAnsi"/>
        </w:rPr>
        <w:t xml:space="preserve"> thousands of </w:t>
      </w:r>
      <w:r w:rsidRPr="002A192D">
        <w:rPr>
          <w:rStyle w:val="Emphasis"/>
          <w:rFonts w:asciiTheme="majorHAnsi" w:hAnsiTheme="majorHAnsi" w:cstheme="majorHAnsi"/>
          <w:highlight w:val="green"/>
        </w:rPr>
        <w:t>satellites into orbit</w:t>
      </w:r>
      <w:r w:rsidRPr="002A192D">
        <w:rPr>
          <w:rFonts w:asciiTheme="majorHAnsi" w:hAnsiTheme="majorHAnsi" w:cstheme="majorHAnsi"/>
          <w:sz w:val="16"/>
        </w:rPr>
        <w:t xml:space="preserve">. We live in a different world today than we did in 1967. In order to maintain our current safety and our future ability to voyage outer space, </w:t>
      </w:r>
      <w:r w:rsidRPr="002A192D">
        <w:rPr>
          <w:rFonts w:asciiTheme="majorHAnsi" w:hAnsiTheme="majorHAnsi" w:cstheme="majorHAnsi"/>
          <w:highlight w:val="green"/>
          <w:u w:val="single"/>
        </w:rPr>
        <w:t>stronger</w:t>
      </w:r>
      <w:r w:rsidRPr="002A192D">
        <w:rPr>
          <w:rFonts w:asciiTheme="majorHAnsi" w:hAnsiTheme="majorHAnsi" w:cstheme="majorHAnsi"/>
          <w:u w:val="single"/>
        </w:rPr>
        <w:t xml:space="preserve"> legal </w:t>
      </w:r>
      <w:r w:rsidRPr="002A192D">
        <w:rPr>
          <w:rFonts w:asciiTheme="majorHAnsi" w:hAnsiTheme="majorHAnsi" w:cstheme="majorHAnsi"/>
          <w:highlight w:val="green"/>
          <w:u w:val="single"/>
        </w:rPr>
        <w:t>frameworks</w:t>
      </w:r>
      <w:r w:rsidRPr="002A192D">
        <w:rPr>
          <w:rFonts w:asciiTheme="majorHAnsi" w:hAnsiTheme="majorHAnsi" w:cstheme="majorHAnsi"/>
          <w:u w:val="single"/>
        </w:rPr>
        <w:t xml:space="preserve"> must be </w:t>
      </w:r>
      <w:r w:rsidRPr="002A192D">
        <w:rPr>
          <w:rStyle w:val="Emphasis"/>
          <w:rFonts w:asciiTheme="majorHAnsi" w:hAnsiTheme="majorHAnsi" w:cstheme="majorHAnsi"/>
        </w:rPr>
        <w:t>created</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prevent</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uncontrollable </w:t>
      </w:r>
      <w:r w:rsidRPr="002A192D">
        <w:rPr>
          <w:rStyle w:val="Emphasis"/>
          <w:rFonts w:asciiTheme="majorHAnsi" w:hAnsiTheme="majorHAnsi" w:cstheme="majorHAnsi"/>
          <w:highlight w:val="green"/>
        </w:rPr>
        <w:t>expansion of</w:t>
      </w:r>
      <w:r w:rsidRPr="002A192D">
        <w:rPr>
          <w:rStyle w:val="Emphasis"/>
          <w:rFonts w:asciiTheme="majorHAnsi" w:hAnsiTheme="majorHAnsi" w:cstheme="majorHAnsi"/>
        </w:rPr>
        <w:t xml:space="preserve"> space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around Earth</w:t>
      </w:r>
      <w:r w:rsidRPr="002A192D">
        <w:rPr>
          <w:rFonts w:asciiTheme="majorHAnsi" w:hAnsiTheme="majorHAnsi" w:cstheme="majorHAnsi"/>
          <w:sz w:val="16"/>
        </w:rPr>
        <w:t xml:space="preserve">. Used effectively, </w:t>
      </w:r>
      <w:r w:rsidRPr="002A192D">
        <w:rPr>
          <w:rFonts w:asciiTheme="majorHAnsi" w:hAnsiTheme="majorHAnsi" w:cstheme="majorHAnsi"/>
          <w:u w:val="single"/>
        </w:rPr>
        <w:t xml:space="preserve">legal action can </w:t>
      </w:r>
      <w:r w:rsidRPr="002A192D">
        <w:rPr>
          <w:rStyle w:val="Emphasis"/>
          <w:rFonts w:asciiTheme="majorHAnsi" w:hAnsiTheme="majorHAnsi" w:cstheme="majorHAnsi"/>
        </w:rPr>
        <w:t>accomplish</w:t>
      </w:r>
      <w:r w:rsidRPr="002A192D">
        <w:rPr>
          <w:rFonts w:asciiTheme="majorHAnsi" w:hAnsiTheme="majorHAnsi" w:cstheme="majorHAnsi"/>
          <w:u w:val="single"/>
        </w:rPr>
        <w:t xml:space="preserve"> these goals, but </w:t>
      </w:r>
      <w:r w:rsidRPr="002A192D">
        <w:rPr>
          <w:rStyle w:val="Emphasis"/>
          <w:rFonts w:asciiTheme="majorHAnsi" w:hAnsiTheme="majorHAnsi" w:cstheme="majorHAnsi"/>
        </w:rPr>
        <w:t>lack</w:t>
      </w:r>
      <w:r w:rsidRPr="002A192D">
        <w:rPr>
          <w:rFonts w:asciiTheme="majorHAnsi" w:hAnsiTheme="majorHAnsi" w:cstheme="majorHAnsi"/>
          <w:u w:val="single"/>
        </w:rPr>
        <w:t xml:space="preserve"> thereof may </w:t>
      </w:r>
      <w:r w:rsidRPr="002A192D">
        <w:rPr>
          <w:rStyle w:val="Emphasis"/>
          <w:rFonts w:asciiTheme="majorHAnsi" w:hAnsiTheme="majorHAnsi" w:cstheme="majorHAnsi"/>
        </w:rPr>
        <w:t>result in disaster.</w:t>
      </w:r>
    </w:p>
    <w:p w14:paraId="34F995CC" w14:textId="77777777" w:rsidR="00551295" w:rsidRPr="002A192D" w:rsidRDefault="00551295" w:rsidP="00551295">
      <w:pPr>
        <w:rPr>
          <w:rFonts w:asciiTheme="majorHAnsi" w:hAnsiTheme="majorHAnsi" w:cstheme="majorHAnsi"/>
        </w:rPr>
      </w:pPr>
    </w:p>
    <w:p w14:paraId="65F486D7"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Private entities are </w:t>
      </w:r>
      <w:r w:rsidRPr="002A192D">
        <w:rPr>
          <w:rFonts w:asciiTheme="majorHAnsi" w:hAnsiTheme="majorHAnsi" w:cstheme="majorHAnsi"/>
          <w:u w:val="single"/>
        </w:rPr>
        <w:t>non-governmental</w:t>
      </w:r>
      <w:r w:rsidRPr="002A192D">
        <w:rPr>
          <w:rFonts w:asciiTheme="majorHAnsi" w:hAnsiTheme="majorHAnsi" w:cstheme="majorHAnsi"/>
        </w:rPr>
        <w:t>.</w:t>
      </w:r>
    </w:p>
    <w:p w14:paraId="70E5D27D"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Dunk 11</w:t>
      </w:r>
      <w:r w:rsidRPr="002A192D">
        <w:rPr>
          <w:rFonts w:asciiTheme="majorHAnsi" w:hAnsiTheme="majorHAnsi" w:cstheme="majorHAnsi"/>
        </w:rPr>
        <w:t xml:space="preserve"> – Frans G. von der Dunk, 2011, [“The Origins of Authorisation: Article VI of the Outer Space Treaty and International Space Law,” University of Nebraska] Justin</w:t>
      </w:r>
    </w:p>
    <w:p w14:paraId="3BC8E89E" w14:textId="77777777" w:rsidR="00551295" w:rsidRPr="002A192D" w:rsidRDefault="00551295" w:rsidP="00551295">
      <w:pPr>
        <w:rPr>
          <w:rFonts w:asciiTheme="majorHAnsi" w:hAnsiTheme="majorHAnsi" w:cstheme="majorHAnsi"/>
          <w:sz w:val="16"/>
        </w:rPr>
      </w:pPr>
      <w:r w:rsidRPr="002A192D">
        <w:rPr>
          <w:rFonts w:asciiTheme="majorHAnsi" w:hAnsiTheme="majorHAnsi" w:cstheme="majorHAnsi"/>
          <w:sz w:val="16"/>
        </w:rPr>
        <w:t xml:space="preserve">4. </w:t>
      </w:r>
      <w:r w:rsidRPr="002A192D">
        <w:rPr>
          <w:rFonts w:asciiTheme="majorHAnsi" w:hAnsiTheme="majorHAnsi" w:cstheme="majorHAnsi"/>
          <w:highlight w:val="green"/>
          <w:u w:val="single"/>
        </w:rPr>
        <w:t>Interpreting</w:t>
      </w:r>
      <w:r w:rsidRPr="002A192D">
        <w:rPr>
          <w:rFonts w:asciiTheme="majorHAnsi" w:hAnsiTheme="majorHAnsi" w:cstheme="majorHAnsi"/>
          <w:u w:val="single"/>
        </w:rPr>
        <w:t xml:space="preserve"> Article VI of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Outer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Space</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2A192D">
        <w:rPr>
          <w:rStyle w:val="Emphasis"/>
          <w:rFonts w:asciiTheme="majorHAnsi" w:hAnsiTheme="majorHAnsi" w:cstheme="majorHAnsi"/>
          <w:highlight w:val="green"/>
        </w:rPr>
        <w:t>private actors</w:t>
      </w:r>
      <w:r w:rsidRPr="002A192D">
        <w:rPr>
          <w:rStyle w:val="Emphasis"/>
          <w:rFonts w:asciiTheme="majorHAnsi" w:hAnsiTheme="majorHAnsi" w:cstheme="majorHAnsi"/>
        </w:rPr>
        <w:t xml:space="preserve"> (. . . “or by </w:t>
      </w:r>
      <w:r w:rsidRPr="002A192D">
        <w:rPr>
          <w:rStyle w:val="Emphasis"/>
          <w:rFonts w:asciiTheme="majorHAnsi" w:hAnsiTheme="majorHAnsi" w:cstheme="majorHAnsi"/>
          <w:highlight w:val="green"/>
        </w:rPr>
        <w:t>non-governmental entities</w:t>
      </w:r>
      <w:r w:rsidRPr="002A192D">
        <w:rPr>
          <w:rStyle w:val="Emphasis"/>
          <w:rFonts w:asciiTheme="majorHAnsi" w:hAnsiTheme="majorHAnsi" w:cstheme="majorHAnsi"/>
        </w:rPr>
        <w:t>”).</w:t>
      </w:r>
      <w:r w:rsidRPr="002A192D">
        <w:rPr>
          <w:rFonts w:asciiTheme="majorHAnsi" w:hAnsiTheme="majorHAnsi" w:cstheme="majorHAnsi"/>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590BBC2" w14:textId="77777777" w:rsidR="00551295" w:rsidRPr="002A192D" w:rsidRDefault="00551295" w:rsidP="00551295">
      <w:pPr>
        <w:rPr>
          <w:rFonts w:asciiTheme="majorHAnsi" w:hAnsiTheme="majorHAnsi" w:cstheme="majorHAnsi"/>
        </w:rPr>
      </w:pPr>
    </w:p>
    <w:p w14:paraId="3C7FCA75"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lastRenderedPageBreak/>
        <w:t xml:space="preserve">Exemptions destroy the </w:t>
      </w:r>
      <w:r w:rsidRPr="002A192D">
        <w:rPr>
          <w:rFonts w:asciiTheme="majorHAnsi" w:hAnsiTheme="majorHAnsi" w:cstheme="majorHAnsi"/>
          <w:u w:val="single"/>
        </w:rPr>
        <w:t>coercive power of legal regimes</w:t>
      </w:r>
      <w:r w:rsidRPr="002A192D">
        <w:rPr>
          <w:rFonts w:asciiTheme="majorHAnsi" w:hAnsiTheme="majorHAnsi" w:cstheme="majorHAnsi"/>
        </w:rPr>
        <w:t xml:space="preserve"> – causes circumvention </w:t>
      </w:r>
      <w:r w:rsidRPr="002A192D">
        <w:rPr>
          <w:rFonts w:asciiTheme="majorHAnsi" w:hAnsiTheme="majorHAnsi" w:cstheme="majorHAnsi"/>
          <w:u w:val="single"/>
        </w:rPr>
        <w:t>across the board</w:t>
      </w:r>
      <w:r w:rsidRPr="002A192D">
        <w:rPr>
          <w:rFonts w:asciiTheme="majorHAnsi" w:hAnsiTheme="majorHAnsi" w:cstheme="majorHAnsi"/>
        </w:rPr>
        <w:t>.</w:t>
      </w:r>
    </w:p>
    <w:p w14:paraId="0D86C133"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Hickman and Dolman 2</w:t>
      </w:r>
      <w:r w:rsidRPr="002A192D">
        <w:rPr>
          <w:rFonts w:asciiTheme="majorHAnsi" w:hAnsiTheme="majorHAnsi" w:cstheme="majorHAnsi"/>
        </w:rPr>
        <w:t xml:space="preserve"> – John and Everett, 2002, Associate professor in the Department of Government and International Studies at Berry College in Mt. Berry, [“Resurrecting the Space Age: A State–Centered Commentary on the Outer Space Regime,” Volume 21 Number 1, </w:t>
      </w:r>
      <w:hyperlink r:id="rId34" w:history="1">
        <w:r w:rsidRPr="002A192D">
          <w:rPr>
            <w:rStyle w:val="Hyperlink"/>
            <w:rFonts w:asciiTheme="majorHAnsi" w:hAnsiTheme="majorHAnsi" w:cstheme="majorHAnsi"/>
          </w:rPr>
          <w:t>https://doi.org/10.1080/014959302317350855</w:t>
        </w:r>
      </w:hyperlink>
      <w:r w:rsidRPr="002A192D">
        <w:rPr>
          <w:rFonts w:asciiTheme="majorHAnsi" w:hAnsiTheme="majorHAnsi" w:cstheme="majorHAnsi"/>
        </w:rPr>
        <w:t>] Elmer Recut Justin</w:t>
      </w:r>
    </w:p>
    <w:p w14:paraId="05AE7B13" w14:textId="77777777" w:rsidR="00551295" w:rsidRPr="002A192D" w:rsidRDefault="00551295" w:rsidP="00551295">
      <w:pPr>
        <w:rPr>
          <w:rFonts w:asciiTheme="majorHAnsi" w:hAnsiTheme="majorHAnsi" w:cstheme="majorHAnsi"/>
          <w:u w:val="single"/>
        </w:rPr>
      </w:pPr>
      <w:r w:rsidRPr="002A192D">
        <w:rPr>
          <w:rFonts w:asciiTheme="majorHAnsi" w:hAnsiTheme="majorHAnsi" w:cstheme="majorHAnsi"/>
          <w:sz w:val="16"/>
        </w:rPr>
        <w:t xml:space="preserve">Thus a state party need merely announce its intention to withdraw and then wait one year. </w:t>
      </w:r>
      <w:r w:rsidRPr="002A192D">
        <w:rPr>
          <w:rStyle w:val="Emphasis"/>
          <w:rFonts w:asciiTheme="majorHAnsi" w:hAnsiTheme="majorHAnsi" w:cstheme="majorHAnsi"/>
          <w:highlight w:val="green"/>
        </w:rPr>
        <w:t>Withdrawal</w:t>
      </w:r>
      <w:r w:rsidRPr="002A192D">
        <w:rPr>
          <w:rFonts w:asciiTheme="majorHAnsi" w:hAnsiTheme="majorHAnsi" w:cstheme="majorHAnsi"/>
          <w:highlight w:val="green"/>
          <w:u w:val="single"/>
        </w:rPr>
        <w:t xml:space="preserve"> of a </w:t>
      </w:r>
      <w:r w:rsidRPr="002A192D">
        <w:rPr>
          <w:rStyle w:val="Emphasis"/>
          <w:rFonts w:asciiTheme="majorHAnsi" w:hAnsiTheme="majorHAnsi" w:cstheme="majorHAnsi"/>
          <w:highlight w:val="green"/>
        </w:rPr>
        <w:t xml:space="preserve">single state </w:t>
      </w:r>
      <w:r w:rsidRPr="002A192D">
        <w:rPr>
          <w:rStyle w:val="Emphasis"/>
          <w:rFonts w:asciiTheme="majorHAnsi" w:hAnsiTheme="majorHAnsi" w:cstheme="majorHAnsi"/>
        </w:rPr>
        <w:t>party to the treaty</w:t>
      </w:r>
      <w:r w:rsidRPr="002A192D">
        <w:rPr>
          <w:rFonts w:asciiTheme="majorHAnsi" w:hAnsiTheme="majorHAnsi" w:cstheme="majorHAnsi"/>
          <w:u w:val="single"/>
        </w:rPr>
        <w:t xml:space="preserve">, however, would </w:t>
      </w:r>
      <w:r w:rsidRPr="002A192D">
        <w:rPr>
          <w:rStyle w:val="Emphasis"/>
          <w:rFonts w:asciiTheme="majorHAnsi" w:hAnsiTheme="majorHAnsi" w:cstheme="majorHAnsi"/>
        </w:rPr>
        <w:t>not necessarily terminate the treaty</w:t>
      </w:r>
      <w:r w:rsidRPr="002A192D">
        <w:rPr>
          <w:rFonts w:asciiTheme="majorHAnsi" w:hAnsiTheme="majorHAnsi" w:cstheme="majorHAnsi"/>
          <w:sz w:val="16"/>
        </w:rPr>
        <w:t xml:space="preserve"> between the other state parties. </w:t>
      </w:r>
      <w:r w:rsidRPr="002A192D">
        <w:rPr>
          <w:rFonts w:asciiTheme="majorHAnsi" w:hAnsiTheme="majorHAnsi" w:cstheme="majorHAnsi"/>
          <w:u w:val="single"/>
        </w:rPr>
        <w:t xml:space="preserve">Yet, the </w:t>
      </w:r>
      <w:r w:rsidRPr="002A192D">
        <w:rPr>
          <w:rStyle w:val="Emphasis"/>
          <w:rFonts w:asciiTheme="majorHAnsi" w:hAnsiTheme="majorHAnsi" w:cstheme="majorHAnsi"/>
        </w:rPr>
        <w:t>decision of an important state</w:t>
      </w:r>
      <w:r w:rsidRPr="002A192D">
        <w:rPr>
          <w:rFonts w:asciiTheme="majorHAnsi" w:hAnsiTheme="majorHAnsi" w:cstheme="majorHAnsi"/>
          <w:u w:val="single"/>
        </w:rPr>
        <w:t xml:space="preserve"> not to be bound by a regime–creating treaty obviously </w:t>
      </w:r>
      <w:r w:rsidRPr="002A192D">
        <w:rPr>
          <w:rFonts w:asciiTheme="majorHAnsi" w:hAnsiTheme="majorHAnsi" w:cstheme="majorHAnsi"/>
          <w:highlight w:val="green"/>
          <w:u w:val="single"/>
        </w:rPr>
        <w:t xml:space="preserve">endangers the </w:t>
      </w:r>
      <w:r w:rsidRPr="002A192D">
        <w:rPr>
          <w:rStyle w:val="Emphasis"/>
          <w:rFonts w:asciiTheme="majorHAnsi" w:hAnsiTheme="majorHAnsi" w:cstheme="majorHAnsi"/>
        </w:rPr>
        <w:t xml:space="preserve">entire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2A192D">
        <w:rPr>
          <w:rFonts w:asciiTheme="majorHAnsi" w:hAnsiTheme="majorHAnsi" w:cstheme="majorHAnsi"/>
          <w:highlight w:val="green"/>
          <w:u w:val="single"/>
        </w:rPr>
        <w:t>For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OST to remain </w:t>
      </w:r>
      <w:r w:rsidRPr="002A192D">
        <w:rPr>
          <w:rStyle w:val="Emphasis"/>
          <w:rFonts w:asciiTheme="majorHAnsi" w:hAnsiTheme="majorHAnsi" w:cstheme="majorHAnsi"/>
          <w:highlight w:val="green"/>
        </w:rPr>
        <w:t>good</w:t>
      </w:r>
      <w:r w:rsidRPr="002A192D">
        <w:rPr>
          <w:rStyle w:val="Emphasis"/>
          <w:rFonts w:asciiTheme="majorHAnsi" w:hAnsiTheme="majorHAnsi" w:cstheme="majorHAnsi"/>
        </w:rPr>
        <w:t xml:space="preserve"> international </w:t>
      </w:r>
      <w:r w:rsidRPr="002A192D">
        <w:rPr>
          <w:rStyle w:val="Emphasis"/>
          <w:rFonts w:asciiTheme="majorHAnsi" w:hAnsiTheme="majorHAnsi" w:cstheme="majorHAnsi"/>
          <w:highlight w:val="green"/>
        </w:rPr>
        <w:t>law</w:t>
      </w:r>
      <w:r w:rsidRPr="002A192D">
        <w:rPr>
          <w:rFonts w:asciiTheme="majorHAnsi" w:hAnsiTheme="majorHAnsi" w:cstheme="majorHAnsi"/>
          <w:highlight w:val="green"/>
          <w:u w:val="single"/>
        </w:rPr>
        <w:t>, it must be accepted</w:t>
      </w:r>
      <w:r w:rsidRPr="002A192D">
        <w:rPr>
          <w:rFonts w:asciiTheme="majorHAnsi" w:hAnsiTheme="majorHAnsi" w:cstheme="majorHAnsi"/>
          <w:u w:val="single"/>
        </w:rPr>
        <w:t xml:space="preserve"> as such </w:t>
      </w:r>
      <w:r w:rsidRPr="002A192D">
        <w:rPr>
          <w:rFonts w:asciiTheme="majorHAnsi" w:hAnsiTheme="majorHAnsi" w:cstheme="majorHAnsi"/>
          <w:highlight w:val="green"/>
          <w:u w:val="single"/>
        </w:rPr>
        <w:t xml:space="preserve">by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major space faring </w:t>
      </w:r>
      <w:r w:rsidRPr="002A192D">
        <w:rPr>
          <w:rStyle w:val="Emphasis"/>
          <w:rFonts w:asciiTheme="majorHAnsi" w:hAnsiTheme="majorHAnsi" w:cstheme="majorHAnsi"/>
          <w:highlight w:val="green"/>
        </w:rPr>
        <w:t>states</w:t>
      </w:r>
      <w:r w:rsidRPr="002A192D">
        <w:rPr>
          <w:rStyle w:val="Emphasis"/>
          <w:rFonts w:asciiTheme="majorHAnsi" w:hAnsiTheme="majorHAnsi" w:cstheme="majorHAnsi"/>
        </w:rPr>
        <w:t xml:space="preserve"> of the 21st Century</w:t>
      </w:r>
      <w:r w:rsidRPr="002A192D">
        <w:rPr>
          <w:rFonts w:asciiTheme="majorHAnsi" w:hAnsiTheme="majorHAnsi" w:cstheme="majorHAnsi"/>
          <w:sz w:val="16"/>
        </w:rPr>
        <w:t xml:space="preserve">: the United States, Russia, the European Union, Japan, and China. </w:t>
      </w:r>
      <w:r w:rsidRPr="002A192D">
        <w:rPr>
          <w:rStyle w:val="Emphasis"/>
          <w:rFonts w:asciiTheme="majorHAnsi" w:hAnsiTheme="majorHAnsi" w:cstheme="majorHAnsi"/>
          <w:highlight w:val="green"/>
        </w:rPr>
        <w:t>One defection</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from the regime by a member of this group </w:t>
      </w:r>
      <w:r w:rsidRPr="002A192D">
        <w:rPr>
          <w:rFonts w:asciiTheme="majorHAnsi" w:hAnsiTheme="majorHAnsi" w:cstheme="majorHAnsi"/>
          <w:highlight w:val="green"/>
          <w:u w:val="single"/>
        </w:rPr>
        <w:t xml:space="preserve">would </w:t>
      </w:r>
      <w:r w:rsidRPr="002A192D">
        <w:rPr>
          <w:rFonts w:asciiTheme="majorHAnsi" w:hAnsiTheme="majorHAnsi" w:cstheme="majorHAnsi"/>
          <w:u w:val="single"/>
        </w:rPr>
        <w:t xml:space="preserve">no doubt </w:t>
      </w:r>
      <w:r w:rsidRPr="002A192D">
        <w:rPr>
          <w:rFonts w:asciiTheme="majorHAnsi" w:hAnsiTheme="majorHAnsi" w:cstheme="majorHAnsi"/>
          <w:highlight w:val="green"/>
          <w:u w:val="single"/>
        </w:rPr>
        <w:t>lead to its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effective </w:t>
      </w:r>
      <w:r w:rsidRPr="002A192D">
        <w:rPr>
          <w:rStyle w:val="Emphasis"/>
          <w:rFonts w:asciiTheme="majorHAnsi" w:hAnsiTheme="majorHAnsi" w:cstheme="majorHAnsi"/>
          <w:highlight w:val="green"/>
        </w:rPr>
        <w:t>collapse</w:t>
      </w:r>
      <w:r w:rsidRPr="002A192D">
        <w:rPr>
          <w:rFonts w:asciiTheme="majorHAnsi" w:hAnsiTheme="majorHAnsi" w:cstheme="majorHAnsi"/>
          <w:sz w:val="16"/>
          <w:highlight w:val="green"/>
        </w:rPr>
        <w:t xml:space="preserve">, </w:t>
      </w:r>
      <w:r w:rsidRPr="002A192D">
        <w:rPr>
          <w:rFonts w:asciiTheme="majorHAnsi" w:hAnsiTheme="majorHAnsi" w:cstheme="majorHAnsi"/>
          <w:highlight w:val="green"/>
          <w:u w:val="single"/>
        </w:rPr>
        <w:t xml:space="preserve">as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remaining</w:t>
      </w:r>
      <w:r w:rsidRPr="002A192D">
        <w:rPr>
          <w:rFonts w:asciiTheme="majorHAnsi" w:hAnsiTheme="majorHAnsi" w:cstheme="majorHAnsi"/>
          <w:u w:val="single"/>
        </w:rPr>
        <w:t xml:space="preserve"> space faring </w:t>
      </w:r>
      <w:r w:rsidRPr="002A192D">
        <w:rPr>
          <w:rFonts w:asciiTheme="majorHAnsi" w:hAnsiTheme="majorHAnsi" w:cstheme="majorHAnsi"/>
          <w:highlight w:val="green"/>
          <w:u w:val="single"/>
        </w:rPr>
        <w:t xml:space="preserve">states are </w:t>
      </w:r>
      <w:r w:rsidRPr="002A192D">
        <w:rPr>
          <w:rStyle w:val="Emphasis"/>
          <w:rFonts w:asciiTheme="majorHAnsi" w:hAnsiTheme="majorHAnsi" w:cstheme="majorHAnsi"/>
          <w:highlight w:val="green"/>
        </w:rPr>
        <w:t xml:space="preserve">unlikely to use </w:t>
      </w:r>
      <w:r w:rsidRPr="002A192D">
        <w:rPr>
          <w:rStyle w:val="Emphasis"/>
          <w:rFonts w:asciiTheme="majorHAnsi" w:hAnsiTheme="majorHAnsi" w:cstheme="majorHAnsi"/>
        </w:rPr>
        <w:t xml:space="preserve">the kind of </w:t>
      </w:r>
      <w:r w:rsidRPr="002A192D">
        <w:rPr>
          <w:rStyle w:val="Emphasis"/>
          <w:rFonts w:asciiTheme="majorHAnsi" w:hAnsiTheme="majorHAnsi" w:cstheme="majorHAnsi"/>
          <w:highlight w:val="green"/>
        </w:rPr>
        <w:t xml:space="preserve">coercion </w:t>
      </w:r>
      <w:r w:rsidRPr="002A192D">
        <w:rPr>
          <w:rStyle w:val="Emphasis"/>
          <w:rFonts w:asciiTheme="majorHAnsi" w:hAnsiTheme="majorHAnsi" w:cstheme="majorHAnsi"/>
        </w:rPr>
        <w:t xml:space="preserve">necessary </w:t>
      </w:r>
      <w:r w:rsidRPr="002A192D">
        <w:rPr>
          <w:rStyle w:val="Emphasis"/>
          <w:rFonts w:asciiTheme="majorHAnsi" w:hAnsiTheme="majorHAnsi" w:cstheme="majorHAnsi"/>
          <w:highlight w:val="green"/>
        </w:rPr>
        <w:t>to enforce the regime</w:t>
      </w:r>
      <w:r w:rsidRPr="002A192D">
        <w:rPr>
          <w:rFonts w:asciiTheme="majorHAnsi" w:hAnsiTheme="majorHAnsi" w:cstheme="majorHAnsi"/>
          <w:highlight w:val="green"/>
          <w:u w:val="single"/>
        </w:rPr>
        <w:t>. A</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likely response to</w:t>
      </w:r>
      <w:r w:rsidRPr="002A192D">
        <w:rPr>
          <w:rFonts w:asciiTheme="majorHAnsi" w:hAnsiTheme="majorHAnsi" w:cstheme="majorHAnsi"/>
          <w:u w:val="single"/>
        </w:rPr>
        <w:t xml:space="preserve"> such </w:t>
      </w:r>
      <w:r w:rsidRPr="002A192D">
        <w:rPr>
          <w:rFonts w:asciiTheme="majorHAnsi" w:hAnsiTheme="majorHAnsi" w:cstheme="majorHAnsi"/>
          <w:highlight w:val="green"/>
          <w:u w:val="single"/>
        </w:rPr>
        <w:t>a defection is a scramble to make</w:t>
      </w:r>
      <w:r w:rsidRPr="002A192D">
        <w:rPr>
          <w:rFonts w:asciiTheme="majorHAnsi" w:hAnsiTheme="majorHAnsi" w:cstheme="majorHAnsi"/>
          <w:u w:val="single"/>
        </w:rPr>
        <w:t xml:space="preserve"> similar </w:t>
      </w:r>
      <w:r w:rsidRPr="002A192D">
        <w:rPr>
          <w:rStyle w:val="Emphasis"/>
          <w:rFonts w:asciiTheme="majorHAnsi" w:hAnsiTheme="majorHAnsi" w:cstheme="majorHAnsi"/>
          <w:highlight w:val="green"/>
        </w:rPr>
        <w:t>claims to sovereignty</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based on</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historical </w:t>
      </w:r>
      <w:r w:rsidRPr="002A192D">
        <w:rPr>
          <w:rStyle w:val="Emphasis"/>
          <w:rFonts w:asciiTheme="majorHAnsi" w:hAnsiTheme="majorHAnsi" w:cstheme="majorHAnsi"/>
          <w:highlight w:val="green"/>
        </w:rPr>
        <w:t>precedent</w:t>
      </w:r>
      <w:r w:rsidRPr="002A192D">
        <w:rPr>
          <w:rFonts w:asciiTheme="majorHAnsi" w:hAnsiTheme="majorHAnsi" w:cstheme="majorHAnsi"/>
          <w:highlight w:val="green"/>
          <w:u w:val="single"/>
        </w:rPr>
        <w:t xml:space="preserve"> and effective </w:t>
      </w:r>
      <w:r w:rsidRPr="002A192D">
        <w:rPr>
          <w:rStyle w:val="Emphasis"/>
          <w:rFonts w:asciiTheme="majorHAnsi" w:hAnsiTheme="majorHAnsi" w:cstheme="majorHAnsi"/>
          <w:highlight w:val="green"/>
        </w:rPr>
        <w:t>occupation</w:t>
      </w:r>
      <w:r w:rsidRPr="002A192D">
        <w:rPr>
          <w:rFonts w:asciiTheme="majorHAnsi" w:hAnsiTheme="majorHAnsi" w:cstheme="majorHAnsi"/>
          <w:sz w:val="16"/>
        </w:rPr>
        <w:t xml:space="preserve">. Similar </w:t>
      </w:r>
      <w:r w:rsidRPr="002A192D">
        <w:rPr>
          <w:rFonts w:asciiTheme="majorHAnsi" w:hAnsiTheme="majorHAnsi" w:cstheme="majorHAnsi"/>
          <w:u w:val="single"/>
        </w:rPr>
        <w:t>rushes to stake claims for territory sovereignty in other celestial bodies might follow.</w:t>
      </w:r>
    </w:p>
    <w:p w14:paraId="11B44E90" w14:textId="77777777" w:rsidR="00551295" w:rsidRPr="002A192D" w:rsidRDefault="00551295" w:rsidP="00551295">
      <w:pPr>
        <w:rPr>
          <w:rFonts w:asciiTheme="majorHAnsi" w:hAnsiTheme="majorHAnsi" w:cstheme="majorHAnsi"/>
        </w:rPr>
      </w:pPr>
    </w:p>
    <w:p w14:paraId="4D36A8CD" w14:textId="77777777" w:rsidR="00551295" w:rsidRPr="002A192D" w:rsidRDefault="00551295" w:rsidP="00551295">
      <w:pPr>
        <w:rPr>
          <w:rFonts w:asciiTheme="majorHAnsi" w:hAnsiTheme="majorHAnsi" w:cstheme="majorHAnsi"/>
        </w:rPr>
      </w:pPr>
    </w:p>
    <w:p w14:paraId="44F6AD0B" w14:textId="77777777" w:rsidR="00551295" w:rsidRPr="002A192D" w:rsidRDefault="00551295" w:rsidP="00551295">
      <w:pPr>
        <w:pStyle w:val="Heading3"/>
        <w:rPr>
          <w:rFonts w:asciiTheme="majorHAnsi" w:hAnsiTheme="majorHAnsi" w:cstheme="majorHAnsi"/>
        </w:rPr>
      </w:pPr>
      <w:r w:rsidRPr="002A192D">
        <w:rPr>
          <w:rFonts w:asciiTheme="majorHAnsi" w:hAnsiTheme="majorHAnsi" w:cstheme="majorHAnsi"/>
        </w:rPr>
        <w:lastRenderedPageBreak/>
        <w:t>1AC – Framing</w:t>
      </w:r>
    </w:p>
    <w:p w14:paraId="46596067" w14:textId="77777777" w:rsidR="00551295" w:rsidRPr="002A192D" w:rsidRDefault="00551295" w:rsidP="00551295">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6DD42E5A" w14:textId="77777777" w:rsidR="00551295" w:rsidRPr="002A192D" w:rsidRDefault="00551295" w:rsidP="00551295">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000311DC" w14:textId="77777777" w:rsidR="00551295" w:rsidRPr="002A192D" w:rsidRDefault="00551295" w:rsidP="00551295">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primary reward functions</w:t>
      </w:r>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first of all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w:t>
      </w:r>
      <w:r w:rsidRPr="002A192D">
        <w:rPr>
          <w:rFonts w:asciiTheme="majorHAnsi" w:hAnsiTheme="majorHAnsi" w:cstheme="majorHAnsi"/>
          <w:sz w:val="12"/>
        </w:rPr>
        <w:lastRenderedPageBreak/>
        <w:t xml:space="preserve">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A192D">
        <w:rPr>
          <w:rFonts w:asciiTheme="majorHAnsi" w:hAnsiTheme="majorHAnsi" w:cstheme="majorHAnsi"/>
          <w:u w:val="single"/>
        </w:rPr>
        <w:t>Thus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salutogenesis, (salugenesis).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accumbens </w:t>
      </w:r>
      <w:r w:rsidRPr="002A192D">
        <w:rPr>
          <w:rFonts w:asciiTheme="majorHAnsi" w:hAnsiTheme="majorHAnsi" w:cstheme="majorHAnsi"/>
          <w:u w:val="single"/>
        </w:rPr>
        <w:t>is organized like a computer keyboard, with particular stimulus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w:t>
      </w:r>
      <w:r w:rsidRPr="002A192D">
        <w:rPr>
          <w:rFonts w:asciiTheme="majorHAnsi" w:hAnsiTheme="majorHAnsi" w:cstheme="majorHAnsi"/>
          <w:sz w:val="12"/>
        </w:rPr>
        <w:lastRenderedPageBreak/>
        <w:t xml:space="preserve">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tyrosine hydroxylase (TH) for the enzyme, responsible for the production of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0D0CC6A" w14:textId="77777777" w:rsidR="00551295" w:rsidRPr="002A192D" w:rsidRDefault="00551295" w:rsidP="00551295">
      <w:pPr>
        <w:rPr>
          <w:rFonts w:asciiTheme="majorHAnsi" w:hAnsiTheme="majorHAnsi" w:cstheme="majorHAnsi"/>
        </w:rPr>
      </w:pPr>
    </w:p>
    <w:p w14:paraId="353EA76C"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Prefer:</w:t>
      </w:r>
    </w:p>
    <w:p w14:paraId="3FA9A247" w14:textId="77777777" w:rsidR="00551295" w:rsidRDefault="00551295" w:rsidP="00551295">
      <w:pPr>
        <w:pStyle w:val="Heading4"/>
        <w:rPr>
          <w:rFonts w:asciiTheme="majorHAnsi" w:hAnsiTheme="majorHAnsi" w:cstheme="majorHAnsi"/>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Pr>
          <w:rFonts w:asciiTheme="majorHAnsi" w:hAnsiTheme="majorHAnsi" w:cstheme="majorHAnsi"/>
        </w:rPr>
        <w:t>.</w:t>
      </w:r>
    </w:p>
    <w:p w14:paraId="461F5E05" w14:textId="77777777" w:rsidR="00551295" w:rsidRPr="00AF5F23" w:rsidRDefault="00551295" w:rsidP="00551295"/>
    <w:p w14:paraId="3C66B46B"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lastRenderedPageBreak/>
        <w:t xml:space="preserve">Impact calc – </w:t>
      </w:r>
    </w:p>
    <w:p w14:paraId="4B24351A"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4716042E"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32AB3B78"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6E152D81"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3D7F8F92" w14:textId="77777777" w:rsidR="00551295" w:rsidRPr="002A192D" w:rsidRDefault="00551295" w:rsidP="00551295">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36"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61B3A87B" w14:textId="77777777" w:rsidR="00551295" w:rsidRPr="002A192D" w:rsidRDefault="00551295" w:rsidP="00551295">
      <w:pPr>
        <w:rPr>
          <w:rFonts w:asciiTheme="majorHAnsi" w:hAnsiTheme="majorHAnsi" w:cstheme="majorHAnsi"/>
        </w:rPr>
      </w:pPr>
      <w:r w:rsidRPr="002A192D">
        <w:rPr>
          <w:rFonts w:asciiTheme="majorHAnsi" w:hAnsiTheme="majorHAnsi" w:cstheme="majorHAnsi"/>
        </w:rPr>
        <w:t>**Bracketed to avoid triggers</w:t>
      </w:r>
    </w:p>
    <w:p w14:paraId="44536BB9" w14:textId="77777777" w:rsidR="00551295" w:rsidRPr="002A192D" w:rsidRDefault="00551295" w:rsidP="00551295">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p>
    <w:p w14:paraId="4F586768" w14:textId="77777777" w:rsidR="00551295" w:rsidRPr="002A192D" w:rsidRDefault="00551295" w:rsidP="00551295">
      <w:pPr>
        <w:pStyle w:val="Heading4"/>
        <w:rPr>
          <w:rFonts w:asciiTheme="majorHAnsi" w:hAnsiTheme="majorHAnsi" w:cstheme="majorHAnsi"/>
        </w:rPr>
      </w:pPr>
      <w:r w:rsidRPr="002A192D">
        <w:rPr>
          <w:rFonts w:asciiTheme="majorHAnsi" w:hAnsiTheme="majorHAnsi" w:cstheme="majorHAnsi"/>
        </w:rPr>
        <w:t xml:space="preserve">D] Mathematically </w:t>
      </w:r>
      <w:r w:rsidRPr="002A192D">
        <w:rPr>
          <w:rFonts w:asciiTheme="majorHAnsi" w:hAnsiTheme="majorHAnsi" w:cstheme="majorHAnsi"/>
          <w:u w:val="single"/>
        </w:rPr>
        <w:t>outweighs</w:t>
      </w:r>
      <w:r w:rsidRPr="002A192D">
        <w:rPr>
          <w:rFonts w:asciiTheme="majorHAnsi" w:hAnsiTheme="majorHAnsi" w:cstheme="majorHAnsi"/>
        </w:rPr>
        <w:t>.</w:t>
      </w:r>
    </w:p>
    <w:p w14:paraId="0D83DA66" w14:textId="77777777" w:rsidR="00551295" w:rsidRPr="002A192D" w:rsidRDefault="00551295" w:rsidP="00551295">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165E37D3" w14:textId="77777777" w:rsidR="00551295" w:rsidRPr="002A192D" w:rsidRDefault="00551295" w:rsidP="00551295">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t>
      </w:r>
      <w:r w:rsidRPr="002A192D">
        <w:rPr>
          <w:rFonts w:asciiTheme="majorHAnsi" w:hAnsiTheme="majorHAnsi" w:cstheme="majorHAnsi"/>
          <w:szCs w:val="26"/>
        </w:rPr>
        <w:lastRenderedPageBreak/>
        <w:t xml:space="preserve">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for a few hundred </w:t>
      </w:r>
      <w:r w:rsidRPr="002A192D">
        <w:rPr>
          <w:rFonts w:asciiTheme="majorHAnsi" w:hAnsiTheme="majorHAnsi" w:cstheme="majorHAnsi"/>
          <w:szCs w:val="26"/>
        </w:rPr>
        <w:lastRenderedPageBreak/>
        <w:t>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3790590B" w14:textId="77777777" w:rsidR="00551295" w:rsidRDefault="00551295" w:rsidP="00551295">
      <w:pPr>
        <w:pStyle w:val="Heading2"/>
      </w:pPr>
      <w:r>
        <w:lastRenderedPageBreak/>
        <w:t>Underview</w:t>
      </w:r>
    </w:p>
    <w:p w14:paraId="37B4C819" w14:textId="77777777" w:rsidR="00551295" w:rsidRDefault="00551295" w:rsidP="00551295">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uplayer for 6 minutes and easily beat any theory 2ar-also key to check back against infinite abuse- </w:t>
      </w:r>
    </w:p>
    <w:p w14:paraId="2D6D3D67" w14:textId="77777777" w:rsidR="00551295" w:rsidRDefault="00551295" w:rsidP="00551295"/>
    <w:p w14:paraId="52D9557C" w14:textId="77777777" w:rsidR="00551295" w:rsidRDefault="00551295" w:rsidP="00551295">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76B1514E" w14:textId="77777777" w:rsidR="00551295" w:rsidRPr="002A192D" w:rsidRDefault="00551295" w:rsidP="00551295">
      <w:pPr>
        <w:rPr>
          <w:rFonts w:asciiTheme="majorHAnsi" w:hAnsiTheme="majorHAnsi" w:cstheme="majorHAnsi"/>
        </w:rPr>
      </w:pPr>
    </w:p>
    <w:p w14:paraId="22E74CEC" w14:textId="77777777" w:rsidR="00551295" w:rsidRPr="00B176A5" w:rsidRDefault="00551295" w:rsidP="00551295">
      <w:pPr>
        <w:pStyle w:val="Heading4"/>
        <w:rPr>
          <w:sz w:val="28"/>
          <w:szCs w:val="28"/>
          <w:u w:val="single"/>
        </w:rPr>
      </w:pPr>
      <w:r w:rsidRPr="00B176A5">
        <w:rPr>
          <w:sz w:val="28"/>
          <w:szCs w:val="28"/>
          <w:u w:val="single"/>
        </w:rPr>
        <w:t xml:space="preserve">This isn’t offense unless you read truth testing or logcon but </w:t>
      </w:r>
    </w:p>
    <w:p w14:paraId="1E7EB89A" w14:textId="77777777" w:rsidR="00551295" w:rsidRPr="001C46AC" w:rsidRDefault="00551295" w:rsidP="00551295">
      <w:pPr>
        <w:pStyle w:val="Heading4"/>
        <w:rPr>
          <w:rFonts w:ascii="Times New Roman" w:eastAsia="Times New Roman" w:hAnsi="Times New Roman"/>
          <w:lang w:eastAsia="zh-CN"/>
        </w:rPr>
      </w:pPr>
      <w:r>
        <w:t xml:space="preserve">A] </w:t>
      </w:r>
      <w:r w:rsidRPr="001C46AC">
        <w:t>Resolve is defined as,</w:t>
      </w:r>
      <w:r>
        <w:t xml:space="preserve"> </w:t>
      </w:r>
      <w:r w:rsidRPr="001C46AC">
        <w:rPr>
          <w:sz w:val="10"/>
          <w:szCs w:val="11"/>
        </w:rPr>
        <w:t xml:space="preserve">settle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7E7CAEA1" w14:textId="77777777" w:rsidR="00551295" w:rsidRPr="00E9086D" w:rsidRDefault="00551295" w:rsidP="00551295">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104449A8" w14:textId="77777777" w:rsidR="00551295" w:rsidRDefault="00551295" w:rsidP="00551295">
      <w:r w:rsidRPr="00E9086D">
        <w:rPr>
          <w:rStyle w:val="StyleUnderline"/>
        </w:rPr>
        <w:t>SEP</w:t>
      </w:r>
      <w:r w:rsidRPr="00E9086D">
        <w:t xml:space="preserve"> [Stanford Encyclopedia</w:t>
      </w:r>
      <w:r>
        <w:t xml:space="preserve"> of Philosophy.] “An Introduction to Philosophy.” Stanford University. </w:t>
      </w:r>
      <w:hyperlink r:id="rId37" w:history="1">
        <w:r>
          <w:rPr>
            <w:rStyle w:val="Hyperlink"/>
          </w:rPr>
          <w:t>https://web.stanford.edu/~bobonich/dictionary/dictionary.html</w:t>
        </w:r>
      </w:hyperlink>
      <w:r>
        <w:t xml:space="preserve"> TG </w:t>
      </w:r>
      <w:r w:rsidRPr="00A07974">
        <w:rPr>
          <w:color w:val="FFFFFF" w:themeColor="background1"/>
        </w:rPr>
        <w:t>Massa</w:t>
      </w:r>
    </w:p>
    <w:p w14:paraId="26CA6C8D" w14:textId="77777777" w:rsidR="00551295" w:rsidRDefault="00551295" w:rsidP="00551295">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3EB331BE" w14:textId="77777777" w:rsidR="00551295" w:rsidRDefault="00551295" w:rsidP="00551295">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priori’s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0B8926AF" w14:textId="77777777" w:rsidR="00551295" w:rsidRPr="00F601E6" w:rsidRDefault="00551295" w:rsidP="00551295"/>
    <w:p w14:paraId="215076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767AA8"/>
    <w:multiLevelType w:val="hybridMultilevel"/>
    <w:tmpl w:val="06D0D024"/>
    <w:lvl w:ilvl="0" w:tplc="02BC4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12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DFB"/>
    <w:rsid w:val="00522065"/>
    <w:rsid w:val="005224F2"/>
    <w:rsid w:val="00533F1C"/>
    <w:rsid w:val="00536D8B"/>
    <w:rsid w:val="005379C3"/>
    <w:rsid w:val="00551295"/>
    <w:rsid w:val="005519C2"/>
    <w:rsid w:val="005523E0"/>
    <w:rsid w:val="0055320F"/>
    <w:rsid w:val="0055699B"/>
    <w:rsid w:val="0056020A"/>
    <w:rsid w:val="00563D3D"/>
    <w:rsid w:val="005659AA"/>
    <w:rsid w:val="005676E8"/>
    <w:rsid w:val="00577C12"/>
    <w:rsid w:val="00580BFC"/>
    <w:rsid w:val="00581048"/>
    <w:rsid w:val="00581203"/>
    <w:rsid w:val="0058206A"/>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BA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8D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C3072"/>
  <w14:defaultImageDpi w14:val="300"/>
  <w15:docId w15:val="{75CABD8F-7A3C-BD49-9C16-73A072BA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5BA9"/>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25B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25B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25B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25BA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55129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5129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5129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5129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5129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25B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5BA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725BA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725BA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725BA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25B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5BA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25BA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25BA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25BA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25BA9"/>
    <w:rPr>
      <w:color w:val="auto"/>
      <w:u w:val="none"/>
    </w:rPr>
  </w:style>
  <w:style w:type="paragraph" w:styleId="DocumentMap">
    <w:name w:val="Document Map"/>
    <w:basedOn w:val="Normal"/>
    <w:link w:val="DocumentMapChar"/>
    <w:uiPriority w:val="99"/>
    <w:unhideWhenUsed/>
    <w:rsid w:val="00725B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25BA9"/>
    <w:rPr>
      <w:rFonts w:ascii="Lucida Grande" w:hAnsi="Lucida Grande" w:cs="Lucida Grande"/>
    </w:rPr>
  </w:style>
  <w:style w:type="character" w:customStyle="1" w:styleId="Heading5Char">
    <w:name w:val="Heading 5 Char"/>
    <w:aliases w:val="Text Char"/>
    <w:basedOn w:val="DefaultParagraphFont"/>
    <w:link w:val="Heading5"/>
    <w:rsid w:val="00551295"/>
    <w:rPr>
      <w:rFonts w:ascii="Cambria" w:eastAsia="Times New Roman" w:hAnsi="Cambria"/>
      <w:b/>
      <w:bCs/>
      <w:i/>
      <w:iCs/>
      <w:sz w:val="20"/>
      <w:lang w:bidi="en-US"/>
    </w:rPr>
  </w:style>
  <w:style w:type="character" w:customStyle="1" w:styleId="Heading6Char">
    <w:name w:val="Heading 6 Char"/>
    <w:basedOn w:val="DefaultParagraphFont"/>
    <w:link w:val="Heading6"/>
    <w:rsid w:val="00551295"/>
    <w:rPr>
      <w:rFonts w:ascii="Cambria" w:eastAsia="Times New Roman" w:hAnsi="Cambria"/>
      <w:b/>
      <w:bCs/>
      <w:i/>
      <w:iCs/>
      <w:sz w:val="20"/>
      <w:lang w:bidi="en-US"/>
    </w:rPr>
  </w:style>
  <w:style w:type="character" w:customStyle="1" w:styleId="Heading7Char">
    <w:name w:val="Heading 7 Char"/>
    <w:basedOn w:val="DefaultParagraphFont"/>
    <w:link w:val="Heading7"/>
    <w:rsid w:val="00551295"/>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551295"/>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51295"/>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551295"/>
    <w:rPr>
      <w:color w:val="605E5C"/>
      <w:shd w:val="clear" w:color="auto" w:fill="E1DFDD"/>
    </w:rPr>
  </w:style>
  <w:style w:type="paragraph" w:styleId="ListParagraph">
    <w:name w:val="List Paragraph"/>
    <w:aliases w:val="6 font"/>
    <w:basedOn w:val="Normal"/>
    <w:uiPriority w:val="99"/>
    <w:unhideWhenUsed/>
    <w:qFormat/>
    <w:rsid w:val="00551295"/>
    <w:pPr>
      <w:ind w:left="720"/>
      <w:contextualSpacing/>
    </w:pPr>
  </w:style>
  <w:style w:type="paragraph" w:customStyle="1" w:styleId="Emphasis1">
    <w:name w:val="Emphasis1"/>
    <w:basedOn w:val="Normal"/>
    <w:link w:val="Emphasis"/>
    <w:autoRedefine/>
    <w:uiPriority w:val="20"/>
    <w:qFormat/>
    <w:rsid w:val="005512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5129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512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551295"/>
    <w:rPr>
      <w:u w:val="single"/>
    </w:rPr>
  </w:style>
  <w:style w:type="paragraph" w:styleId="Title">
    <w:name w:val="Title"/>
    <w:aliases w:val="Cites and Cards,UNDERLINE,Bold Underlined,title,Block Heading,Read This"/>
    <w:basedOn w:val="Normal"/>
    <w:next w:val="Normal"/>
    <w:link w:val="TitleChar"/>
    <w:uiPriority w:val="6"/>
    <w:qFormat/>
    <w:rsid w:val="00551295"/>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51295"/>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551295"/>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551295"/>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551295"/>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551295"/>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551295"/>
    <w:rPr>
      <w:rFonts w:ascii="Tahoma" w:hAnsi="Tahoma" w:cs="Tahoma"/>
      <w:szCs w:val="16"/>
    </w:rPr>
  </w:style>
  <w:style w:type="character" w:customStyle="1" w:styleId="BalloonTextChar">
    <w:name w:val="Balloon Text Char"/>
    <w:basedOn w:val="DefaultParagraphFont"/>
    <w:link w:val="BalloonText"/>
    <w:uiPriority w:val="99"/>
    <w:rsid w:val="00551295"/>
    <w:rPr>
      <w:rFonts w:ascii="Tahoma" w:hAnsi="Tahoma" w:cs="Tahoma"/>
      <w:sz w:val="22"/>
      <w:szCs w:val="16"/>
    </w:rPr>
  </w:style>
  <w:style w:type="paragraph" w:styleId="Header">
    <w:name w:val="header"/>
    <w:basedOn w:val="Normal"/>
    <w:link w:val="HeaderChar"/>
    <w:uiPriority w:val="99"/>
    <w:unhideWhenUsed/>
    <w:qFormat/>
    <w:rsid w:val="00551295"/>
    <w:pPr>
      <w:tabs>
        <w:tab w:val="center" w:pos="4680"/>
        <w:tab w:val="right" w:pos="9360"/>
      </w:tabs>
    </w:pPr>
  </w:style>
  <w:style w:type="character" w:customStyle="1" w:styleId="HeaderChar">
    <w:name w:val="Header Char"/>
    <w:basedOn w:val="DefaultParagraphFont"/>
    <w:link w:val="Header"/>
    <w:uiPriority w:val="99"/>
    <w:rsid w:val="00551295"/>
    <w:rPr>
      <w:rFonts w:ascii="Calibri" w:hAnsi="Calibri"/>
      <w:sz w:val="22"/>
    </w:rPr>
  </w:style>
  <w:style w:type="paragraph" w:styleId="Footer">
    <w:name w:val="footer"/>
    <w:basedOn w:val="Normal"/>
    <w:link w:val="FooterChar"/>
    <w:uiPriority w:val="99"/>
    <w:unhideWhenUsed/>
    <w:rsid w:val="00551295"/>
    <w:pPr>
      <w:tabs>
        <w:tab w:val="center" w:pos="4680"/>
        <w:tab w:val="right" w:pos="9360"/>
      </w:tabs>
    </w:pPr>
  </w:style>
  <w:style w:type="character" w:customStyle="1" w:styleId="FooterChar">
    <w:name w:val="Footer Char"/>
    <w:basedOn w:val="DefaultParagraphFont"/>
    <w:link w:val="Footer"/>
    <w:uiPriority w:val="99"/>
    <w:rsid w:val="00551295"/>
    <w:rPr>
      <w:rFonts w:ascii="Calibri" w:hAnsi="Calibri"/>
      <w:sz w:val="22"/>
    </w:rPr>
  </w:style>
  <w:style w:type="character" w:customStyle="1" w:styleId="m4841727538114946087gmail-styleunderline">
    <w:name w:val="m_4841727538114946087gmail-styleunderline"/>
    <w:basedOn w:val="DefaultParagraphFont"/>
    <w:rsid w:val="00551295"/>
  </w:style>
  <w:style w:type="paragraph" w:customStyle="1" w:styleId="Analytic">
    <w:name w:val="Analytic"/>
    <w:basedOn w:val="Normal"/>
    <w:link w:val="AnalyticChar"/>
    <w:autoRedefine/>
    <w:qFormat/>
    <w:rsid w:val="00551295"/>
    <w:rPr>
      <w:b/>
      <w:sz w:val="24"/>
    </w:rPr>
  </w:style>
  <w:style w:type="paragraph" w:customStyle="1" w:styleId="BreakTag">
    <w:name w:val="Break Tag"/>
    <w:basedOn w:val="Normal"/>
    <w:autoRedefine/>
    <w:uiPriority w:val="4"/>
    <w:qFormat/>
    <w:rsid w:val="00551295"/>
    <w:pPr>
      <w:spacing w:before="240"/>
    </w:pPr>
    <w:rPr>
      <w:b/>
      <w:sz w:val="26"/>
    </w:rPr>
  </w:style>
  <w:style w:type="paragraph" w:customStyle="1" w:styleId="BreakBlock">
    <w:name w:val="Break Block"/>
    <w:basedOn w:val="Normal"/>
    <w:link w:val="BreakBlockChar"/>
    <w:autoRedefine/>
    <w:qFormat/>
    <w:rsid w:val="0055129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51295"/>
    <w:rPr>
      <w:rFonts w:ascii="Arial Bold" w:hAnsi="Arial Bold"/>
      <w:b/>
      <w:caps/>
      <w:sz w:val="32"/>
      <w:u w:val="single"/>
    </w:rPr>
  </w:style>
  <w:style w:type="character" w:customStyle="1" w:styleId="Mention1">
    <w:name w:val="Mention1"/>
    <w:basedOn w:val="DefaultParagraphFont"/>
    <w:uiPriority w:val="99"/>
    <w:semiHidden/>
    <w:unhideWhenUsed/>
    <w:rsid w:val="00551295"/>
    <w:rPr>
      <w:color w:val="2B579A"/>
      <w:shd w:val="clear" w:color="auto" w:fill="E6E6E6"/>
    </w:rPr>
  </w:style>
  <w:style w:type="character" w:customStyle="1" w:styleId="UnresolvedMention1">
    <w:name w:val="Unresolved Mention1"/>
    <w:basedOn w:val="DefaultParagraphFont"/>
    <w:uiPriority w:val="99"/>
    <w:unhideWhenUsed/>
    <w:rsid w:val="00551295"/>
    <w:rPr>
      <w:color w:val="808080"/>
      <w:shd w:val="clear" w:color="auto" w:fill="E6E6E6"/>
    </w:rPr>
  </w:style>
  <w:style w:type="paragraph" w:customStyle="1" w:styleId="evidencetext">
    <w:name w:val="evidence text"/>
    <w:basedOn w:val="Normal"/>
    <w:link w:val="evidencetextChar1"/>
    <w:qFormat/>
    <w:rsid w:val="00551295"/>
    <w:pPr>
      <w:ind w:left="432" w:right="432"/>
    </w:pPr>
    <w:rPr>
      <w:color w:val="000000"/>
      <w:lang w:val="x-none" w:eastAsia="x-none"/>
    </w:rPr>
  </w:style>
  <w:style w:type="character" w:customStyle="1" w:styleId="evidencetextChar1">
    <w:name w:val="evidence text Char1"/>
    <w:link w:val="evidencetext"/>
    <w:rsid w:val="00551295"/>
    <w:rPr>
      <w:rFonts w:ascii="Calibri" w:hAnsi="Calibri"/>
      <w:color w:val="000000"/>
      <w:sz w:val="22"/>
      <w:lang w:val="x-none" w:eastAsia="x-none"/>
    </w:rPr>
  </w:style>
  <w:style w:type="character" w:customStyle="1" w:styleId="Author-Date">
    <w:name w:val="Author-Date"/>
    <w:qFormat/>
    <w:rsid w:val="00551295"/>
    <w:rPr>
      <w:b/>
      <w:sz w:val="24"/>
    </w:rPr>
  </w:style>
  <w:style w:type="paragraph" w:customStyle="1" w:styleId="Nothing">
    <w:name w:val="Nothing"/>
    <w:link w:val="NothingChar"/>
    <w:qFormat/>
    <w:rsid w:val="00551295"/>
    <w:pPr>
      <w:jc w:val="both"/>
    </w:pPr>
    <w:rPr>
      <w:rFonts w:ascii="Times New Roman" w:eastAsia="Times New Roman" w:hAnsi="Times New Roman" w:cs="Times New Roman"/>
      <w:sz w:val="20"/>
    </w:rPr>
  </w:style>
  <w:style w:type="paragraph" w:customStyle="1" w:styleId="Style4">
    <w:name w:val="Style4"/>
    <w:basedOn w:val="Normal"/>
    <w:link w:val="Style4Char"/>
    <w:qFormat/>
    <w:rsid w:val="00551295"/>
    <w:rPr>
      <w:rFonts w:eastAsia="Times New Roman"/>
      <w:u w:val="single"/>
    </w:rPr>
  </w:style>
  <w:style w:type="character" w:customStyle="1" w:styleId="Style4Char">
    <w:name w:val="Style4 Char"/>
    <w:link w:val="Style4"/>
    <w:rsid w:val="00551295"/>
    <w:rPr>
      <w:rFonts w:ascii="Calibri" w:eastAsia="Times New Roman" w:hAnsi="Calibri"/>
      <w:sz w:val="22"/>
      <w:u w:val="single"/>
    </w:rPr>
  </w:style>
  <w:style w:type="character" w:customStyle="1" w:styleId="cardChar">
    <w:name w:val="card Char"/>
    <w:aliases w:val="Bold Cite Char Char,Speed Cite Char"/>
    <w:basedOn w:val="DefaultParagraphFont"/>
    <w:rsid w:val="00551295"/>
    <w:rPr>
      <w:rFonts w:ascii="Calibri" w:hAnsi="Calibri" w:cs="Calibri"/>
      <w:u w:val="single"/>
    </w:rPr>
  </w:style>
  <w:style w:type="character" w:customStyle="1" w:styleId="term">
    <w:name w:val="term"/>
    <w:basedOn w:val="DefaultParagraphFont"/>
    <w:rsid w:val="00551295"/>
  </w:style>
  <w:style w:type="character" w:customStyle="1" w:styleId="Style1Char">
    <w:name w:val="Style1 Char"/>
    <w:rsid w:val="00551295"/>
    <w:rPr>
      <w:rFonts w:ascii="Times New Roman" w:eastAsia="SimSun" w:hAnsi="Times New Roman" w:cs="Times New Roman"/>
      <w:sz w:val="20"/>
      <w:szCs w:val="24"/>
      <w:u w:val="single"/>
      <w:lang w:eastAsia="zh-CN"/>
    </w:rPr>
  </w:style>
  <w:style w:type="character" w:customStyle="1" w:styleId="Styleunderline11pt">
    <w:name w:val="Style underline + 11 pt"/>
    <w:rsid w:val="00551295"/>
    <w:rPr>
      <w:rFonts w:ascii="Times New Roman" w:hAnsi="Times New Roman"/>
      <w:sz w:val="20"/>
      <w:u w:val="single"/>
    </w:rPr>
  </w:style>
  <w:style w:type="paragraph" w:customStyle="1" w:styleId="Stylecard11pt">
    <w:name w:val="Style card + 11 pt"/>
    <w:basedOn w:val="Normal"/>
    <w:link w:val="Stylecard11ptChar"/>
    <w:qFormat/>
    <w:rsid w:val="00551295"/>
    <w:pPr>
      <w:ind w:left="288" w:right="288"/>
    </w:pPr>
    <w:rPr>
      <w:rFonts w:eastAsia="SimSun"/>
      <w:lang w:eastAsia="zh-CN"/>
    </w:rPr>
  </w:style>
  <w:style w:type="character" w:customStyle="1" w:styleId="Stylecard11ptChar">
    <w:name w:val="Style card + 11 pt Char"/>
    <w:link w:val="Stylecard11pt"/>
    <w:rsid w:val="00551295"/>
    <w:rPr>
      <w:rFonts w:ascii="Calibri" w:eastAsia="SimSun" w:hAnsi="Calibri"/>
      <w:sz w:val="22"/>
      <w:lang w:eastAsia="zh-CN"/>
    </w:rPr>
  </w:style>
  <w:style w:type="paragraph" w:customStyle="1" w:styleId="Minimize">
    <w:name w:val="Minimize"/>
    <w:basedOn w:val="Normal"/>
    <w:next w:val="Normal"/>
    <w:link w:val="MinimizeChar"/>
    <w:qFormat/>
    <w:rsid w:val="00551295"/>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551295"/>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551295"/>
    <w:rPr>
      <w:rFonts w:ascii="Arial" w:eastAsiaTheme="minorHAnsi" w:hAnsi="Arial" w:cs="Arial"/>
      <w:sz w:val="22"/>
      <w:szCs w:val="22"/>
      <w:u w:val="single"/>
    </w:rPr>
  </w:style>
  <w:style w:type="paragraph" w:customStyle="1" w:styleId="cardtext">
    <w:name w:val="card text"/>
    <w:basedOn w:val="Normal"/>
    <w:link w:val="cardtextChar"/>
    <w:qFormat/>
    <w:rsid w:val="00551295"/>
    <w:pPr>
      <w:ind w:left="288" w:right="288"/>
    </w:pPr>
  </w:style>
  <w:style w:type="character" w:customStyle="1" w:styleId="cardtextChar">
    <w:name w:val="card text Char"/>
    <w:basedOn w:val="DefaultParagraphFont"/>
    <w:link w:val="cardtext"/>
    <w:rsid w:val="00551295"/>
    <w:rPr>
      <w:rFonts w:ascii="Calibri" w:hAnsi="Calibri"/>
      <w:sz w:val="22"/>
    </w:rPr>
  </w:style>
  <w:style w:type="character" w:customStyle="1" w:styleId="byline">
    <w:name w:val="byline"/>
    <w:basedOn w:val="DefaultParagraphFont"/>
    <w:rsid w:val="0055129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551295"/>
    <w:rPr>
      <w:rFonts w:ascii="Arial" w:hAnsi="Arial"/>
      <w:b/>
      <w:sz w:val="24"/>
      <w:szCs w:val="22"/>
      <w:u w:val="single"/>
    </w:rPr>
  </w:style>
  <w:style w:type="paragraph" w:customStyle="1" w:styleId="StyleStyle411pt">
    <w:name w:val="Style Style4 + 11 pt"/>
    <w:basedOn w:val="Normal"/>
    <w:link w:val="StyleStyle411ptChar"/>
    <w:qFormat/>
    <w:rsid w:val="0055129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51295"/>
    <w:rPr>
      <w:rFonts w:ascii="Calibri" w:eastAsia="Times New Roman" w:hAnsi="Calibri"/>
      <w:sz w:val="22"/>
      <w:u w:val="single"/>
    </w:rPr>
  </w:style>
  <w:style w:type="character" w:customStyle="1" w:styleId="Style11ptUnderline">
    <w:name w:val="Style 11 pt Underline"/>
    <w:rsid w:val="00551295"/>
    <w:rPr>
      <w:sz w:val="20"/>
      <w:u w:val="single"/>
    </w:rPr>
  </w:style>
  <w:style w:type="character" w:customStyle="1" w:styleId="Style11ptBoldUnderline">
    <w:name w:val="Style 11 pt Bold Underline"/>
    <w:rsid w:val="00551295"/>
    <w:rPr>
      <w:b/>
      <w:bCs/>
      <w:sz w:val="20"/>
      <w:u w:val="single"/>
    </w:rPr>
  </w:style>
  <w:style w:type="character" w:customStyle="1" w:styleId="Style11pt">
    <w:name w:val="Style 11 pt"/>
    <w:rsid w:val="00551295"/>
    <w:rPr>
      <w:sz w:val="20"/>
    </w:rPr>
  </w:style>
  <w:style w:type="paragraph" w:customStyle="1" w:styleId="StyleStyle411ptBold">
    <w:name w:val="Style Style4 + 11 pt Bold"/>
    <w:basedOn w:val="Normal"/>
    <w:link w:val="StyleStyle411ptBoldChar"/>
    <w:qFormat/>
    <w:rsid w:val="00551295"/>
    <w:rPr>
      <w:rFonts w:eastAsia="Times New Roman"/>
      <w:b/>
      <w:bCs/>
      <w:u w:val="single"/>
    </w:rPr>
  </w:style>
  <w:style w:type="character" w:customStyle="1" w:styleId="StyleStyle411ptBoldChar">
    <w:name w:val="Style Style4 + 11 pt Bold Char"/>
    <w:basedOn w:val="DefaultParagraphFont"/>
    <w:link w:val="StyleStyle411ptBold"/>
    <w:rsid w:val="00551295"/>
    <w:rPr>
      <w:rFonts w:ascii="Calibri" w:eastAsia="Times New Roman" w:hAnsi="Calibri"/>
      <w:b/>
      <w:bCs/>
      <w:sz w:val="22"/>
      <w:u w:val="single"/>
    </w:rPr>
  </w:style>
  <w:style w:type="paragraph" w:customStyle="1" w:styleId="BlockTitle">
    <w:name w:val="Block Title"/>
    <w:basedOn w:val="Normal"/>
    <w:next w:val="Normal"/>
    <w:qFormat/>
    <w:rsid w:val="00551295"/>
    <w:pPr>
      <w:spacing w:after="120"/>
      <w:jc w:val="center"/>
      <w:outlineLvl w:val="0"/>
    </w:pPr>
    <w:rPr>
      <w:rFonts w:eastAsia="Times New Roman"/>
      <w:b/>
      <w:sz w:val="32"/>
      <w:szCs w:val="20"/>
      <w:u w:val="single"/>
    </w:rPr>
  </w:style>
  <w:style w:type="character" w:customStyle="1" w:styleId="Emphasis2">
    <w:name w:val="Emphasis2"/>
    <w:basedOn w:val="DefaultParagraphFont"/>
    <w:rsid w:val="00551295"/>
    <w:rPr>
      <w:rFonts w:ascii="Franklin Gothic Heavy" w:hAnsi="Franklin Gothic Heavy"/>
      <w:iCs/>
      <w:u w:val="single"/>
    </w:rPr>
  </w:style>
  <w:style w:type="paragraph" w:customStyle="1" w:styleId="Cards">
    <w:name w:val="Cards"/>
    <w:basedOn w:val="Normal"/>
    <w:link w:val="CardsChar1"/>
    <w:qFormat/>
    <w:rsid w:val="00551295"/>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551295"/>
    <w:rPr>
      <w:rFonts w:ascii="Times New Roman" w:eastAsia="Times New Roman" w:hAnsi="Times New Roman" w:cs="Times New Roman"/>
      <w:sz w:val="20"/>
      <w:szCs w:val="24"/>
    </w:rPr>
  </w:style>
  <w:style w:type="character" w:customStyle="1" w:styleId="pmterms1">
    <w:name w:val="pmterms1"/>
    <w:basedOn w:val="DefaultParagraphFont"/>
    <w:rsid w:val="00551295"/>
  </w:style>
  <w:style w:type="character" w:customStyle="1" w:styleId="hilite1">
    <w:name w:val="hilite1"/>
    <w:basedOn w:val="DefaultParagraphFont"/>
    <w:rsid w:val="0055129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51295"/>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551295"/>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551295"/>
    <w:rPr>
      <w:rFonts w:eastAsia="Times New Roman"/>
      <w:b/>
      <w:szCs w:val="20"/>
    </w:rPr>
  </w:style>
  <w:style w:type="character" w:customStyle="1" w:styleId="NormaltagChar">
    <w:name w:val="Normal tag Char"/>
    <w:basedOn w:val="DefaultParagraphFont"/>
    <w:link w:val="Normaltag"/>
    <w:uiPriority w:val="99"/>
    <w:locked/>
    <w:rsid w:val="00551295"/>
    <w:rPr>
      <w:rFonts w:ascii="Calibri" w:eastAsia="Times New Roman" w:hAnsi="Calibri"/>
      <w:b/>
      <w:sz w:val="22"/>
      <w:szCs w:val="20"/>
    </w:rPr>
  </w:style>
  <w:style w:type="character" w:customStyle="1" w:styleId="DebateUnderline">
    <w:name w:val="Debate Underline"/>
    <w:qFormat/>
    <w:rsid w:val="00551295"/>
    <w:rPr>
      <w:rFonts w:ascii="Times New Roman" w:hAnsi="Times New Roman"/>
      <w:sz w:val="20"/>
      <w:szCs w:val="24"/>
      <w:u w:val="thick"/>
    </w:rPr>
  </w:style>
  <w:style w:type="character" w:customStyle="1" w:styleId="blue">
    <w:name w:val="blue"/>
    <w:basedOn w:val="DefaultParagraphFont"/>
    <w:rsid w:val="00551295"/>
    <w:rPr>
      <w:rFonts w:cs="Times New Roman"/>
    </w:rPr>
  </w:style>
  <w:style w:type="paragraph" w:customStyle="1" w:styleId="cites">
    <w:name w:val="cites"/>
    <w:link w:val="Heading1Char3"/>
    <w:autoRedefine/>
    <w:qFormat/>
    <w:rsid w:val="00551295"/>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551295"/>
    <w:rPr>
      <w:rFonts w:ascii="Times New Roman" w:eastAsia="Malgun Gothic" w:hAnsi="Times New Roman" w:cs="Times New Roman"/>
      <w:b/>
      <w:u w:val="single"/>
    </w:rPr>
  </w:style>
  <w:style w:type="paragraph" w:customStyle="1" w:styleId="tiny">
    <w:name w:val="tiny"/>
    <w:next w:val="Normal"/>
    <w:link w:val="tinyChar"/>
    <w:autoRedefine/>
    <w:qFormat/>
    <w:rsid w:val="00551295"/>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551295"/>
    <w:rPr>
      <w:rFonts w:ascii="Times New Roman" w:eastAsia="Malgun Gothic" w:hAnsi="Times New Roman" w:cs="Times New Roman"/>
      <w:sz w:val="12"/>
    </w:rPr>
  </w:style>
  <w:style w:type="character" w:customStyle="1" w:styleId="CitesChar2">
    <w:name w:val="Cites Char2"/>
    <w:link w:val="Cites0"/>
    <w:rsid w:val="00551295"/>
    <w:rPr>
      <w:rFonts w:eastAsia="Times New Roman" w:cs="Times New Roman"/>
      <w:b/>
      <w:bCs/>
      <w:sz w:val="20"/>
      <w:szCs w:val="20"/>
    </w:rPr>
  </w:style>
  <w:style w:type="paragraph" w:customStyle="1" w:styleId="BlockTitle2">
    <w:name w:val="Block Title2"/>
    <w:basedOn w:val="Normal"/>
    <w:next w:val="Normal"/>
    <w:qFormat/>
    <w:rsid w:val="00551295"/>
    <w:pPr>
      <w:spacing w:after="240"/>
      <w:jc w:val="center"/>
    </w:pPr>
    <w:rPr>
      <w:rFonts w:eastAsia="Times New Roman"/>
      <w:b/>
      <w:sz w:val="32"/>
      <w:u w:val="single"/>
      <w:lang w:bidi="en-US"/>
    </w:rPr>
  </w:style>
  <w:style w:type="paragraph" w:styleId="TOC1">
    <w:name w:val="toc 1"/>
    <w:basedOn w:val="Normal"/>
    <w:next w:val="Normal"/>
    <w:autoRedefine/>
    <w:uiPriority w:val="39"/>
    <w:rsid w:val="00551295"/>
    <w:pPr>
      <w:spacing w:before="120" w:after="120"/>
    </w:pPr>
    <w:rPr>
      <w:rFonts w:eastAsia="Times New Roman"/>
      <w:b/>
      <w:u w:val="single"/>
      <w:lang w:bidi="en-US"/>
    </w:rPr>
  </w:style>
  <w:style w:type="paragraph" w:styleId="TOC9">
    <w:name w:val="toc 9"/>
    <w:basedOn w:val="Normal"/>
    <w:next w:val="Normal"/>
    <w:autoRedefine/>
    <w:rsid w:val="00551295"/>
    <w:pPr>
      <w:ind w:left="1600"/>
    </w:pPr>
    <w:rPr>
      <w:rFonts w:eastAsia="Times New Roman"/>
      <w:sz w:val="20"/>
      <w:lang w:bidi="en-US"/>
    </w:rPr>
  </w:style>
  <w:style w:type="paragraph" w:customStyle="1" w:styleId="TxBrp1">
    <w:name w:val="TxBr_p1"/>
    <w:basedOn w:val="Normal"/>
    <w:qFormat/>
    <w:rsid w:val="00551295"/>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51295"/>
    <w:pPr>
      <w:spacing w:before="100" w:beforeAutospacing="1" w:after="100" w:afterAutospacing="1"/>
    </w:pPr>
    <w:rPr>
      <w:rFonts w:eastAsia="Times New Roman"/>
      <w:lang w:bidi="en-US"/>
    </w:rPr>
  </w:style>
  <w:style w:type="paragraph" w:customStyle="1" w:styleId="fullstory">
    <w:name w:val="fullstory"/>
    <w:basedOn w:val="Normal"/>
    <w:qFormat/>
    <w:rsid w:val="00551295"/>
    <w:pPr>
      <w:spacing w:before="100" w:beforeAutospacing="1" w:after="100" w:afterAutospacing="1"/>
    </w:pPr>
    <w:rPr>
      <w:rFonts w:eastAsia="Times New Roman"/>
      <w:lang w:bidi="en-US"/>
    </w:rPr>
  </w:style>
  <w:style w:type="character" w:customStyle="1" w:styleId="standardcontent">
    <w:name w:val="standardcontent"/>
    <w:basedOn w:val="DefaultParagraphFont"/>
    <w:rsid w:val="00551295"/>
  </w:style>
  <w:style w:type="paragraph" w:customStyle="1" w:styleId="hat">
    <w:name w:val="hat"/>
    <w:basedOn w:val="Normal"/>
    <w:next w:val="Normal"/>
    <w:link w:val="hatChar"/>
    <w:qFormat/>
    <w:rsid w:val="0055129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51295"/>
  </w:style>
  <w:style w:type="paragraph" w:customStyle="1" w:styleId="HotRouteChar">
    <w:name w:val="Hot Route! Char"/>
    <w:basedOn w:val="Normal"/>
    <w:qFormat/>
    <w:rsid w:val="00551295"/>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551295"/>
    <w:rPr>
      <w:rFonts w:cs="Times New Roman"/>
      <w:b/>
      <w:bCs/>
    </w:rPr>
  </w:style>
  <w:style w:type="paragraph" w:customStyle="1" w:styleId="Default">
    <w:name w:val="Default"/>
    <w:qFormat/>
    <w:rsid w:val="00551295"/>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51295"/>
    <w:rPr>
      <w:rFonts w:ascii="Cambria" w:hAnsi="Cambria" w:cs="Times New Roman"/>
      <w:b/>
      <w:bCs/>
      <w:sz w:val="26"/>
      <w:szCs w:val="26"/>
    </w:rPr>
  </w:style>
  <w:style w:type="character" w:customStyle="1" w:styleId="UnderliningChar">
    <w:name w:val="Underlining Char"/>
    <w:basedOn w:val="DefaultParagraphFont"/>
    <w:link w:val="Underlining"/>
    <w:rsid w:val="00551295"/>
    <w:rPr>
      <w:rFonts w:ascii="Arial Narrow" w:hAnsi="Arial Narrow" w:cs="Times New Roman"/>
      <w:u w:val="single"/>
    </w:rPr>
  </w:style>
  <w:style w:type="character" w:customStyle="1" w:styleId="CardCharChar1">
    <w:name w:val="Card Char Char1"/>
    <w:basedOn w:val="DefaultParagraphFont"/>
    <w:rsid w:val="00551295"/>
    <w:rPr>
      <w:rFonts w:cs="Times New Roman"/>
      <w:b/>
      <w:bCs/>
      <w:sz w:val="28"/>
      <w:szCs w:val="28"/>
    </w:rPr>
  </w:style>
  <w:style w:type="paragraph" w:customStyle="1" w:styleId="Cites0">
    <w:name w:val="Cites"/>
    <w:basedOn w:val="Normal"/>
    <w:link w:val="CitesChar2"/>
    <w:qFormat/>
    <w:rsid w:val="0055129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551295"/>
    <w:rPr>
      <w:rFonts w:ascii="Times New Roman" w:eastAsia="Calibri" w:hAnsi="Times New Roman" w:cs="Times New Roman"/>
      <w:sz w:val="24"/>
      <w:szCs w:val="24"/>
    </w:rPr>
  </w:style>
  <w:style w:type="character" w:customStyle="1" w:styleId="apple-converted-space">
    <w:name w:val="apple-converted-space"/>
    <w:basedOn w:val="DefaultParagraphFont"/>
    <w:rsid w:val="00551295"/>
  </w:style>
  <w:style w:type="character" w:customStyle="1" w:styleId="hit">
    <w:name w:val="hit"/>
    <w:basedOn w:val="DefaultParagraphFont"/>
    <w:rsid w:val="00551295"/>
    <w:rPr>
      <w:rFonts w:cs="Times New Roman"/>
    </w:rPr>
  </w:style>
  <w:style w:type="paragraph" w:customStyle="1" w:styleId="SmallFont">
    <w:name w:val="Small Font"/>
    <w:basedOn w:val="Normal"/>
    <w:link w:val="SmallFontChar"/>
    <w:qFormat/>
    <w:rsid w:val="00551295"/>
    <w:pPr>
      <w:spacing w:after="200"/>
      <w:jc w:val="both"/>
    </w:pPr>
    <w:rPr>
      <w:rFonts w:eastAsia="Calibri"/>
      <w:szCs w:val="18"/>
    </w:rPr>
  </w:style>
  <w:style w:type="character" w:customStyle="1" w:styleId="SmallFontChar">
    <w:name w:val="Small Font Char"/>
    <w:basedOn w:val="DefaultParagraphFont"/>
    <w:link w:val="SmallFont"/>
    <w:locked/>
    <w:rsid w:val="00551295"/>
    <w:rPr>
      <w:rFonts w:ascii="Calibri" w:eastAsia="Calibri" w:hAnsi="Calibri"/>
      <w:sz w:val="22"/>
      <w:szCs w:val="18"/>
    </w:rPr>
  </w:style>
  <w:style w:type="character" w:customStyle="1" w:styleId="CircleChar1">
    <w:name w:val="Circle Char1"/>
    <w:basedOn w:val="DefaultParagraphFont"/>
    <w:rsid w:val="00551295"/>
    <w:rPr>
      <w:rFonts w:cs="Times New Roman"/>
      <w:b/>
      <w:i/>
      <w:sz w:val="18"/>
      <w:szCs w:val="18"/>
      <w:u w:val="single"/>
      <w:lang w:val="en-US" w:eastAsia="en-US" w:bidi="ar-SA"/>
    </w:rPr>
  </w:style>
  <w:style w:type="paragraph" w:styleId="BodyText">
    <w:name w:val="Body Text"/>
    <w:basedOn w:val="Normal"/>
    <w:link w:val="BodyTextChar"/>
    <w:uiPriority w:val="99"/>
    <w:unhideWhenUsed/>
    <w:rsid w:val="00551295"/>
    <w:pPr>
      <w:spacing w:after="120"/>
    </w:pPr>
  </w:style>
  <w:style w:type="character" w:customStyle="1" w:styleId="BodyTextChar">
    <w:name w:val="Body Text Char"/>
    <w:basedOn w:val="DefaultParagraphFont"/>
    <w:link w:val="BodyText"/>
    <w:uiPriority w:val="99"/>
    <w:rsid w:val="00551295"/>
    <w:rPr>
      <w:rFonts w:ascii="Calibri" w:hAnsi="Calibri"/>
      <w:sz w:val="22"/>
    </w:rPr>
  </w:style>
  <w:style w:type="character" w:customStyle="1" w:styleId="verdana">
    <w:name w:val="verdana"/>
    <w:basedOn w:val="DefaultParagraphFont"/>
    <w:rsid w:val="00551295"/>
  </w:style>
  <w:style w:type="character" w:customStyle="1" w:styleId="CardsChar1">
    <w:name w:val="Cards Char1"/>
    <w:link w:val="Cards"/>
    <w:rsid w:val="00551295"/>
    <w:rPr>
      <w:rFonts w:ascii="Calibri" w:eastAsia="Times New Roman" w:hAnsi="Calibri" w:cs="Times New Roman"/>
      <w:sz w:val="20"/>
      <w:szCs w:val="20"/>
    </w:rPr>
  </w:style>
  <w:style w:type="paragraph" w:customStyle="1" w:styleId="BlockHeadings">
    <w:name w:val="Block Headings"/>
    <w:basedOn w:val="Normal"/>
    <w:link w:val="BlockHeadingsChar"/>
    <w:qFormat/>
    <w:rsid w:val="0055129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51295"/>
    <w:rPr>
      <w:rFonts w:ascii="Calibri" w:eastAsia="Times New Roman" w:hAnsi="Calibri" w:cs="Times New Roman"/>
      <w:b/>
      <w:sz w:val="20"/>
      <w:szCs w:val="20"/>
    </w:rPr>
  </w:style>
  <w:style w:type="paragraph" w:customStyle="1" w:styleId="loose">
    <w:name w:val="loose"/>
    <w:basedOn w:val="Normal"/>
    <w:qFormat/>
    <w:rsid w:val="00551295"/>
    <w:pPr>
      <w:spacing w:before="210"/>
    </w:pPr>
    <w:rPr>
      <w:rFonts w:eastAsia="Times New Roman"/>
      <w:lang w:eastAsia="zh-CN" w:bidi="he-IL"/>
    </w:rPr>
  </w:style>
  <w:style w:type="character" w:customStyle="1" w:styleId="hit1">
    <w:name w:val="hit1"/>
    <w:basedOn w:val="DefaultParagraphFont"/>
    <w:rsid w:val="00551295"/>
    <w:rPr>
      <w:b/>
      <w:bCs/>
      <w:color w:val="CC0033"/>
    </w:rPr>
  </w:style>
  <w:style w:type="character" w:customStyle="1" w:styleId="upper">
    <w:name w:val="upper"/>
    <w:basedOn w:val="DefaultParagraphFont"/>
    <w:rsid w:val="00551295"/>
  </w:style>
  <w:style w:type="character" w:customStyle="1" w:styleId="Author">
    <w:name w:val="Author"/>
    <w:aliases w:val="Style Date"/>
    <w:basedOn w:val="DefaultParagraphFont"/>
    <w:uiPriority w:val="1"/>
    <w:qFormat/>
    <w:rsid w:val="00551295"/>
    <w:rPr>
      <w:b/>
      <w:sz w:val="24"/>
    </w:rPr>
  </w:style>
  <w:style w:type="character" w:customStyle="1" w:styleId="SmallFont7pt">
    <w:name w:val="Small Font (7 pt)"/>
    <w:basedOn w:val="DefaultParagraphFont"/>
    <w:rsid w:val="00551295"/>
    <w:rPr>
      <w:sz w:val="14"/>
    </w:rPr>
  </w:style>
  <w:style w:type="paragraph" w:customStyle="1" w:styleId="UnderlinedText">
    <w:name w:val="Underlined Text"/>
    <w:basedOn w:val="Normal"/>
    <w:qFormat/>
    <w:rsid w:val="00551295"/>
    <w:rPr>
      <w:rFonts w:eastAsia="Times New Roman"/>
      <w:b/>
      <w:szCs w:val="20"/>
    </w:rPr>
  </w:style>
  <w:style w:type="character" w:customStyle="1" w:styleId="SmallText-New">
    <w:name w:val="Small Text - New"/>
    <w:basedOn w:val="DefaultParagraphFont"/>
    <w:rsid w:val="00551295"/>
    <w:rPr>
      <w:rFonts w:ascii="Arial Narrow" w:hAnsi="Arial Narrow"/>
      <w:sz w:val="14"/>
    </w:rPr>
  </w:style>
  <w:style w:type="paragraph" w:customStyle="1" w:styleId="Smalltext">
    <w:name w:val="Small text"/>
    <w:aliases w:val="Quote1,Quote11"/>
    <w:basedOn w:val="Normal"/>
    <w:link w:val="SmalltextChar"/>
    <w:qFormat/>
    <w:rsid w:val="00551295"/>
    <w:rPr>
      <w:rFonts w:ascii="Arial Narrow" w:eastAsia="Times New Roman" w:hAnsi="Arial Narrow"/>
    </w:rPr>
  </w:style>
  <w:style w:type="character" w:customStyle="1" w:styleId="Underlined-New">
    <w:name w:val="Underlined - New"/>
    <w:basedOn w:val="DefaultParagraphFont"/>
    <w:rsid w:val="00551295"/>
    <w:rPr>
      <w:rFonts w:ascii="Arial Narrow" w:hAnsi="Arial Narrow"/>
      <w:sz w:val="16"/>
      <w:u w:val="single"/>
    </w:rPr>
  </w:style>
  <w:style w:type="paragraph" w:styleId="TOC2">
    <w:name w:val="toc 2"/>
    <w:basedOn w:val="Normal"/>
    <w:next w:val="Normal"/>
    <w:autoRedefine/>
    <w:uiPriority w:val="39"/>
    <w:rsid w:val="00551295"/>
    <w:pPr>
      <w:ind w:left="200"/>
    </w:pPr>
    <w:rPr>
      <w:rFonts w:eastAsia="Times New Roman"/>
      <w:sz w:val="20"/>
      <w:lang w:bidi="en-US"/>
    </w:rPr>
  </w:style>
  <w:style w:type="paragraph" w:styleId="Caption">
    <w:name w:val="caption"/>
    <w:basedOn w:val="Normal"/>
    <w:next w:val="Normal"/>
    <w:qFormat/>
    <w:rsid w:val="00551295"/>
    <w:rPr>
      <w:rFonts w:eastAsia="Times New Roman"/>
      <w:b/>
      <w:bCs/>
      <w:sz w:val="18"/>
      <w:szCs w:val="18"/>
      <w:lang w:bidi="en-US"/>
    </w:rPr>
  </w:style>
  <w:style w:type="paragraph" w:styleId="TOCHeading">
    <w:name w:val="TOC Heading"/>
    <w:basedOn w:val="Heading1"/>
    <w:next w:val="Normal"/>
    <w:uiPriority w:val="39"/>
    <w:qFormat/>
    <w:rsid w:val="0055129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51295"/>
    <w:rPr>
      <w:rFonts w:ascii="Arial Narrow" w:hAnsi="Arial Narrow"/>
      <w:dstrike w:val="0"/>
      <w:sz w:val="20"/>
      <w:bdr w:val="single" w:sz="2" w:space="0" w:color="auto"/>
      <w:vertAlign w:val="baseline"/>
    </w:rPr>
  </w:style>
  <w:style w:type="character" w:customStyle="1" w:styleId="style65">
    <w:name w:val="style65"/>
    <w:basedOn w:val="DefaultParagraphFont"/>
    <w:rsid w:val="0055129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51295"/>
    <w:rPr>
      <w:rFonts w:cs="Arial"/>
      <w:bCs/>
      <w:szCs w:val="26"/>
      <w:u w:val="single"/>
      <w:lang w:val="en-US" w:eastAsia="en-US" w:bidi="ar-SA"/>
    </w:rPr>
  </w:style>
  <w:style w:type="character" w:customStyle="1" w:styleId="qlabel">
    <w:name w:val="q_label"/>
    <w:basedOn w:val="DefaultParagraphFont"/>
    <w:rsid w:val="00551295"/>
  </w:style>
  <w:style w:type="character" w:customStyle="1" w:styleId="alabel">
    <w:name w:val="a_label"/>
    <w:basedOn w:val="DefaultParagraphFont"/>
    <w:rsid w:val="00551295"/>
  </w:style>
  <w:style w:type="character" w:customStyle="1" w:styleId="Style1Char1">
    <w:name w:val="Style1 Char1"/>
    <w:basedOn w:val="DefaultParagraphFont"/>
    <w:rsid w:val="00551295"/>
    <w:rPr>
      <w:rFonts w:eastAsia="SimSun"/>
      <w:sz w:val="20"/>
      <w:szCs w:val="24"/>
      <w:u w:val="single"/>
      <w:lang w:val="en-US" w:eastAsia="zh-CN" w:bidi="ar-SA"/>
    </w:rPr>
  </w:style>
  <w:style w:type="character" w:customStyle="1" w:styleId="UnderlineCharChar">
    <w:name w:val="Underline Char Char"/>
    <w:basedOn w:val="DefaultParagraphFont"/>
    <w:rsid w:val="0055129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51295"/>
    <w:rPr>
      <w:rFonts w:eastAsia="MS Mincho"/>
      <w:b/>
      <w:u w:val="single"/>
      <w:lang w:val="en-US" w:eastAsia="en-US" w:bidi="ar-SA"/>
    </w:rPr>
  </w:style>
  <w:style w:type="character" w:customStyle="1" w:styleId="CardTextChar0">
    <w:name w:val="Card Text Char"/>
    <w:basedOn w:val="DefaultParagraphFont"/>
    <w:rsid w:val="00551295"/>
    <w:rPr>
      <w:rFonts w:ascii="Times New Roman" w:eastAsia="Times New Roman" w:hAnsi="Times New Roman" w:cs="Times New Roman"/>
      <w:szCs w:val="24"/>
    </w:rPr>
  </w:style>
  <w:style w:type="character" w:customStyle="1" w:styleId="reduce2">
    <w:name w:val="reduce2"/>
    <w:basedOn w:val="DefaultParagraphFont"/>
    <w:rsid w:val="00551295"/>
    <w:rPr>
      <w:rFonts w:ascii="Arial" w:hAnsi="Arial" w:cs="Arial"/>
      <w:color w:val="000000"/>
      <w:sz w:val="10"/>
      <w:szCs w:val="22"/>
    </w:rPr>
  </w:style>
  <w:style w:type="paragraph" w:customStyle="1" w:styleId="BoldUnderline">
    <w:name w:val="BoldUnderline"/>
    <w:link w:val="BoldUnderlineChar"/>
    <w:uiPriority w:val="99"/>
    <w:qFormat/>
    <w:rsid w:val="00551295"/>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55129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51295"/>
    <w:rPr>
      <w:rFonts w:cs="Arial"/>
      <w:bCs/>
      <w:szCs w:val="26"/>
      <w:u w:val="single"/>
      <w:lang w:val="en-US" w:eastAsia="en-US" w:bidi="ar-SA"/>
    </w:rPr>
  </w:style>
  <w:style w:type="paragraph" w:customStyle="1" w:styleId="evidencetextChar">
    <w:name w:val="evidence text Char"/>
    <w:basedOn w:val="Normal"/>
    <w:qFormat/>
    <w:rsid w:val="00551295"/>
    <w:pPr>
      <w:ind w:left="1728" w:right="1008"/>
    </w:pPr>
    <w:rPr>
      <w:rFonts w:eastAsia="Times New Roman"/>
      <w:color w:val="000000"/>
      <w:sz w:val="18"/>
    </w:rPr>
  </w:style>
  <w:style w:type="character" w:customStyle="1" w:styleId="underline2">
    <w:name w:val="underline2"/>
    <w:basedOn w:val="DefaultParagraphFont"/>
    <w:rsid w:val="00551295"/>
    <w:rPr>
      <w:u w:val="single"/>
    </w:rPr>
  </w:style>
  <w:style w:type="character" w:customStyle="1" w:styleId="Style11ptUnderlineBorderSinglesolidlineAuto05pt">
    <w:name w:val="Style 11 pt Underline Border: : (Single solid line Auto  0.5 pt..."/>
    <w:rsid w:val="0055129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5129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51295"/>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551295"/>
    <w:rPr>
      <w:u w:val="single"/>
    </w:rPr>
  </w:style>
  <w:style w:type="paragraph" w:customStyle="1" w:styleId="UnderlineChar4">
    <w:name w:val="Underline Char4"/>
    <w:basedOn w:val="Normal"/>
    <w:link w:val="UnderlineChar4Char"/>
    <w:qFormat/>
    <w:rsid w:val="00551295"/>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551295"/>
    <w:rPr>
      <w:b/>
      <w:u w:val="single"/>
    </w:rPr>
  </w:style>
  <w:style w:type="paragraph" w:customStyle="1" w:styleId="BoldandUnderlineChar3">
    <w:name w:val="Bold and Underline Char3"/>
    <w:basedOn w:val="Normal"/>
    <w:link w:val="BoldandUnderlineChar3Char2"/>
    <w:qFormat/>
    <w:rsid w:val="00551295"/>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551295"/>
    <w:rPr>
      <w:rFonts w:eastAsia="Times New Roman"/>
      <w:u w:val="single"/>
    </w:rPr>
  </w:style>
  <w:style w:type="character" w:customStyle="1" w:styleId="StyleUnderlineChar11ptChar">
    <w:name w:val="Style Underline Char + 11 pt Char"/>
    <w:basedOn w:val="DefaultParagraphFont"/>
    <w:link w:val="StyleUnderlineChar11pt"/>
    <w:rsid w:val="00551295"/>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55129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51295"/>
    <w:rPr>
      <w:rFonts w:ascii="Calibri" w:eastAsia="Times New Roman" w:hAnsi="Calibri"/>
      <w:b/>
      <w:bCs/>
      <w:sz w:val="22"/>
      <w:u w:val="single"/>
    </w:rPr>
  </w:style>
  <w:style w:type="character" w:customStyle="1" w:styleId="inside-head">
    <w:name w:val="inside-head"/>
    <w:basedOn w:val="DefaultParagraphFont"/>
    <w:rsid w:val="00551295"/>
  </w:style>
  <w:style w:type="paragraph" w:customStyle="1" w:styleId="Style3">
    <w:name w:val="Style3"/>
    <w:basedOn w:val="Normal"/>
    <w:link w:val="Style3Char"/>
    <w:qFormat/>
    <w:rsid w:val="00551295"/>
    <w:rPr>
      <w:rFonts w:ascii="Arial Narrow" w:eastAsia="Times New Roman" w:hAnsi="Arial Narrow"/>
      <w:b/>
    </w:rPr>
  </w:style>
  <w:style w:type="character" w:customStyle="1" w:styleId="Style3Char">
    <w:name w:val="Style3 Char"/>
    <w:basedOn w:val="DefaultParagraphFont"/>
    <w:link w:val="Style3"/>
    <w:rsid w:val="00551295"/>
    <w:rPr>
      <w:rFonts w:ascii="Arial Narrow" w:eastAsia="Times New Roman" w:hAnsi="Arial Narrow"/>
      <w:b/>
      <w:sz w:val="22"/>
    </w:rPr>
  </w:style>
  <w:style w:type="character" w:customStyle="1" w:styleId="7TimesNewRoman">
    <w:name w:val="7 Times New Roman"/>
    <w:rsid w:val="0055129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51295"/>
  </w:style>
  <w:style w:type="character" w:customStyle="1" w:styleId="officialsbureau">
    <w:name w:val="official_s_bureau"/>
    <w:basedOn w:val="DefaultParagraphFont"/>
    <w:rsid w:val="00551295"/>
  </w:style>
  <w:style w:type="paragraph" w:customStyle="1" w:styleId="Stylecard11ptUnderline">
    <w:name w:val="Style card + 11 pt Underline"/>
    <w:basedOn w:val="Normal"/>
    <w:link w:val="Stylecard11ptUnderlineChar"/>
    <w:qFormat/>
    <w:rsid w:val="00551295"/>
    <w:pPr>
      <w:ind w:left="288" w:right="288"/>
    </w:pPr>
    <w:rPr>
      <w:rFonts w:eastAsia="SimSun"/>
      <w:u w:val="single"/>
      <w:lang w:eastAsia="zh-CN"/>
    </w:rPr>
  </w:style>
  <w:style w:type="character" w:customStyle="1" w:styleId="Stylecard11ptUnderlineChar">
    <w:name w:val="Style card + 11 pt Underline Char"/>
    <w:link w:val="Stylecard11ptUnderline"/>
    <w:rsid w:val="00551295"/>
    <w:rPr>
      <w:rFonts w:ascii="Calibri" w:eastAsia="SimSun" w:hAnsi="Calibri"/>
      <w:sz w:val="22"/>
      <w:u w:val="single"/>
      <w:lang w:eastAsia="zh-CN"/>
    </w:rPr>
  </w:style>
  <w:style w:type="paragraph" w:customStyle="1" w:styleId="Stylecard11ptBoldUnderline">
    <w:name w:val="Style card + 11 pt Bold Underline"/>
    <w:basedOn w:val="Normal"/>
    <w:link w:val="Stylecard11ptBoldUnderlineChar"/>
    <w:qFormat/>
    <w:rsid w:val="00551295"/>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551295"/>
    <w:rPr>
      <w:rFonts w:ascii="Calibri" w:eastAsia="SimSun" w:hAnsi="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55129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51295"/>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551295"/>
    <w:rPr>
      <w:rFonts w:ascii="Calibri" w:eastAsia="SimSun" w:hAnsi="Calibri" w:cs="Calibri"/>
      <w:sz w:val="22"/>
      <w:u w:val="single"/>
      <w:lang w:eastAsia="zh-CN"/>
    </w:rPr>
  </w:style>
  <w:style w:type="paragraph" w:styleId="HTMLPreformatted">
    <w:name w:val="HTML Preformatted"/>
    <w:basedOn w:val="Normal"/>
    <w:link w:val="HTMLPreformattedChar"/>
    <w:rsid w:val="00551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51295"/>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51295"/>
    <w:rPr>
      <w:u w:val="single"/>
    </w:rPr>
  </w:style>
  <w:style w:type="character" w:customStyle="1" w:styleId="StyleUnderlining11ptChar">
    <w:name w:val="Style Underlining + 11 pt Char"/>
    <w:basedOn w:val="DefaultParagraphFont"/>
    <w:link w:val="StyleUnderlining11pt"/>
    <w:rsid w:val="00551295"/>
    <w:rPr>
      <w:rFonts w:ascii="Calibri" w:hAnsi="Calibri"/>
      <w:sz w:val="22"/>
      <w:u w:val="single"/>
    </w:rPr>
  </w:style>
  <w:style w:type="paragraph" w:customStyle="1" w:styleId="StyleCardText9pt">
    <w:name w:val="Style Card Text + 9 pt"/>
    <w:basedOn w:val="Normal"/>
    <w:link w:val="StyleCardText9ptChar"/>
    <w:qFormat/>
    <w:rsid w:val="00551295"/>
    <w:pPr>
      <w:spacing w:after="200"/>
      <w:contextualSpacing/>
    </w:pPr>
    <w:rPr>
      <w:rFonts w:eastAsia="Calibri"/>
    </w:rPr>
  </w:style>
  <w:style w:type="character" w:customStyle="1" w:styleId="StyleCardText9ptChar">
    <w:name w:val="Style Card Text + 9 pt Char"/>
    <w:basedOn w:val="DefaultParagraphFont"/>
    <w:link w:val="StyleCardText9pt"/>
    <w:rsid w:val="00551295"/>
    <w:rPr>
      <w:rFonts w:ascii="Calibri" w:eastAsia="Calibri" w:hAnsi="Calibri"/>
      <w:sz w:val="22"/>
    </w:rPr>
  </w:style>
  <w:style w:type="paragraph" w:styleId="Quote">
    <w:name w:val="Quote"/>
    <w:basedOn w:val="Normal"/>
    <w:next w:val="Normal"/>
    <w:link w:val="QuoteChar"/>
    <w:uiPriority w:val="29"/>
    <w:qFormat/>
    <w:rsid w:val="00551295"/>
    <w:pPr>
      <w:widowControl w:val="0"/>
    </w:pPr>
    <w:rPr>
      <w:rFonts w:eastAsia="Times New Roman"/>
      <w:iCs/>
      <w:color w:val="000000"/>
      <w:lang w:bidi="en-US"/>
    </w:rPr>
  </w:style>
  <w:style w:type="character" w:customStyle="1" w:styleId="QuoteChar">
    <w:name w:val="Quote Char"/>
    <w:basedOn w:val="DefaultParagraphFont"/>
    <w:link w:val="Quote"/>
    <w:uiPriority w:val="29"/>
    <w:rsid w:val="00551295"/>
    <w:rPr>
      <w:rFonts w:ascii="Calibri" w:eastAsia="Times New Roman" w:hAnsi="Calibri"/>
      <w:iCs/>
      <w:color w:val="000000"/>
      <w:sz w:val="22"/>
      <w:lang w:bidi="en-US"/>
    </w:rPr>
  </w:style>
  <w:style w:type="paragraph" w:customStyle="1" w:styleId="Underlining">
    <w:name w:val="Underlining"/>
    <w:basedOn w:val="Normal"/>
    <w:link w:val="UnderliningChar"/>
    <w:qFormat/>
    <w:rsid w:val="00551295"/>
    <w:rPr>
      <w:rFonts w:ascii="Arial Narrow" w:hAnsi="Arial Narrow" w:cs="Times New Roman"/>
      <w:sz w:val="24"/>
      <w:u w:val="single"/>
    </w:rPr>
  </w:style>
  <w:style w:type="character" w:customStyle="1" w:styleId="ital-inline">
    <w:name w:val="ital-inline"/>
    <w:basedOn w:val="DefaultParagraphFont"/>
    <w:rsid w:val="00551295"/>
  </w:style>
  <w:style w:type="character" w:customStyle="1" w:styleId="underlineChar">
    <w:name w:val="underline Char"/>
    <w:basedOn w:val="DefaultParagraphFont"/>
    <w:rsid w:val="0055129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5129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51295"/>
    <w:rPr>
      <w:sz w:val="20"/>
      <w:u w:val="single"/>
    </w:rPr>
  </w:style>
  <w:style w:type="paragraph" w:styleId="BodyTextIndent2">
    <w:name w:val="Body Text Indent 2"/>
    <w:basedOn w:val="Normal"/>
    <w:link w:val="BodyTextIndent2Char"/>
    <w:unhideWhenUsed/>
    <w:rsid w:val="00551295"/>
    <w:pPr>
      <w:spacing w:after="120" w:line="480" w:lineRule="auto"/>
      <w:ind w:left="360"/>
    </w:pPr>
  </w:style>
  <w:style w:type="character" w:customStyle="1" w:styleId="BodyTextIndent2Char">
    <w:name w:val="Body Text Indent 2 Char"/>
    <w:basedOn w:val="DefaultParagraphFont"/>
    <w:link w:val="BodyTextIndent2"/>
    <w:rsid w:val="00551295"/>
    <w:rPr>
      <w:rFonts w:ascii="Calibri" w:hAnsi="Calibri"/>
      <w:sz w:val="22"/>
    </w:rPr>
  </w:style>
  <w:style w:type="paragraph" w:styleId="BodyTextIndent3">
    <w:name w:val="Body Text Indent 3"/>
    <w:basedOn w:val="Normal"/>
    <w:link w:val="BodyTextIndent3Char"/>
    <w:uiPriority w:val="99"/>
    <w:semiHidden/>
    <w:unhideWhenUsed/>
    <w:rsid w:val="00551295"/>
    <w:pPr>
      <w:spacing w:after="120"/>
      <w:ind w:left="360"/>
    </w:pPr>
    <w:rPr>
      <w:szCs w:val="16"/>
    </w:rPr>
  </w:style>
  <w:style w:type="character" w:customStyle="1" w:styleId="BodyTextIndent3Char">
    <w:name w:val="Body Text Indent 3 Char"/>
    <w:basedOn w:val="DefaultParagraphFont"/>
    <w:link w:val="BodyTextIndent3"/>
    <w:uiPriority w:val="99"/>
    <w:semiHidden/>
    <w:rsid w:val="00551295"/>
    <w:rPr>
      <w:rFonts w:ascii="Calibri" w:hAnsi="Calibri"/>
      <w:sz w:val="22"/>
      <w:szCs w:val="16"/>
    </w:rPr>
  </w:style>
  <w:style w:type="paragraph" w:styleId="BodyText2">
    <w:name w:val="Body Text 2"/>
    <w:basedOn w:val="Normal"/>
    <w:link w:val="BodyText2Char"/>
    <w:unhideWhenUsed/>
    <w:rsid w:val="00551295"/>
    <w:pPr>
      <w:spacing w:after="120" w:line="480" w:lineRule="auto"/>
    </w:pPr>
  </w:style>
  <w:style w:type="character" w:customStyle="1" w:styleId="BodyText2Char">
    <w:name w:val="Body Text 2 Char"/>
    <w:basedOn w:val="DefaultParagraphFont"/>
    <w:link w:val="BodyText2"/>
    <w:rsid w:val="00551295"/>
    <w:rPr>
      <w:rFonts w:ascii="Calibri" w:hAnsi="Calibri"/>
      <w:sz w:val="22"/>
    </w:rPr>
  </w:style>
  <w:style w:type="paragraph" w:styleId="BodyTextIndent">
    <w:name w:val="Body Text Indent"/>
    <w:basedOn w:val="Normal"/>
    <w:link w:val="BodyTextIndentChar"/>
    <w:uiPriority w:val="99"/>
    <w:unhideWhenUsed/>
    <w:rsid w:val="00551295"/>
    <w:pPr>
      <w:spacing w:after="120"/>
      <w:ind w:left="360"/>
    </w:pPr>
  </w:style>
  <w:style w:type="character" w:customStyle="1" w:styleId="BodyTextIndentChar">
    <w:name w:val="Body Text Indent Char"/>
    <w:basedOn w:val="DefaultParagraphFont"/>
    <w:link w:val="BodyTextIndent"/>
    <w:uiPriority w:val="99"/>
    <w:rsid w:val="00551295"/>
    <w:rPr>
      <w:rFonts w:ascii="Calibri" w:hAnsi="Calibri"/>
      <w:sz w:val="22"/>
    </w:rPr>
  </w:style>
  <w:style w:type="paragraph" w:styleId="BodyText3">
    <w:name w:val="Body Text 3"/>
    <w:basedOn w:val="Normal"/>
    <w:link w:val="BodyText3Char"/>
    <w:unhideWhenUsed/>
    <w:rsid w:val="00551295"/>
    <w:pPr>
      <w:spacing w:after="120"/>
    </w:pPr>
    <w:rPr>
      <w:szCs w:val="16"/>
    </w:rPr>
  </w:style>
  <w:style w:type="character" w:customStyle="1" w:styleId="BodyText3Char">
    <w:name w:val="Body Text 3 Char"/>
    <w:basedOn w:val="DefaultParagraphFont"/>
    <w:link w:val="BodyText3"/>
    <w:rsid w:val="00551295"/>
    <w:rPr>
      <w:rFonts w:ascii="Calibri" w:hAnsi="Calibri"/>
      <w:sz w:val="22"/>
      <w:szCs w:val="16"/>
    </w:rPr>
  </w:style>
  <w:style w:type="character" w:customStyle="1" w:styleId="StyleBold">
    <w:name w:val="Style Bold"/>
    <w:basedOn w:val="DefaultParagraphFont"/>
    <w:uiPriority w:val="9"/>
    <w:semiHidden/>
    <w:rsid w:val="00551295"/>
    <w:rPr>
      <w:b/>
      <w:bCs/>
    </w:rPr>
  </w:style>
  <w:style w:type="character" w:customStyle="1" w:styleId="body-text">
    <w:name w:val="body-text"/>
    <w:basedOn w:val="DefaultParagraphFont"/>
    <w:rsid w:val="00551295"/>
  </w:style>
  <w:style w:type="paragraph" w:customStyle="1" w:styleId="StyleStyle411ptBoldBorderSinglesolidlineAuto0">
    <w:name w:val="Style Style4 + 11 pt Bold Border: : (Single solid line Auto  0...."/>
    <w:basedOn w:val="Normal"/>
    <w:link w:val="StyleStyle411ptBoldBorderSinglesolidlineAuto0Char"/>
    <w:qFormat/>
    <w:rsid w:val="0055129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51295"/>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551295"/>
    <w:rPr>
      <w:rFonts w:ascii="Tahoma" w:hAnsi="Tahoma" w:cs="Tahoma"/>
      <w:sz w:val="16"/>
      <w:szCs w:val="16"/>
    </w:rPr>
  </w:style>
  <w:style w:type="character" w:customStyle="1" w:styleId="globalcontentbody">
    <w:name w:val="globalcontentbody"/>
    <w:basedOn w:val="DefaultParagraphFont"/>
    <w:rsid w:val="00551295"/>
  </w:style>
  <w:style w:type="paragraph" w:customStyle="1" w:styleId="StyleStyle112pt">
    <w:name w:val="Style Style1 + 12 pt"/>
    <w:basedOn w:val="Normal"/>
    <w:link w:val="StyleStyle112ptChar"/>
    <w:qFormat/>
    <w:rsid w:val="00551295"/>
    <w:rPr>
      <w:rFonts w:eastAsia="SimSun"/>
      <w:u w:val="single"/>
      <w:lang w:eastAsia="zh-CN"/>
    </w:rPr>
  </w:style>
  <w:style w:type="character" w:customStyle="1" w:styleId="StyleStyle112ptChar">
    <w:name w:val="Style Style1 + 12 pt Char"/>
    <w:basedOn w:val="DefaultParagraphFont"/>
    <w:link w:val="StyleStyle112pt"/>
    <w:rsid w:val="00551295"/>
    <w:rPr>
      <w:rFonts w:ascii="Calibri" w:eastAsia="SimSun" w:hAnsi="Calibri"/>
      <w:sz w:val="22"/>
      <w:u w:val="single"/>
      <w:lang w:eastAsia="zh-CN"/>
    </w:rPr>
  </w:style>
  <w:style w:type="paragraph" w:customStyle="1" w:styleId="MinimizedText">
    <w:name w:val="Minimized Text"/>
    <w:basedOn w:val="Normal"/>
    <w:link w:val="MinimizedTextChar"/>
    <w:qFormat/>
    <w:rsid w:val="00551295"/>
    <w:rPr>
      <w:rFonts w:eastAsia="Times New Roman"/>
    </w:rPr>
  </w:style>
  <w:style w:type="character" w:customStyle="1" w:styleId="MinimizedTextChar">
    <w:name w:val="Minimized Text Char"/>
    <w:basedOn w:val="DefaultParagraphFont"/>
    <w:link w:val="MinimizedText"/>
    <w:rsid w:val="00551295"/>
    <w:rPr>
      <w:rFonts w:ascii="Calibri" w:eastAsia="Times New Roman" w:hAnsi="Calibri"/>
      <w:sz w:val="22"/>
    </w:rPr>
  </w:style>
  <w:style w:type="character" w:customStyle="1" w:styleId="term1">
    <w:name w:val="term1"/>
    <w:basedOn w:val="DefaultParagraphFont"/>
    <w:rsid w:val="00551295"/>
    <w:rPr>
      <w:b/>
      <w:bCs/>
    </w:rPr>
  </w:style>
  <w:style w:type="character" w:customStyle="1" w:styleId="Styleterm111ptUnderline">
    <w:name w:val="Style term1 + 11 pt Underline"/>
    <w:basedOn w:val="term1"/>
    <w:rsid w:val="00551295"/>
    <w:rPr>
      <w:b/>
      <w:bCs/>
      <w:sz w:val="20"/>
      <w:u w:val="single"/>
    </w:rPr>
  </w:style>
  <w:style w:type="paragraph" w:customStyle="1" w:styleId="StyleMinimizedTextArialNarrow10pt">
    <w:name w:val="Style Minimized Text + Arial Narrow 10 pt"/>
    <w:basedOn w:val="MinimizedText"/>
    <w:link w:val="StyleMinimizedTextArialNarrow10ptChar"/>
    <w:qFormat/>
    <w:rsid w:val="00551295"/>
    <w:rPr>
      <w:sz w:val="20"/>
    </w:rPr>
  </w:style>
  <w:style w:type="character" w:customStyle="1" w:styleId="StyleMinimizedTextArialNarrow10ptChar">
    <w:name w:val="Style Minimized Text + Arial Narrow 10 pt Char"/>
    <w:basedOn w:val="MinimizedTextChar"/>
    <w:link w:val="StyleMinimizedTextArialNarrow10pt"/>
    <w:rsid w:val="00551295"/>
    <w:rPr>
      <w:rFonts w:ascii="Calibri" w:eastAsia="Times New Roman" w:hAnsi="Calibri"/>
      <w:sz w:val="20"/>
    </w:rPr>
  </w:style>
  <w:style w:type="character" w:customStyle="1" w:styleId="Styleunderline11ptBold">
    <w:name w:val="Style underline + 11 pt Bold"/>
    <w:basedOn w:val="underline"/>
    <w:rsid w:val="0055129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5129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51295"/>
    <w:rPr>
      <w:rFonts w:ascii="Calibri" w:eastAsia="Times New Roman" w:hAnsi="Calibri"/>
      <w:sz w:val="22"/>
      <w:u w:val="single"/>
      <w:bdr w:val="single" w:sz="4" w:space="0" w:color="auto"/>
    </w:rPr>
  </w:style>
  <w:style w:type="character" w:customStyle="1" w:styleId="Style9pt">
    <w:name w:val="Style 9 pt"/>
    <w:basedOn w:val="DefaultParagraphFont"/>
    <w:rsid w:val="00551295"/>
    <w:rPr>
      <w:rFonts w:ascii="Times New Roman" w:hAnsi="Times New Roman"/>
      <w:sz w:val="20"/>
    </w:rPr>
  </w:style>
  <w:style w:type="paragraph" w:customStyle="1" w:styleId="StyleStyle49pt3">
    <w:name w:val="Style Style4 + 9 pt3"/>
    <w:basedOn w:val="Style4"/>
    <w:link w:val="StyleStyle49pt3Char"/>
    <w:qFormat/>
    <w:rsid w:val="00551295"/>
    <w:rPr>
      <w:rFonts w:cs="Times New Roman"/>
    </w:rPr>
  </w:style>
  <w:style w:type="character" w:customStyle="1" w:styleId="StyleStyle49pt3Char">
    <w:name w:val="Style Style4 + 9 pt3 Char"/>
    <w:basedOn w:val="Style4Char"/>
    <w:link w:val="StyleStyle49pt3"/>
    <w:rsid w:val="00551295"/>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551295"/>
    <w:rPr>
      <w:rFonts w:cs="Times New Roman"/>
      <w:b/>
      <w:bCs/>
    </w:rPr>
  </w:style>
  <w:style w:type="character" w:customStyle="1" w:styleId="StyleStyle4BoldChar">
    <w:name w:val="Style Style4 + Bold Char"/>
    <w:basedOn w:val="Style4Char"/>
    <w:link w:val="StyleStyle4Bold"/>
    <w:rsid w:val="00551295"/>
    <w:rPr>
      <w:rFonts w:ascii="Calibri" w:eastAsia="Times New Roman" w:hAnsi="Calibri" w:cs="Times New Roman"/>
      <w:b/>
      <w:bCs/>
      <w:sz w:val="22"/>
      <w:u w:val="single"/>
    </w:rPr>
  </w:style>
  <w:style w:type="character" w:customStyle="1" w:styleId="CharChar11">
    <w:name w:val="Char Char11"/>
    <w:basedOn w:val="DefaultParagraphFont"/>
    <w:rsid w:val="00551295"/>
    <w:rPr>
      <w:rFonts w:cs="Arial"/>
      <w:bCs/>
      <w:szCs w:val="26"/>
      <w:u w:val="single"/>
      <w:lang w:val="en-US" w:eastAsia="en-US" w:bidi="ar-SA"/>
    </w:rPr>
  </w:style>
  <w:style w:type="character" w:customStyle="1" w:styleId="authorbio">
    <w:name w:val="authorbio"/>
    <w:basedOn w:val="DefaultParagraphFont"/>
    <w:rsid w:val="00551295"/>
  </w:style>
  <w:style w:type="character" w:customStyle="1" w:styleId="a">
    <w:name w:val="a"/>
    <w:basedOn w:val="DefaultParagraphFont"/>
    <w:rsid w:val="00551295"/>
  </w:style>
  <w:style w:type="character" w:customStyle="1" w:styleId="StyleStyleUnderline411pt">
    <w:name w:val="Style Style Underline4 + 11 pt"/>
    <w:basedOn w:val="DefaultParagraphFont"/>
    <w:rsid w:val="00551295"/>
    <w:rPr>
      <w:sz w:val="20"/>
      <w:u w:val="single"/>
    </w:rPr>
  </w:style>
  <w:style w:type="character" w:customStyle="1" w:styleId="StyleStyleUnderline411ptBold">
    <w:name w:val="Style Style Underline4 + 11 pt Bold"/>
    <w:basedOn w:val="DefaultParagraphFont"/>
    <w:rsid w:val="00551295"/>
    <w:rPr>
      <w:b/>
      <w:bCs/>
      <w:sz w:val="20"/>
      <w:u w:val="single"/>
    </w:rPr>
  </w:style>
  <w:style w:type="character" w:customStyle="1" w:styleId="StyleStyleUnderline311pt">
    <w:name w:val="Style Style Underline3 + 11 pt"/>
    <w:basedOn w:val="DefaultParagraphFont"/>
    <w:rsid w:val="00551295"/>
    <w:rPr>
      <w:sz w:val="20"/>
      <w:u w:val="single"/>
    </w:rPr>
  </w:style>
  <w:style w:type="character" w:customStyle="1" w:styleId="StyleStyleUnderline311ptBold">
    <w:name w:val="Style Style Underline3 + 11 pt Bold"/>
    <w:basedOn w:val="DefaultParagraphFont"/>
    <w:rsid w:val="00551295"/>
    <w:rPr>
      <w:b/>
      <w:bCs/>
      <w:sz w:val="20"/>
      <w:u w:val="single"/>
    </w:rPr>
  </w:style>
  <w:style w:type="character" w:customStyle="1" w:styleId="StyleUnderline3">
    <w:name w:val="Style Underline3"/>
    <w:basedOn w:val="DefaultParagraphFont"/>
    <w:rsid w:val="00551295"/>
    <w:rPr>
      <w:u w:val="single"/>
    </w:rPr>
  </w:style>
  <w:style w:type="paragraph" w:customStyle="1" w:styleId="StyleStyle111ptBorderSinglesolidlineAuto05ptL">
    <w:name w:val="Style Style1 + 11 pt Border: : (Single solid line Auto  0.5 pt L..."/>
    <w:link w:val="StyleStyle111ptBorderSinglesolidlineAuto05ptLChar"/>
    <w:qFormat/>
    <w:rsid w:val="00551295"/>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5129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51295"/>
    <w:rPr>
      <w:u w:val="single"/>
    </w:rPr>
  </w:style>
  <w:style w:type="character" w:customStyle="1" w:styleId="NothingChar">
    <w:name w:val="Nothing Char"/>
    <w:basedOn w:val="DefaultParagraphFont"/>
    <w:link w:val="Nothing"/>
    <w:rsid w:val="00551295"/>
    <w:rPr>
      <w:rFonts w:ascii="Times New Roman" w:eastAsia="Times New Roman" w:hAnsi="Times New Roman" w:cs="Times New Roman"/>
      <w:sz w:val="20"/>
    </w:rPr>
  </w:style>
  <w:style w:type="character" w:customStyle="1" w:styleId="CardsFont12pt0">
    <w:name w:val="Cards + Font 12pt"/>
    <w:basedOn w:val="DefaultParagraphFont"/>
    <w:rsid w:val="00551295"/>
    <w:rPr>
      <w:rFonts w:ascii="Times New Roman" w:eastAsia="Calibri" w:hAnsi="Times New Roman" w:cs="Times New Roman"/>
      <w:sz w:val="24"/>
      <w:szCs w:val="20"/>
      <w:u w:val="single"/>
    </w:rPr>
  </w:style>
  <w:style w:type="character" w:customStyle="1" w:styleId="SmallTextChar0">
    <w:name w:val="Small Text Char"/>
    <w:basedOn w:val="CardTextChar0"/>
    <w:rsid w:val="00551295"/>
    <w:rPr>
      <w:rFonts w:ascii="Times New Roman" w:eastAsia="MS Mincho" w:hAnsi="Times New Roman" w:cs="Times New Roman"/>
      <w:sz w:val="15"/>
      <w:szCs w:val="24"/>
      <w:lang w:eastAsia="ja-JP"/>
    </w:rPr>
  </w:style>
  <w:style w:type="paragraph" w:customStyle="1" w:styleId="Circled">
    <w:name w:val="Circled"/>
    <w:link w:val="CircledChar"/>
    <w:qFormat/>
    <w:rsid w:val="00551295"/>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551295"/>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55129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51295"/>
  </w:style>
  <w:style w:type="character" w:customStyle="1" w:styleId="part-of-speech">
    <w:name w:val="part-of-speech"/>
    <w:basedOn w:val="DefaultParagraphFont"/>
    <w:rsid w:val="00551295"/>
  </w:style>
  <w:style w:type="character" w:customStyle="1" w:styleId="sep">
    <w:name w:val="sep"/>
    <w:basedOn w:val="DefaultParagraphFont"/>
    <w:rsid w:val="00551295"/>
  </w:style>
  <w:style w:type="character" w:customStyle="1" w:styleId="pron">
    <w:name w:val="pron"/>
    <w:basedOn w:val="DefaultParagraphFont"/>
    <w:rsid w:val="00551295"/>
  </w:style>
  <w:style w:type="paragraph" w:customStyle="1" w:styleId="StyleStyle4LatinTimesNewRomanAsianSimSun">
    <w:name w:val="Style Style4 + (Latin) Times New Roman (Asian) SimSun"/>
    <w:basedOn w:val="Normal"/>
    <w:link w:val="StyleStyle4LatinTimesNewRomanAsianSimSunChar"/>
    <w:qFormat/>
    <w:rsid w:val="0055129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51295"/>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5129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51295"/>
    <w:rPr>
      <w:rFonts w:ascii="Calibri" w:eastAsia="SimSun" w:hAnsi="Calibri"/>
      <w:b/>
      <w:bCs/>
      <w:sz w:val="22"/>
      <w:u w:val="single"/>
    </w:rPr>
  </w:style>
  <w:style w:type="character" w:customStyle="1" w:styleId="CharChar3">
    <w:name w:val="Char Char3"/>
    <w:basedOn w:val="DefaultParagraphFont"/>
    <w:rsid w:val="0055129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551295"/>
    <w:rPr>
      <w:bCs/>
      <w:szCs w:val="26"/>
      <w:u w:val="single"/>
    </w:rPr>
  </w:style>
  <w:style w:type="paragraph" w:styleId="Subtitle">
    <w:name w:val="Subtitle"/>
    <w:aliases w:val="Underlined card text"/>
    <w:basedOn w:val="Normal"/>
    <w:next w:val="Normal"/>
    <w:link w:val="SubtitleChar"/>
    <w:uiPriority w:val="99"/>
    <w:qFormat/>
    <w:rsid w:val="00551295"/>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551295"/>
    <w:rPr>
      <w:color w:val="5A5A5A" w:themeColor="text1" w:themeTint="A5"/>
      <w:spacing w:val="15"/>
      <w:sz w:val="22"/>
      <w:szCs w:val="22"/>
    </w:rPr>
  </w:style>
  <w:style w:type="paragraph" w:customStyle="1" w:styleId="StyleStyle411pt1">
    <w:name w:val="Style Style4 + 11 pt1"/>
    <w:basedOn w:val="Style4"/>
    <w:link w:val="StyleStyle411pt1Char"/>
    <w:qFormat/>
    <w:rsid w:val="00551295"/>
    <w:rPr>
      <w:rFonts w:cs="Times New Roman"/>
    </w:rPr>
  </w:style>
  <w:style w:type="character" w:customStyle="1" w:styleId="StyleStyle411pt1Char">
    <w:name w:val="Style Style4 + 11 pt1 Char"/>
    <w:basedOn w:val="Style4Char"/>
    <w:link w:val="StyleStyle411pt1"/>
    <w:rsid w:val="00551295"/>
    <w:rPr>
      <w:rFonts w:ascii="Calibri" w:eastAsia="Times New Roman" w:hAnsi="Calibri" w:cs="Times New Roman"/>
      <w:sz w:val="22"/>
      <w:u w:val="single"/>
    </w:rPr>
  </w:style>
  <w:style w:type="character" w:customStyle="1" w:styleId="BoldandUnderlineCharChar2">
    <w:name w:val="Bold and Underline Char Char2"/>
    <w:basedOn w:val="DefaultParagraphFont"/>
    <w:rsid w:val="00551295"/>
    <w:rPr>
      <w:b/>
      <w:u w:val="single"/>
      <w:lang w:val="en-US" w:eastAsia="en-US" w:bidi="ar-SA"/>
    </w:rPr>
  </w:style>
  <w:style w:type="character" w:customStyle="1" w:styleId="StyleUnderlineCharChar111pt">
    <w:name w:val="Style Underline Char Char1 + 11 pt"/>
    <w:basedOn w:val="DefaultParagraphFont"/>
    <w:rsid w:val="0055129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51295"/>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51295"/>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51295"/>
    <w:rPr>
      <w:sz w:val="22"/>
      <w:u w:val="single"/>
    </w:rPr>
  </w:style>
  <w:style w:type="paragraph" w:customStyle="1" w:styleId="StyleMinimizedTextArialNarrow9pt">
    <w:name w:val="Style Minimized Text + Arial Narrow 9 pt"/>
    <w:basedOn w:val="Normal"/>
    <w:link w:val="StyleMinimizedTextArialNarrow9ptChar"/>
    <w:qFormat/>
    <w:rsid w:val="00551295"/>
    <w:rPr>
      <w:rFonts w:eastAsia="Times New Roman"/>
    </w:rPr>
  </w:style>
  <w:style w:type="character" w:customStyle="1" w:styleId="StyleMinimizedTextArialNarrow9ptChar">
    <w:name w:val="Style Minimized Text + Arial Narrow 9 pt Char"/>
    <w:basedOn w:val="DefaultParagraphFont"/>
    <w:link w:val="StyleMinimizedTextArialNarrow9pt"/>
    <w:rsid w:val="00551295"/>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551295"/>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51295"/>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5129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51295"/>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5129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51295"/>
    <w:rPr>
      <w:b w:val="0"/>
      <w:bCs/>
      <w:sz w:val="20"/>
      <w:u w:val="single"/>
      <w:lang w:val="en-US" w:eastAsia="en-US" w:bidi="ar-SA"/>
    </w:rPr>
  </w:style>
  <w:style w:type="character" w:customStyle="1" w:styleId="Styleunderline9pt">
    <w:name w:val="Style underline + 9 pt"/>
    <w:basedOn w:val="underline"/>
    <w:rsid w:val="00551295"/>
    <w:rPr>
      <w:rFonts w:ascii="Times New Roman" w:hAnsi="Times New Roman" w:cs="Times New Roman"/>
      <w:b/>
      <w:sz w:val="20"/>
      <w:u w:val="single"/>
    </w:rPr>
  </w:style>
  <w:style w:type="character" w:customStyle="1" w:styleId="StyleTimesNewRoman9pt">
    <w:name w:val="Style Times New Roman 9 pt"/>
    <w:basedOn w:val="DefaultParagraphFont"/>
    <w:rsid w:val="00551295"/>
    <w:rPr>
      <w:rFonts w:ascii="Times New Roman" w:hAnsi="Times New Roman"/>
      <w:sz w:val="20"/>
    </w:rPr>
  </w:style>
  <w:style w:type="character" w:customStyle="1" w:styleId="Styleunderline9pt1">
    <w:name w:val="Style underline + 9 pt1"/>
    <w:basedOn w:val="underline"/>
    <w:rsid w:val="0055129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51295"/>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5129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51295"/>
    <w:rPr>
      <w:b/>
      <w:bCs/>
      <w:noProof w:val="0"/>
      <w:sz w:val="20"/>
      <w:u w:val="single"/>
      <w:lang w:val="en-US" w:eastAsia="en-US" w:bidi="ar-SA"/>
    </w:rPr>
  </w:style>
  <w:style w:type="character" w:customStyle="1" w:styleId="Hyperlink23">
    <w:name w:val="Hyperlink23"/>
    <w:basedOn w:val="DefaultParagraphFont"/>
    <w:rsid w:val="00551295"/>
    <w:rPr>
      <w:color w:val="3300CC"/>
      <w:u w:val="single"/>
    </w:rPr>
  </w:style>
  <w:style w:type="paragraph" w:customStyle="1" w:styleId="cardCharChar">
    <w:name w:val="card Char Char"/>
    <w:basedOn w:val="Normal"/>
    <w:link w:val="cardCharCharChar"/>
    <w:qFormat/>
    <w:rsid w:val="00551295"/>
    <w:pPr>
      <w:ind w:left="288" w:right="288"/>
    </w:pPr>
    <w:rPr>
      <w:rFonts w:eastAsia="Times New Roman"/>
      <w:szCs w:val="20"/>
    </w:rPr>
  </w:style>
  <w:style w:type="character" w:customStyle="1" w:styleId="cardCharCharChar">
    <w:name w:val="card Char Char Char"/>
    <w:basedOn w:val="DefaultParagraphFont"/>
    <w:link w:val="cardCharChar"/>
    <w:rsid w:val="00551295"/>
    <w:rPr>
      <w:rFonts w:ascii="Calibri" w:eastAsia="Times New Roman" w:hAnsi="Calibri"/>
      <w:sz w:val="22"/>
      <w:szCs w:val="20"/>
    </w:rPr>
  </w:style>
  <w:style w:type="character" w:customStyle="1" w:styleId="StyleunderlineArialNarrow9ptBold">
    <w:name w:val="Style underline + Arial Narrow 9 pt Bold"/>
    <w:basedOn w:val="underline"/>
    <w:rsid w:val="0055129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51295"/>
  </w:style>
  <w:style w:type="character" w:customStyle="1" w:styleId="StylecardCharCharArialNarrow9ptChar">
    <w:name w:val="Style card Char Char + Arial Narrow 9 pt Char"/>
    <w:basedOn w:val="cardCharCharChar"/>
    <w:link w:val="StylecardCharCharArialNarrow9pt"/>
    <w:rsid w:val="00551295"/>
    <w:rPr>
      <w:rFonts w:ascii="Calibri" w:eastAsia="Times New Roman" w:hAnsi="Calibri"/>
      <w:sz w:val="22"/>
      <w:szCs w:val="20"/>
    </w:rPr>
  </w:style>
  <w:style w:type="character" w:customStyle="1" w:styleId="UnderlineCharCharChar">
    <w:name w:val="Underline Char Char Char"/>
    <w:basedOn w:val="DefaultParagraphFont"/>
    <w:rsid w:val="00551295"/>
    <w:rPr>
      <w:noProof w:val="0"/>
      <w:u w:val="single"/>
      <w:lang w:val="en-US" w:eastAsia="en-US" w:bidi="ar-SA"/>
    </w:rPr>
  </w:style>
  <w:style w:type="character" w:customStyle="1" w:styleId="CardTextChar1">
    <w:name w:val="Card Text Char1"/>
    <w:basedOn w:val="DefaultParagraphFont"/>
    <w:rsid w:val="0055129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51295"/>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55129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5129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5129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5129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51295"/>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55129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51295"/>
    <w:rPr>
      <w:rFonts w:eastAsia="Times New Roman"/>
    </w:rPr>
  </w:style>
  <w:style w:type="character" w:customStyle="1" w:styleId="TextsmallChar">
    <w:name w:val="Textsmall Char"/>
    <w:basedOn w:val="DefaultParagraphFont"/>
    <w:link w:val="Textsmall"/>
    <w:rsid w:val="00551295"/>
    <w:rPr>
      <w:rFonts w:ascii="Calibri" w:eastAsia="Times New Roman" w:hAnsi="Calibri"/>
      <w:sz w:val="22"/>
    </w:rPr>
  </w:style>
  <w:style w:type="character" w:customStyle="1" w:styleId="CharChar111">
    <w:name w:val="Char Char111"/>
    <w:basedOn w:val="DefaultParagraphFont"/>
    <w:rsid w:val="00551295"/>
    <w:rPr>
      <w:rFonts w:cs="Arial"/>
      <w:bCs/>
      <w:szCs w:val="26"/>
      <w:u w:val="single"/>
      <w:lang w:val="en-US" w:eastAsia="en-US" w:bidi="ar-SA"/>
    </w:rPr>
  </w:style>
  <w:style w:type="character" w:customStyle="1" w:styleId="UnderlineBold">
    <w:name w:val="Underline + Bold"/>
    <w:uiPriority w:val="1"/>
    <w:qFormat/>
    <w:rsid w:val="00551295"/>
    <w:rPr>
      <w:b/>
      <w:sz w:val="20"/>
      <w:u w:val="single"/>
    </w:rPr>
  </w:style>
  <w:style w:type="paragraph" w:customStyle="1" w:styleId="cardtextsmall">
    <w:name w:val="card text small"/>
    <w:basedOn w:val="Normal"/>
    <w:qFormat/>
    <w:rsid w:val="00551295"/>
    <w:rPr>
      <w:rFonts w:ascii="Arial Narrow" w:eastAsia="Times New Roman" w:hAnsi="Arial Narrow"/>
    </w:rPr>
  </w:style>
  <w:style w:type="character" w:customStyle="1" w:styleId="AUnterdline">
    <w:name w:val="AUnterdline"/>
    <w:rsid w:val="0055129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51295"/>
    <w:rPr>
      <w:rFonts w:ascii="Times New Roman" w:hAnsi="Times New Roman"/>
      <w:b/>
      <w:bCs/>
      <w:sz w:val="20"/>
      <w:u w:val="single"/>
      <w:bdr w:val="single" w:sz="4" w:space="0" w:color="auto"/>
    </w:rPr>
  </w:style>
  <w:style w:type="character" w:customStyle="1" w:styleId="highlightedsearchterm">
    <w:name w:val="highlightedsearchterm"/>
    <w:rsid w:val="00551295"/>
  </w:style>
  <w:style w:type="character" w:customStyle="1" w:styleId="StyleUnderline1">
    <w:name w:val="Style Underline1"/>
    <w:basedOn w:val="DefaultParagraphFont"/>
    <w:rsid w:val="00551295"/>
    <w:rPr>
      <w:rFonts w:ascii="Times New Roman" w:hAnsi="Times New Roman"/>
      <w:sz w:val="20"/>
      <w:u w:val="single"/>
    </w:rPr>
  </w:style>
  <w:style w:type="paragraph" w:customStyle="1" w:styleId="CardIndented">
    <w:name w:val="Card (Indented)"/>
    <w:basedOn w:val="Normal"/>
    <w:link w:val="CardIndentedChar"/>
    <w:qFormat/>
    <w:rsid w:val="00551295"/>
    <w:pPr>
      <w:ind w:left="288"/>
    </w:pPr>
  </w:style>
  <w:style w:type="paragraph" w:customStyle="1" w:styleId="StyleStyle49pt10">
    <w:name w:val="Style Style4 + 9 pt10"/>
    <w:basedOn w:val="Style4"/>
    <w:link w:val="StyleStyle49pt10Char"/>
    <w:qFormat/>
    <w:rsid w:val="00551295"/>
    <w:rPr>
      <w:rFonts w:cs="Times New Roman"/>
    </w:rPr>
  </w:style>
  <w:style w:type="character" w:customStyle="1" w:styleId="StyleStyle49pt10Char">
    <w:name w:val="Style Style4 + 9 pt10 Char"/>
    <w:basedOn w:val="Style4Char"/>
    <w:link w:val="StyleStyle49pt10"/>
    <w:rsid w:val="00551295"/>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551295"/>
    <w:rPr>
      <w:rFonts w:cs="Times New Roman"/>
      <w:b/>
      <w:bCs/>
    </w:rPr>
  </w:style>
  <w:style w:type="character" w:customStyle="1" w:styleId="StyleStyle49ptBold7Char">
    <w:name w:val="Style Style4 + 9 pt Bold7 Char"/>
    <w:link w:val="StyleStyle49ptBold7"/>
    <w:rsid w:val="00551295"/>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551295"/>
    <w:pPr>
      <w:ind w:left="288"/>
    </w:pPr>
    <w:rPr>
      <w:rFonts w:eastAsia="Times New Roman"/>
      <w:u w:val="single"/>
    </w:rPr>
  </w:style>
  <w:style w:type="character" w:customStyle="1" w:styleId="NormalUnderlineChar">
    <w:name w:val="Normal Underline Char"/>
    <w:link w:val="NormalUnderline"/>
    <w:rsid w:val="00551295"/>
    <w:rPr>
      <w:rFonts w:ascii="Calibri" w:eastAsia="Times New Roman" w:hAnsi="Calibri"/>
      <w:sz w:val="22"/>
      <w:u w:val="single"/>
    </w:rPr>
  </w:style>
  <w:style w:type="character" w:customStyle="1" w:styleId="DontRead">
    <w:name w:val="Don't Read"/>
    <w:qFormat/>
    <w:rsid w:val="00551295"/>
    <w:rPr>
      <w:rFonts w:ascii="Times New Roman" w:hAnsi="Times New Roman"/>
      <w:sz w:val="16"/>
    </w:rPr>
  </w:style>
  <w:style w:type="paragraph" w:customStyle="1" w:styleId="Underlinestyle">
    <w:name w:val="Underline style"/>
    <w:basedOn w:val="Normal"/>
    <w:qFormat/>
    <w:rsid w:val="00551295"/>
    <w:rPr>
      <w:rFonts w:eastAsia="Times New Roman"/>
      <w:u w:val="single"/>
    </w:rPr>
  </w:style>
  <w:style w:type="character" w:customStyle="1" w:styleId="Style11ptUnderline3">
    <w:name w:val="Style 11 pt Underline3"/>
    <w:rsid w:val="00551295"/>
    <w:rPr>
      <w:sz w:val="20"/>
      <w:u w:val="single"/>
    </w:rPr>
  </w:style>
  <w:style w:type="character" w:customStyle="1" w:styleId="27">
    <w:name w:val="27"/>
    <w:rsid w:val="00551295"/>
    <w:rPr>
      <w:rFonts w:cs="Arial"/>
      <w:bCs/>
      <w:sz w:val="20"/>
      <w:u w:val="single"/>
      <w:lang w:val="en-US" w:eastAsia="en-US" w:bidi="ar-SA"/>
    </w:rPr>
  </w:style>
  <w:style w:type="character" w:customStyle="1" w:styleId="2">
    <w:name w:val="2"/>
    <w:rsid w:val="00551295"/>
    <w:rPr>
      <w:rFonts w:cs="Arial"/>
      <w:bCs/>
      <w:sz w:val="20"/>
      <w:u w:val="single"/>
      <w:lang w:val="en-US" w:eastAsia="en-US" w:bidi="ar-SA"/>
    </w:rPr>
  </w:style>
  <w:style w:type="character" w:customStyle="1" w:styleId="Style9ptUnderline11">
    <w:name w:val="Style 9 pt Underline11"/>
    <w:basedOn w:val="DefaultParagraphFont"/>
    <w:rsid w:val="00551295"/>
    <w:rPr>
      <w:sz w:val="20"/>
      <w:u w:val="single"/>
    </w:rPr>
  </w:style>
  <w:style w:type="character" w:customStyle="1" w:styleId="Style9ptBoldUnderline5">
    <w:name w:val="Style 9 pt Bold Underline5"/>
    <w:basedOn w:val="DefaultParagraphFont"/>
    <w:rsid w:val="00551295"/>
    <w:rPr>
      <w:b/>
      <w:bCs/>
      <w:sz w:val="20"/>
      <w:u w:val="single"/>
    </w:rPr>
  </w:style>
  <w:style w:type="character" w:customStyle="1" w:styleId="CharChar114">
    <w:name w:val="Char Char114"/>
    <w:basedOn w:val="DefaultParagraphFont"/>
    <w:rsid w:val="00551295"/>
    <w:rPr>
      <w:rFonts w:cs="Arial"/>
      <w:bCs/>
      <w:szCs w:val="26"/>
      <w:u w:val="single"/>
      <w:lang w:val="en-US" w:eastAsia="en-US" w:bidi="ar-SA"/>
    </w:rPr>
  </w:style>
  <w:style w:type="character" w:customStyle="1" w:styleId="CharChar113">
    <w:name w:val="Char Char113"/>
    <w:basedOn w:val="DefaultParagraphFont"/>
    <w:rsid w:val="00551295"/>
    <w:rPr>
      <w:rFonts w:cs="Arial"/>
      <w:bCs/>
      <w:szCs w:val="26"/>
      <w:u w:val="single"/>
      <w:lang w:val="en-US" w:eastAsia="en-US" w:bidi="ar-SA"/>
    </w:rPr>
  </w:style>
  <w:style w:type="character" w:customStyle="1" w:styleId="CharChar112">
    <w:name w:val="Char Char112"/>
    <w:basedOn w:val="DefaultParagraphFont"/>
    <w:rsid w:val="00551295"/>
    <w:rPr>
      <w:rFonts w:cs="Arial"/>
      <w:bCs/>
      <w:szCs w:val="26"/>
      <w:u w:val="single"/>
      <w:lang w:val="en-US" w:eastAsia="en-US" w:bidi="ar-SA"/>
    </w:rPr>
  </w:style>
  <w:style w:type="character" w:customStyle="1" w:styleId="ssl0">
    <w:name w:val="ss_l0"/>
    <w:basedOn w:val="DefaultParagraphFont"/>
    <w:rsid w:val="00551295"/>
  </w:style>
  <w:style w:type="paragraph" w:styleId="CommentText">
    <w:name w:val="annotation text"/>
    <w:basedOn w:val="Normal"/>
    <w:link w:val="CommentTextChar"/>
    <w:uiPriority w:val="99"/>
    <w:rsid w:val="00551295"/>
    <w:rPr>
      <w:szCs w:val="20"/>
    </w:rPr>
  </w:style>
  <w:style w:type="character" w:customStyle="1" w:styleId="CommentTextChar">
    <w:name w:val="Comment Text Char"/>
    <w:basedOn w:val="DefaultParagraphFont"/>
    <w:link w:val="CommentText"/>
    <w:uiPriority w:val="99"/>
    <w:rsid w:val="00551295"/>
    <w:rPr>
      <w:rFonts w:ascii="Calibri" w:hAnsi="Calibri"/>
      <w:sz w:val="22"/>
      <w:szCs w:val="20"/>
    </w:rPr>
  </w:style>
  <w:style w:type="character" w:customStyle="1" w:styleId="CommentSubjectChar">
    <w:name w:val="Comment Subject Char"/>
    <w:basedOn w:val="CommentTextChar"/>
    <w:link w:val="CommentSubject"/>
    <w:rsid w:val="00551295"/>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551295"/>
    <w:rPr>
      <w:rFonts w:ascii="Times New Roman" w:hAnsi="Times New Roman" w:cs="Times New Roman"/>
      <w:b/>
      <w:bCs/>
    </w:rPr>
  </w:style>
  <w:style w:type="character" w:customStyle="1" w:styleId="CommentSubjectChar1">
    <w:name w:val="Comment Subject Char1"/>
    <w:basedOn w:val="CommentTextChar"/>
    <w:uiPriority w:val="99"/>
    <w:semiHidden/>
    <w:rsid w:val="00551295"/>
    <w:rPr>
      <w:rFonts w:ascii="Calibri" w:hAnsi="Calibri"/>
      <w:b/>
      <w:bCs/>
      <w:sz w:val="22"/>
      <w:szCs w:val="20"/>
    </w:rPr>
  </w:style>
  <w:style w:type="paragraph" w:customStyle="1" w:styleId="WW-Default1">
    <w:name w:val="WW-Default1"/>
    <w:basedOn w:val="Normal"/>
    <w:qFormat/>
    <w:rsid w:val="00551295"/>
    <w:pPr>
      <w:suppressAutoHyphens/>
    </w:pPr>
    <w:rPr>
      <w:rFonts w:eastAsia="Times New Roman"/>
      <w:b/>
      <w:bCs/>
      <w:szCs w:val="20"/>
      <w:lang w:eastAsia="ar-SA"/>
    </w:rPr>
  </w:style>
  <w:style w:type="paragraph" w:customStyle="1" w:styleId="Normal1">
    <w:name w:val="Normal1"/>
    <w:basedOn w:val="BodyText"/>
    <w:qFormat/>
    <w:rsid w:val="00551295"/>
  </w:style>
  <w:style w:type="character" w:customStyle="1" w:styleId="zoomme">
    <w:name w:val="zoomme"/>
    <w:basedOn w:val="DefaultParagraphFont"/>
    <w:rsid w:val="00551295"/>
  </w:style>
  <w:style w:type="character" w:customStyle="1" w:styleId="Date1">
    <w:name w:val="Date1"/>
    <w:basedOn w:val="DefaultParagraphFont"/>
    <w:rsid w:val="00551295"/>
  </w:style>
  <w:style w:type="character" w:customStyle="1" w:styleId="classauthor">
    <w:name w:val="class=&quot;author&quot;"/>
    <w:basedOn w:val="DefaultParagraphFont"/>
    <w:rsid w:val="00551295"/>
  </w:style>
  <w:style w:type="paragraph" w:customStyle="1" w:styleId="CardStyle">
    <w:name w:val="Card Style"/>
    <w:basedOn w:val="Normal"/>
    <w:link w:val="CardStyleChar"/>
    <w:qFormat/>
    <w:rsid w:val="00551295"/>
    <w:rPr>
      <w:rFonts w:eastAsia="Times New Roman"/>
    </w:rPr>
  </w:style>
  <w:style w:type="character" w:customStyle="1" w:styleId="CharCharChar">
    <w:name w:val="Char Char Char"/>
    <w:basedOn w:val="DefaultParagraphFont"/>
    <w:rsid w:val="00551295"/>
    <w:rPr>
      <w:rFonts w:cs="Arial"/>
      <w:bCs/>
      <w:szCs w:val="26"/>
      <w:u w:val="single"/>
      <w:lang w:val="en-US" w:eastAsia="en-US" w:bidi="ar-SA"/>
    </w:rPr>
  </w:style>
  <w:style w:type="character" w:customStyle="1" w:styleId="BoldUnderlineChar0">
    <w:name w:val="Bold Underline Char"/>
    <w:rsid w:val="00551295"/>
    <w:rPr>
      <w:rFonts w:ascii="Times New Roman" w:eastAsia="Times New Roman" w:hAnsi="Times New Roman"/>
      <w:b/>
      <w:bCs/>
      <w:szCs w:val="24"/>
      <w:u w:val="single"/>
    </w:rPr>
  </w:style>
  <w:style w:type="character" w:customStyle="1" w:styleId="texto1">
    <w:name w:val="texto1"/>
    <w:rsid w:val="00551295"/>
  </w:style>
  <w:style w:type="character" w:customStyle="1" w:styleId="apple-style-span">
    <w:name w:val="apple-style-span"/>
    <w:rsid w:val="00551295"/>
  </w:style>
  <w:style w:type="paragraph" w:customStyle="1" w:styleId="citenon-bold">
    <w:name w:val="cite non-bold"/>
    <w:basedOn w:val="Normal"/>
    <w:link w:val="citenon-boldChar"/>
    <w:qFormat/>
    <w:rsid w:val="0055129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51295"/>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51295"/>
    <w:rPr>
      <w:rFonts w:ascii="Calibri" w:eastAsia="Times New Roman" w:hAnsi="Calibri" w:cs="Arial"/>
      <w:b/>
      <w:szCs w:val="28"/>
    </w:rPr>
  </w:style>
  <w:style w:type="paragraph" w:customStyle="1" w:styleId="Style23">
    <w:name w:val="Style23"/>
    <w:basedOn w:val="Normal"/>
    <w:uiPriority w:val="99"/>
    <w:qFormat/>
    <w:rsid w:val="00551295"/>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51295"/>
    <w:rPr>
      <w:rFonts w:ascii="Calibri" w:eastAsia="Times New Roman" w:hAnsi="Calibri"/>
      <w:sz w:val="22"/>
      <w:lang w:bidi="en-US"/>
    </w:rPr>
  </w:style>
  <w:style w:type="character" w:customStyle="1" w:styleId="gray">
    <w:name w:val="gray"/>
    <w:basedOn w:val="DefaultParagraphFont"/>
    <w:rsid w:val="00551295"/>
  </w:style>
  <w:style w:type="paragraph" w:customStyle="1" w:styleId="Tagtemplate">
    <w:name w:val="Tagtemplate"/>
    <w:basedOn w:val="Normal"/>
    <w:link w:val="TagtemplateChar"/>
    <w:autoRedefine/>
    <w:qFormat/>
    <w:rsid w:val="00551295"/>
    <w:pPr>
      <w:keepNext/>
      <w:keepLines/>
    </w:pPr>
    <w:rPr>
      <w:rFonts w:eastAsia="Calibri"/>
      <w:b/>
    </w:rPr>
  </w:style>
  <w:style w:type="character" w:customStyle="1" w:styleId="TagtemplateChar">
    <w:name w:val="Tagtemplate Char"/>
    <w:basedOn w:val="DefaultParagraphFont"/>
    <w:link w:val="Tagtemplate"/>
    <w:rsid w:val="00551295"/>
    <w:rPr>
      <w:rFonts w:ascii="Calibri" w:eastAsia="Calibri" w:hAnsi="Calibri"/>
      <w:b/>
      <w:sz w:val="22"/>
    </w:rPr>
  </w:style>
  <w:style w:type="character" w:customStyle="1" w:styleId="Styleunderline11ptBorderSinglesolidlineAuto05p">
    <w:name w:val="Style underline + 11 pt Border: : (Single solid line Auto  0.5 p..."/>
    <w:rsid w:val="00551295"/>
    <w:rPr>
      <w:sz w:val="20"/>
      <w:u w:val="single"/>
      <w:bdr w:val="single" w:sz="4" w:space="0" w:color="auto"/>
    </w:rPr>
  </w:style>
  <w:style w:type="paragraph" w:customStyle="1" w:styleId="Citation-FirstLine">
    <w:name w:val="Citation - First Line"/>
    <w:basedOn w:val="Normal"/>
    <w:next w:val="Normal"/>
    <w:autoRedefine/>
    <w:qFormat/>
    <w:rsid w:val="00551295"/>
    <w:pPr>
      <w:spacing w:line="240" w:lineRule="atLeast"/>
      <w:jc w:val="both"/>
    </w:pPr>
    <w:rPr>
      <w:rFonts w:ascii="Book Antiqua" w:eastAsia="Times New Roman" w:hAnsi="Book Antiqua"/>
    </w:rPr>
  </w:style>
  <w:style w:type="character" w:customStyle="1" w:styleId="CardText-Underlined">
    <w:name w:val="Card Text - Underlined"/>
    <w:rsid w:val="00551295"/>
    <w:rPr>
      <w:b/>
      <w:sz w:val="20"/>
      <w:u w:val="single"/>
    </w:rPr>
  </w:style>
  <w:style w:type="paragraph" w:customStyle="1" w:styleId="Citation-Complete">
    <w:name w:val="Citation - Complete"/>
    <w:basedOn w:val="Normal"/>
    <w:next w:val="Normal"/>
    <w:link w:val="Citation-CompleteChar"/>
    <w:autoRedefine/>
    <w:qFormat/>
    <w:rsid w:val="0055129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51295"/>
    <w:rPr>
      <w:rFonts w:ascii="Book Antiqua" w:eastAsia="Times New Roman" w:hAnsi="Book Antiqua"/>
      <w:sz w:val="22"/>
    </w:rPr>
  </w:style>
  <w:style w:type="character" w:customStyle="1" w:styleId="MicroTextChar">
    <w:name w:val="MicroText Char"/>
    <w:link w:val="MicroText"/>
    <w:rsid w:val="00551295"/>
    <w:rPr>
      <w:rFonts w:ascii="Arial Narrow" w:hAnsi="Arial Narrow"/>
      <w:sz w:val="12"/>
    </w:rPr>
  </w:style>
  <w:style w:type="paragraph" w:customStyle="1" w:styleId="TagCite">
    <w:name w:val="Tag/Cite"/>
    <w:basedOn w:val="Normal"/>
    <w:qFormat/>
    <w:rsid w:val="00551295"/>
    <w:rPr>
      <w:rFonts w:eastAsia="Times New Roman"/>
      <w:b/>
    </w:rPr>
  </w:style>
  <w:style w:type="character" w:customStyle="1" w:styleId="Style11ptItalicUnderline">
    <w:name w:val="Style 11 pt Italic Underline"/>
    <w:basedOn w:val="DefaultParagraphFont"/>
    <w:rsid w:val="00551295"/>
    <w:rPr>
      <w:i/>
      <w:iCs/>
      <w:sz w:val="20"/>
      <w:u w:val="single"/>
    </w:rPr>
  </w:style>
  <w:style w:type="character" w:customStyle="1" w:styleId="Style11ptItalic">
    <w:name w:val="Style 11 pt Italic"/>
    <w:basedOn w:val="DefaultParagraphFont"/>
    <w:rsid w:val="00551295"/>
    <w:rPr>
      <w:rFonts w:ascii="Times New Roman" w:hAnsi="Times New Roman"/>
      <w:i/>
      <w:iCs/>
      <w:sz w:val="20"/>
    </w:rPr>
  </w:style>
  <w:style w:type="character" w:customStyle="1" w:styleId="BoldandUnderlineChar">
    <w:name w:val="Bold and Underline Char"/>
    <w:basedOn w:val="DefaultParagraphFont"/>
    <w:link w:val="BoldandUnderline"/>
    <w:locked/>
    <w:rsid w:val="00551295"/>
    <w:rPr>
      <w:b/>
      <w:u w:val="single"/>
    </w:rPr>
  </w:style>
  <w:style w:type="paragraph" w:customStyle="1" w:styleId="BoldandUnderline">
    <w:name w:val="Bold and Underline"/>
    <w:basedOn w:val="Normal"/>
    <w:link w:val="BoldandUnderlineChar"/>
    <w:qFormat/>
    <w:rsid w:val="00551295"/>
    <w:rPr>
      <w:rFonts w:asciiTheme="minorHAnsi" w:hAnsiTheme="minorHAnsi"/>
      <w:b/>
      <w:sz w:val="24"/>
      <w:u w:val="single"/>
    </w:rPr>
  </w:style>
  <w:style w:type="character" w:customStyle="1" w:styleId="hdr">
    <w:name w:val="hdr"/>
    <w:basedOn w:val="DefaultParagraphFont"/>
    <w:rsid w:val="00551295"/>
  </w:style>
  <w:style w:type="paragraph" w:customStyle="1" w:styleId="StyleStyle49ptBold3">
    <w:name w:val="Style Style4 + 9 pt Bold3"/>
    <w:basedOn w:val="Style4"/>
    <w:link w:val="StyleStyle49ptBold3Char"/>
    <w:qFormat/>
    <w:rsid w:val="00551295"/>
    <w:rPr>
      <w:rFonts w:cs="Times New Roman"/>
      <w:b/>
      <w:bCs/>
    </w:rPr>
  </w:style>
  <w:style w:type="character" w:customStyle="1" w:styleId="StyleStyle49ptBold3Char">
    <w:name w:val="Style Style4 + 9 pt Bold3 Char"/>
    <w:basedOn w:val="Style4Char"/>
    <w:link w:val="StyleStyle49ptBold3"/>
    <w:rsid w:val="00551295"/>
    <w:rPr>
      <w:rFonts w:ascii="Calibri" w:eastAsia="Times New Roman" w:hAnsi="Calibri" w:cs="Times New Roman"/>
      <w:b/>
      <w:bCs/>
      <w:sz w:val="22"/>
      <w:u w:val="single"/>
    </w:rPr>
  </w:style>
  <w:style w:type="character" w:customStyle="1" w:styleId="Style9ptUnderline6">
    <w:name w:val="Style 9 pt Underline6"/>
    <w:basedOn w:val="DefaultParagraphFont"/>
    <w:rsid w:val="00551295"/>
    <w:rPr>
      <w:sz w:val="20"/>
      <w:u w:val="single"/>
    </w:rPr>
  </w:style>
  <w:style w:type="character" w:customStyle="1" w:styleId="ct-with-fmlt">
    <w:name w:val="ct-with-fmlt"/>
    <w:basedOn w:val="DefaultParagraphFont"/>
    <w:rsid w:val="00551295"/>
  </w:style>
  <w:style w:type="paragraph" w:customStyle="1" w:styleId="TagText">
    <w:name w:val="TagText"/>
    <w:basedOn w:val="Normal"/>
    <w:uiPriority w:val="99"/>
    <w:qFormat/>
    <w:rsid w:val="00551295"/>
    <w:rPr>
      <w:b/>
    </w:rPr>
  </w:style>
  <w:style w:type="paragraph" w:customStyle="1" w:styleId="StyleStyle49pt">
    <w:name w:val="Style Style4 + 9 pt"/>
    <w:basedOn w:val="Normal"/>
    <w:link w:val="StyleStyle49ptChar"/>
    <w:qFormat/>
    <w:rsid w:val="00551295"/>
    <w:rPr>
      <w:rFonts w:eastAsia="Times New Roman"/>
      <w:u w:val="single"/>
    </w:rPr>
  </w:style>
  <w:style w:type="character" w:customStyle="1" w:styleId="StyleStyle49ptChar">
    <w:name w:val="Style Style4 + 9 pt Char"/>
    <w:basedOn w:val="DefaultParagraphFont"/>
    <w:link w:val="StyleStyle49pt"/>
    <w:rsid w:val="00551295"/>
    <w:rPr>
      <w:rFonts w:ascii="Calibri" w:eastAsia="Times New Roman" w:hAnsi="Calibri"/>
      <w:sz w:val="22"/>
      <w:u w:val="single"/>
    </w:rPr>
  </w:style>
  <w:style w:type="paragraph" w:customStyle="1" w:styleId="StyleStyle49ptBold">
    <w:name w:val="Style Style4 + 9 pt Bold"/>
    <w:basedOn w:val="Normal"/>
    <w:link w:val="StyleStyle49ptBoldChar"/>
    <w:qFormat/>
    <w:rsid w:val="00551295"/>
    <w:rPr>
      <w:rFonts w:eastAsia="Times New Roman"/>
      <w:b/>
      <w:bCs/>
      <w:u w:val="single"/>
    </w:rPr>
  </w:style>
  <w:style w:type="character" w:customStyle="1" w:styleId="StyleStyle49ptBoldChar">
    <w:name w:val="Style Style4 + 9 pt Bold Char"/>
    <w:basedOn w:val="DefaultParagraphFont"/>
    <w:link w:val="StyleStyle49ptBold"/>
    <w:rsid w:val="00551295"/>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55129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51295"/>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551295"/>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51295"/>
    <w:rPr>
      <w:rFonts w:ascii="Arial" w:eastAsia="Times New Roman" w:hAnsi="Arial" w:cs="Arial"/>
      <w:b/>
      <w:bCs/>
      <w:sz w:val="22"/>
      <w:u w:val="single"/>
    </w:rPr>
  </w:style>
  <w:style w:type="paragraph" w:customStyle="1" w:styleId="StyleUnderlined11pt">
    <w:name w:val="Style Underlined + 11 pt"/>
    <w:link w:val="StyleUnderlined11ptChar"/>
    <w:qFormat/>
    <w:rsid w:val="00551295"/>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51295"/>
    <w:rPr>
      <w:rFonts w:ascii="Arial" w:eastAsia="Times New Roman" w:hAnsi="Arial" w:cs="Arial"/>
      <w:sz w:val="22"/>
      <w:u w:val="single"/>
    </w:rPr>
  </w:style>
  <w:style w:type="character" w:customStyle="1" w:styleId="newscontent">
    <w:name w:val="newscontent"/>
    <w:rsid w:val="00551295"/>
  </w:style>
  <w:style w:type="character" w:customStyle="1" w:styleId="StyleUnderlinePatternClearYellow">
    <w:name w:val="Style Underline Pattern: Clear (Yellow)"/>
    <w:basedOn w:val="DefaultParagraphFont"/>
    <w:rsid w:val="00551295"/>
    <w:rPr>
      <w:u w:val="single"/>
      <w:shd w:val="clear" w:color="auto" w:fill="00FF00"/>
    </w:rPr>
  </w:style>
  <w:style w:type="paragraph" w:customStyle="1" w:styleId="StyleUnderlineChar11pt3">
    <w:name w:val="Style Underline Char + 11 pt3"/>
    <w:link w:val="StyleUnderlineChar11pt3Char"/>
    <w:qFormat/>
    <w:rsid w:val="00551295"/>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51295"/>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551295"/>
    <w:rPr>
      <w:b w:val="0"/>
      <w:bCs/>
      <w:u w:val="single"/>
    </w:rPr>
  </w:style>
  <w:style w:type="character" w:customStyle="1" w:styleId="date-display-single">
    <w:name w:val="date-display-single"/>
    <w:basedOn w:val="DefaultParagraphFont"/>
    <w:rsid w:val="00551295"/>
  </w:style>
  <w:style w:type="character" w:customStyle="1" w:styleId="CommentTextChar1">
    <w:name w:val="Comment Text Char1"/>
    <w:basedOn w:val="DefaultParagraphFont"/>
    <w:uiPriority w:val="99"/>
    <w:rsid w:val="0055129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51295"/>
    <w:rPr>
      <w:rFonts w:ascii="Times New Roman" w:hAnsi="Times New Roman" w:cs="Times New Roman"/>
      <w:sz w:val="20"/>
    </w:rPr>
  </w:style>
  <w:style w:type="paragraph" w:customStyle="1" w:styleId="Cite2">
    <w:name w:val="Cite 2"/>
    <w:basedOn w:val="Normal"/>
    <w:qFormat/>
    <w:rsid w:val="00551295"/>
    <w:rPr>
      <w:rFonts w:eastAsia="MS Mincho"/>
      <w:b/>
      <w:u w:val="single"/>
    </w:rPr>
  </w:style>
  <w:style w:type="character" w:customStyle="1" w:styleId="StyleunderlineBold">
    <w:name w:val="Style underline + Bold"/>
    <w:basedOn w:val="underline"/>
    <w:rsid w:val="00551295"/>
    <w:rPr>
      <w:rFonts w:ascii="Times New Roman" w:hAnsi="Times New Roman" w:cs="Times New Roman"/>
      <w:bCs/>
      <w:sz w:val="20"/>
      <w:u w:val="single"/>
    </w:rPr>
  </w:style>
  <w:style w:type="paragraph" w:customStyle="1" w:styleId="cards0">
    <w:name w:val="cards"/>
    <w:basedOn w:val="Cites0"/>
    <w:qFormat/>
    <w:rsid w:val="00551295"/>
    <w:pPr>
      <w:widowControl/>
      <w:jc w:val="left"/>
    </w:pPr>
    <w:rPr>
      <w:szCs w:val="22"/>
    </w:rPr>
  </w:style>
  <w:style w:type="character" w:customStyle="1" w:styleId="Style10ptUnderline">
    <w:name w:val="Style 10 pt Underline"/>
    <w:basedOn w:val="DefaultParagraphFont"/>
    <w:rsid w:val="00551295"/>
    <w:rPr>
      <w:sz w:val="20"/>
      <w:u w:val="single"/>
    </w:rPr>
  </w:style>
  <w:style w:type="character" w:styleId="HTMLCite">
    <w:name w:val="HTML Cite"/>
    <w:uiPriority w:val="99"/>
    <w:rsid w:val="00551295"/>
    <w:rPr>
      <w:i/>
      <w:iCs/>
    </w:rPr>
  </w:style>
  <w:style w:type="character" w:customStyle="1" w:styleId="slug-pub-date">
    <w:name w:val="slug-pub-date"/>
    <w:basedOn w:val="DefaultParagraphFont"/>
    <w:rsid w:val="00551295"/>
  </w:style>
  <w:style w:type="character" w:customStyle="1" w:styleId="slug-vol">
    <w:name w:val="slug-vol"/>
    <w:basedOn w:val="DefaultParagraphFont"/>
    <w:rsid w:val="00551295"/>
  </w:style>
  <w:style w:type="character" w:customStyle="1" w:styleId="slug-issue">
    <w:name w:val="slug-issue"/>
    <w:basedOn w:val="DefaultParagraphFont"/>
    <w:rsid w:val="00551295"/>
  </w:style>
  <w:style w:type="character" w:customStyle="1" w:styleId="slug-pages">
    <w:name w:val="slug-pages"/>
    <w:basedOn w:val="DefaultParagraphFont"/>
    <w:rsid w:val="0055129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51295"/>
    <w:rPr>
      <w:b/>
      <w:bCs/>
      <w:strike w:val="0"/>
      <w:dstrike w:val="0"/>
      <w:sz w:val="24"/>
      <w:u w:val="none"/>
      <w:effect w:val="none"/>
    </w:rPr>
  </w:style>
  <w:style w:type="paragraph" w:customStyle="1" w:styleId="Tag2">
    <w:name w:val="Tag2"/>
    <w:basedOn w:val="Normal"/>
    <w:autoRedefine/>
    <w:qFormat/>
    <w:rsid w:val="00551295"/>
    <w:pPr>
      <w:spacing w:before="120"/>
    </w:pPr>
    <w:rPr>
      <w:b/>
      <w:sz w:val="26"/>
    </w:rPr>
  </w:style>
  <w:style w:type="character" w:customStyle="1" w:styleId="tagchar">
    <w:name w:val="tagchar"/>
    <w:basedOn w:val="DefaultParagraphFont"/>
    <w:rsid w:val="00551295"/>
  </w:style>
  <w:style w:type="paragraph" w:customStyle="1" w:styleId="NormalText">
    <w:name w:val="Normal Text"/>
    <w:basedOn w:val="Normal"/>
    <w:link w:val="NormalTextChar"/>
    <w:autoRedefine/>
    <w:qFormat/>
    <w:rsid w:val="00551295"/>
    <w:pPr>
      <w:jc w:val="both"/>
    </w:pPr>
    <w:rPr>
      <w:rFonts w:eastAsia="Times New Roman"/>
      <w:szCs w:val="26"/>
    </w:rPr>
  </w:style>
  <w:style w:type="character" w:customStyle="1" w:styleId="pmterms11">
    <w:name w:val="pmterms11"/>
    <w:basedOn w:val="DefaultParagraphFont"/>
    <w:rsid w:val="00551295"/>
    <w:rPr>
      <w:b/>
      <w:bCs/>
      <w:i w:val="0"/>
      <w:iCs w:val="0"/>
      <w:color w:val="000000"/>
    </w:rPr>
  </w:style>
  <w:style w:type="character" w:customStyle="1" w:styleId="StyleUnderlineChar9ptBold">
    <w:name w:val="Style Underline Char + 9 pt Bold"/>
    <w:basedOn w:val="DefaultParagraphFont"/>
    <w:rsid w:val="00551295"/>
    <w:rPr>
      <w:rFonts w:ascii="Times New Roman" w:hAnsi="Times New Roman"/>
      <w:b/>
      <w:bCs/>
      <w:sz w:val="20"/>
      <w:u w:val="single"/>
      <w:lang w:val="en-US" w:eastAsia="en-US" w:bidi="ar-SA"/>
    </w:rPr>
  </w:style>
  <w:style w:type="character" w:customStyle="1" w:styleId="Style8pt">
    <w:name w:val="Style 8 pt"/>
    <w:basedOn w:val="DefaultParagraphFont"/>
    <w:rsid w:val="00551295"/>
    <w:rPr>
      <w:sz w:val="20"/>
    </w:rPr>
  </w:style>
  <w:style w:type="character" w:customStyle="1" w:styleId="UnderlineChar5Char">
    <w:name w:val="Underline Char5 Char"/>
    <w:basedOn w:val="DefaultParagraphFont"/>
    <w:rsid w:val="00551295"/>
    <w:rPr>
      <w:szCs w:val="24"/>
      <w:u w:val="single"/>
      <w:lang w:val="en-US" w:eastAsia="en-US" w:bidi="ar-SA"/>
    </w:rPr>
  </w:style>
  <w:style w:type="character" w:customStyle="1" w:styleId="BoldandUnderlineChar2Char1">
    <w:name w:val="Bold and Underline Char2 Char1"/>
    <w:basedOn w:val="DefaultParagraphFont"/>
    <w:rsid w:val="0055129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5129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51295"/>
    <w:rPr>
      <w:szCs w:val="24"/>
      <w:u w:val="single"/>
      <w:lang w:val="en-US" w:eastAsia="en-US" w:bidi="ar-SA"/>
    </w:rPr>
  </w:style>
  <w:style w:type="paragraph" w:customStyle="1" w:styleId="Language">
    <w:name w:val="Language"/>
    <w:basedOn w:val="Normal"/>
    <w:link w:val="LanguageChar"/>
    <w:qFormat/>
    <w:rsid w:val="00551295"/>
    <w:rPr>
      <w:rFonts w:eastAsia="Times New Roman"/>
      <w:strike/>
      <w:szCs w:val="20"/>
    </w:rPr>
  </w:style>
  <w:style w:type="character" w:customStyle="1" w:styleId="LanguageChar">
    <w:name w:val="Language Char"/>
    <w:basedOn w:val="DefaultParagraphFont"/>
    <w:link w:val="Language"/>
    <w:rsid w:val="00551295"/>
    <w:rPr>
      <w:rFonts w:ascii="Calibri" w:eastAsia="Times New Roman" w:hAnsi="Calibri"/>
      <w:strike/>
      <w:sz w:val="22"/>
      <w:szCs w:val="20"/>
    </w:rPr>
  </w:style>
  <w:style w:type="paragraph" w:customStyle="1" w:styleId="UnderlineChar3">
    <w:name w:val="Underline Char3"/>
    <w:basedOn w:val="Normal"/>
    <w:link w:val="UnderlineChar3Char"/>
    <w:qFormat/>
    <w:rsid w:val="00551295"/>
    <w:rPr>
      <w:rFonts w:eastAsia="Times New Roman"/>
      <w:u w:val="single"/>
    </w:rPr>
  </w:style>
  <w:style w:type="character" w:customStyle="1" w:styleId="UnderlineChar3Char">
    <w:name w:val="Underline Char3 Char"/>
    <w:basedOn w:val="DefaultParagraphFont"/>
    <w:link w:val="UnderlineChar3"/>
    <w:rsid w:val="00551295"/>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551295"/>
    <w:rPr>
      <w:rFonts w:eastAsia="Times New Roman"/>
      <w:b/>
      <w:u w:val="single"/>
    </w:rPr>
  </w:style>
  <w:style w:type="character" w:customStyle="1" w:styleId="BoldandUnderlineChar3CharChar">
    <w:name w:val="Bold and Underline Char3 Char Char"/>
    <w:basedOn w:val="DefaultParagraphFont"/>
    <w:link w:val="BoldandUnderlineChar3Char"/>
    <w:rsid w:val="00551295"/>
    <w:rPr>
      <w:rFonts w:ascii="Calibri" w:eastAsia="Times New Roman" w:hAnsi="Calibri"/>
      <w:b/>
      <w:sz w:val="22"/>
      <w:u w:val="single"/>
    </w:rPr>
  </w:style>
  <w:style w:type="character" w:customStyle="1" w:styleId="UnderlineChar1">
    <w:name w:val="Underline Char1"/>
    <w:basedOn w:val="DefaultParagraphFont"/>
    <w:rsid w:val="00551295"/>
    <w:rPr>
      <w:szCs w:val="24"/>
      <w:u w:val="single"/>
      <w:lang w:val="en-US" w:eastAsia="en-US" w:bidi="ar-SA"/>
    </w:rPr>
  </w:style>
  <w:style w:type="character" w:customStyle="1" w:styleId="BoldandUnderlineChar1Char2Char">
    <w:name w:val="Bold and Underline Char1 Char2 Char"/>
    <w:basedOn w:val="DefaultParagraphFont"/>
    <w:rsid w:val="00551295"/>
    <w:rPr>
      <w:b/>
      <w:szCs w:val="24"/>
      <w:u w:val="single"/>
      <w:lang w:val="en-US" w:eastAsia="en-US" w:bidi="ar-SA"/>
    </w:rPr>
  </w:style>
  <w:style w:type="character" w:customStyle="1" w:styleId="SmalltextChar">
    <w:name w:val="Small text Char"/>
    <w:aliases w:val="Quote1 Char1"/>
    <w:link w:val="Smalltext"/>
    <w:rsid w:val="00551295"/>
    <w:rPr>
      <w:rFonts w:ascii="Arial Narrow" w:eastAsia="Times New Roman" w:hAnsi="Arial Narrow"/>
      <w:sz w:val="22"/>
    </w:rPr>
  </w:style>
  <w:style w:type="paragraph" w:customStyle="1" w:styleId="HotRoute">
    <w:name w:val="Hot Route"/>
    <w:basedOn w:val="Normal"/>
    <w:link w:val="HotRouteChar0"/>
    <w:qFormat/>
    <w:rsid w:val="00551295"/>
    <w:pPr>
      <w:ind w:left="144"/>
    </w:pPr>
    <w:rPr>
      <w:rFonts w:eastAsia="Times New Roman"/>
    </w:rPr>
  </w:style>
  <w:style w:type="paragraph" w:customStyle="1" w:styleId="Cardstyle0">
    <w:name w:val="Cardstyle"/>
    <w:basedOn w:val="Normal"/>
    <w:next w:val="Normal"/>
    <w:qFormat/>
    <w:rsid w:val="00551295"/>
    <w:rPr>
      <w:rFonts w:eastAsia="Times New Roman"/>
    </w:rPr>
  </w:style>
  <w:style w:type="character" w:customStyle="1" w:styleId="Style12ptBoldUnderline1">
    <w:name w:val="Style 12 pt Bold Underline1"/>
    <w:basedOn w:val="DefaultParagraphFont"/>
    <w:rsid w:val="00551295"/>
    <w:rPr>
      <w:b/>
      <w:bCs/>
      <w:sz w:val="24"/>
      <w:u w:val="single"/>
    </w:rPr>
  </w:style>
  <w:style w:type="character" w:customStyle="1" w:styleId="StyleEmphasisArial12ptBoldNotItalic">
    <w:name w:val="Style Emphasis + Arial 12 pt Bold Not Italic"/>
    <w:basedOn w:val="Emphasis"/>
    <w:rsid w:val="00551295"/>
    <w:rPr>
      <w:rFonts w:ascii="Arial" w:hAnsi="Arial" w:cs="Times New Roman"/>
      <w:b w:val="0"/>
      <w:bCs/>
      <w:i/>
      <w:iCs/>
      <w:sz w:val="24"/>
      <w:u w:val="single"/>
      <w:bdr w:val="single" w:sz="8" w:space="0" w:color="auto"/>
    </w:rPr>
  </w:style>
  <w:style w:type="character" w:customStyle="1" w:styleId="DebateHighlighted">
    <w:name w:val="Debate Highlighted"/>
    <w:qFormat/>
    <w:rsid w:val="0055129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51295"/>
    <w:rPr>
      <w:rFonts w:ascii="SimSun" w:eastAsia="SimSun" w:hAnsi="SimSun"/>
      <w:sz w:val="15"/>
      <w:lang w:eastAsia="zh-CN"/>
    </w:rPr>
  </w:style>
  <w:style w:type="paragraph" w:customStyle="1" w:styleId="UnreadText">
    <w:name w:val="Unread Text"/>
    <w:basedOn w:val="Normal"/>
    <w:next w:val="Normal"/>
    <w:link w:val="UnreadTextChar"/>
    <w:autoRedefine/>
    <w:qFormat/>
    <w:rsid w:val="00551295"/>
    <w:pPr>
      <w:ind w:left="360"/>
    </w:pPr>
    <w:rPr>
      <w:rFonts w:ascii="SimSun" w:eastAsia="SimSun" w:hAnsi="SimSun"/>
      <w:sz w:val="15"/>
      <w:lang w:eastAsia="zh-CN"/>
    </w:rPr>
  </w:style>
  <w:style w:type="paragraph" w:customStyle="1" w:styleId="AuthorDate">
    <w:name w:val="AuthorDate"/>
    <w:next w:val="Normal"/>
    <w:link w:val="AuthorDateChar"/>
    <w:qFormat/>
    <w:rsid w:val="00551295"/>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551295"/>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55129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551295"/>
    <w:rPr>
      <w:rFonts w:ascii="Times New Roman" w:hAnsi="Times New Roman"/>
      <w:sz w:val="20"/>
      <w:u w:val="single"/>
      <w:bdr w:val="none" w:sz="0" w:space="0" w:color="auto"/>
      <w:shd w:val="clear" w:color="auto" w:fill="C0C0C0"/>
    </w:rPr>
  </w:style>
  <w:style w:type="character" w:customStyle="1" w:styleId="smallChar">
    <w:name w:val="small Char"/>
    <w:rsid w:val="00551295"/>
    <w:rPr>
      <w:rFonts w:ascii="Calibri" w:eastAsia="Calibri" w:hAnsi="Calibri" w:cs="Calibri"/>
      <w:sz w:val="16"/>
      <w:szCs w:val="20"/>
      <w:lang w:val="x-none" w:eastAsia="x-none"/>
    </w:rPr>
  </w:style>
  <w:style w:type="paragraph" w:customStyle="1" w:styleId="HotRoute0">
    <w:name w:val="Hot Route!"/>
    <w:basedOn w:val="Normal"/>
    <w:qFormat/>
    <w:rsid w:val="0055129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51295"/>
    <w:rPr>
      <w:rFonts w:ascii="Times New Roman" w:hAnsi="Times New Roman" w:cs="Times New Roman"/>
      <w:sz w:val="16"/>
      <w:szCs w:val="16"/>
    </w:rPr>
  </w:style>
  <w:style w:type="character" w:customStyle="1" w:styleId="BodyText2Char1">
    <w:name w:val="Body Text 2 Char1"/>
    <w:basedOn w:val="DefaultParagraphFont"/>
    <w:semiHidden/>
    <w:rsid w:val="00551295"/>
    <w:rPr>
      <w:rFonts w:ascii="Times New Roman" w:hAnsi="Times New Roman" w:cs="Times New Roman"/>
      <w:sz w:val="20"/>
    </w:rPr>
  </w:style>
  <w:style w:type="character" w:customStyle="1" w:styleId="Heading2Char1CharCharCharCharCharC">
    <w:name w:val="Heading 2 Char1 Char Char Char Char Char C"/>
    <w:rsid w:val="00551295"/>
    <w:rPr>
      <w:rFonts w:cs="Arial"/>
      <w:b/>
      <w:bCs/>
      <w:iCs/>
      <w:sz w:val="24"/>
      <w:szCs w:val="28"/>
      <w:lang w:val="en-US" w:eastAsia="en-US" w:bidi="ar-SA"/>
    </w:rPr>
  </w:style>
  <w:style w:type="character" w:customStyle="1" w:styleId="underline1">
    <w:name w:val="underline1"/>
    <w:basedOn w:val="DefaultParagraphFont"/>
    <w:rsid w:val="00551295"/>
    <w:rPr>
      <w:u w:val="single"/>
    </w:rPr>
  </w:style>
  <w:style w:type="character" w:customStyle="1" w:styleId="author0">
    <w:name w:val="author"/>
    <w:basedOn w:val="DefaultParagraphFont"/>
    <w:rsid w:val="00551295"/>
    <w:rPr>
      <w:rFonts w:ascii="Times New Roman" w:hAnsi="Times New Roman"/>
      <w:b/>
      <w:sz w:val="24"/>
    </w:rPr>
  </w:style>
  <w:style w:type="character" w:customStyle="1" w:styleId="FontStyle291">
    <w:name w:val="Font Style291"/>
    <w:basedOn w:val="DefaultParagraphFont"/>
    <w:uiPriority w:val="99"/>
    <w:rsid w:val="0055129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5129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5129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51295"/>
    <w:rPr>
      <w:rFonts w:ascii="Calibri" w:eastAsia="Times New Roman" w:hAnsi="Calibri"/>
      <w:sz w:val="22"/>
    </w:rPr>
  </w:style>
  <w:style w:type="paragraph" w:customStyle="1" w:styleId="Cards1">
    <w:name w:val="Cards1"/>
    <w:basedOn w:val="Normal"/>
    <w:link w:val="Cards1Char"/>
    <w:qFormat/>
    <w:rsid w:val="00551295"/>
    <w:pPr>
      <w:ind w:left="288"/>
    </w:pPr>
    <w:rPr>
      <w:rFonts w:eastAsia="Times New Roman"/>
      <w:u w:val="single"/>
    </w:rPr>
  </w:style>
  <w:style w:type="character" w:customStyle="1" w:styleId="Cards1Char">
    <w:name w:val="Cards1 Char"/>
    <w:basedOn w:val="DefaultParagraphFont"/>
    <w:link w:val="Cards1"/>
    <w:rsid w:val="00551295"/>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551295"/>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51295"/>
    <w:rPr>
      <w:rFonts w:ascii="Arial" w:eastAsia="Calibri" w:hAnsi="Arial" w:cs="Arial"/>
      <w:sz w:val="22"/>
      <w:szCs w:val="22"/>
      <w:u w:val="single"/>
    </w:rPr>
  </w:style>
  <w:style w:type="character" w:customStyle="1" w:styleId="EmphasizeThis">
    <w:name w:val="EmphasizeThis"/>
    <w:rsid w:val="00551295"/>
    <w:rPr>
      <w:rFonts w:ascii="Georgia" w:hAnsi="Georgia"/>
      <w:b/>
      <w:iCs/>
      <w:sz w:val="24"/>
      <w:u w:val="thick"/>
    </w:rPr>
  </w:style>
  <w:style w:type="paragraph" w:customStyle="1" w:styleId="Stylecard8pt">
    <w:name w:val="Style card + 8 pt"/>
    <w:basedOn w:val="Normal"/>
    <w:link w:val="Stylecard8ptChar"/>
    <w:qFormat/>
    <w:rsid w:val="00551295"/>
    <w:pPr>
      <w:ind w:left="288" w:right="288"/>
    </w:pPr>
    <w:rPr>
      <w:rFonts w:cs="Calibri"/>
      <w:color w:val="000000"/>
      <w:u w:val="single"/>
      <w:lang w:eastAsia="ar-SA"/>
    </w:rPr>
  </w:style>
  <w:style w:type="character" w:customStyle="1" w:styleId="Stylecard8ptChar">
    <w:name w:val="Style card + 8 pt Char"/>
    <w:basedOn w:val="cardChar"/>
    <w:link w:val="Stylecard8pt"/>
    <w:rsid w:val="00551295"/>
    <w:rPr>
      <w:rFonts w:ascii="Calibri" w:hAnsi="Calibri" w:cs="Calibri"/>
      <w:color w:val="000000"/>
      <w:sz w:val="22"/>
      <w:u w:val="single"/>
      <w:lang w:eastAsia="ar-SA"/>
    </w:rPr>
  </w:style>
  <w:style w:type="character" w:customStyle="1" w:styleId="bhl">
    <w:name w:val="bhl"/>
    <w:basedOn w:val="DefaultParagraphFont"/>
    <w:rsid w:val="00551295"/>
  </w:style>
  <w:style w:type="paragraph" w:customStyle="1" w:styleId="TagGA11">
    <w:name w:val="Tag GA 11"/>
    <w:basedOn w:val="TOC1"/>
    <w:qFormat/>
    <w:rsid w:val="00551295"/>
    <w:pPr>
      <w:spacing w:before="0" w:after="160"/>
    </w:pPr>
    <w:rPr>
      <w:rFonts w:eastAsia="Calibri"/>
      <w:u w:val="none"/>
      <w:lang w:bidi="ar-SA"/>
    </w:rPr>
  </w:style>
  <w:style w:type="paragraph" w:customStyle="1" w:styleId="CiteCard">
    <w:name w:val="Cite/Card"/>
    <w:basedOn w:val="TOC2"/>
    <w:qFormat/>
    <w:rsid w:val="00551295"/>
    <w:pPr>
      <w:tabs>
        <w:tab w:val="left" w:pos="4360"/>
      </w:tabs>
      <w:ind w:left="220"/>
    </w:pPr>
    <w:rPr>
      <w:rFonts w:eastAsia="Calibri"/>
      <w:sz w:val="22"/>
      <w:lang w:bidi="ar-SA"/>
    </w:rPr>
  </w:style>
  <w:style w:type="character" w:customStyle="1" w:styleId="CardTextUnderlinedChar">
    <w:name w:val="Card Text Underlined Char"/>
    <w:basedOn w:val="DefaultParagraphFont"/>
    <w:rsid w:val="0055129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51295"/>
    <w:rPr>
      <w:sz w:val="16"/>
      <w:szCs w:val="16"/>
    </w:rPr>
  </w:style>
  <w:style w:type="character" w:customStyle="1" w:styleId="DocumentMapChar1">
    <w:name w:val="Document Map Char1"/>
    <w:basedOn w:val="DefaultParagraphFont"/>
    <w:uiPriority w:val="99"/>
    <w:rsid w:val="00551295"/>
    <w:rPr>
      <w:rFonts w:ascii="Tahoma" w:hAnsi="Tahoma" w:cs="Tahoma"/>
      <w:sz w:val="16"/>
      <w:szCs w:val="16"/>
    </w:rPr>
  </w:style>
  <w:style w:type="character" w:customStyle="1" w:styleId="addmd">
    <w:name w:val="addmd"/>
    <w:basedOn w:val="DefaultParagraphFont"/>
    <w:rsid w:val="0055129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51295"/>
    <w:rPr>
      <w:rFonts w:ascii="Arial" w:hAnsi="Arial"/>
      <w:b/>
      <w:sz w:val="26"/>
    </w:rPr>
  </w:style>
  <w:style w:type="paragraph" w:styleId="FootnoteText">
    <w:name w:val="footnote text"/>
    <w:basedOn w:val="Normal"/>
    <w:link w:val="FootnoteTextChar"/>
    <w:unhideWhenUsed/>
    <w:rsid w:val="00551295"/>
    <w:rPr>
      <w:rFonts w:eastAsia="Calibri"/>
      <w:szCs w:val="20"/>
      <w:lang w:eastAsia="zh-CN"/>
    </w:rPr>
  </w:style>
  <w:style w:type="character" w:customStyle="1" w:styleId="FootnoteTextChar">
    <w:name w:val="Footnote Text Char"/>
    <w:basedOn w:val="DefaultParagraphFont"/>
    <w:link w:val="FootnoteText"/>
    <w:rsid w:val="00551295"/>
    <w:rPr>
      <w:rFonts w:ascii="Calibri" w:eastAsia="Calibri" w:hAnsi="Calibri"/>
      <w:sz w:val="22"/>
      <w:szCs w:val="20"/>
      <w:lang w:eastAsia="zh-CN"/>
    </w:rPr>
  </w:style>
  <w:style w:type="character" w:customStyle="1" w:styleId="UnderlinedTextCharChar">
    <w:name w:val="Underlined Text Char Char"/>
    <w:basedOn w:val="DefaultParagraphFont"/>
    <w:rsid w:val="00551295"/>
    <w:rPr>
      <w:rFonts w:cs="Arial"/>
      <w:bCs/>
      <w:noProof w:val="0"/>
      <w:szCs w:val="26"/>
      <w:u w:val="single"/>
      <w:lang w:val="en-US" w:eastAsia="en-US" w:bidi="ar-SA"/>
    </w:rPr>
  </w:style>
  <w:style w:type="character" w:customStyle="1" w:styleId="StyleTimesNewRoman12ptBold">
    <w:name w:val="Style Times New Roman 12 pt Bold"/>
    <w:rsid w:val="00551295"/>
    <w:rPr>
      <w:b/>
      <w:bCs/>
      <w:sz w:val="24"/>
    </w:rPr>
  </w:style>
  <w:style w:type="character" w:customStyle="1" w:styleId="CardText1Char">
    <w:name w:val="Card Text 1 Char"/>
    <w:rsid w:val="00551295"/>
    <w:rPr>
      <w:rFonts w:ascii="Georgia" w:hAnsi="Georgia"/>
      <w:color w:val="000000"/>
      <w:sz w:val="22"/>
      <w:szCs w:val="22"/>
      <w:u w:val="single"/>
    </w:rPr>
  </w:style>
  <w:style w:type="character" w:customStyle="1" w:styleId="BoldUnderlining">
    <w:name w:val="Bold Underlining"/>
    <w:rsid w:val="00551295"/>
    <w:rPr>
      <w:u w:val="single"/>
    </w:rPr>
  </w:style>
  <w:style w:type="character" w:customStyle="1" w:styleId="Intemphasis">
    <w:name w:val="Intemphasis"/>
    <w:uiPriority w:val="1"/>
    <w:qFormat/>
    <w:rsid w:val="0055129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51295"/>
    <w:pPr>
      <w:ind w:left="288" w:right="288"/>
    </w:pPr>
    <w:rPr>
      <w:szCs w:val="16"/>
    </w:rPr>
  </w:style>
  <w:style w:type="character" w:customStyle="1" w:styleId="cardtextChar2">
    <w:name w:val="cardtext Char"/>
    <w:basedOn w:val="DefaultParagraphFont"/>
    <w:link w:val="cardtext0"/>
    <w:rsid w:val="00551295"/>
    <w:rPr>
      <w:rFonts w:ascii="Calibri" w:hAnsi="Calibri"/>
      <w:sz w:val="22"/>
      <w:szCs w:val="16"/>
    </w:rPr>
  </w:style>
  <w:style w:type="character" w:customStyle="1" w:styleId="BoldUnderlineChar1">
    <w:name w:val="BoldUnderline Char1"/>
    <w:rsid w:val="0055129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51295"/>
    <w:pPr>
      <w:spacing w:after="200"/>
      <w:contextualSpacing/>
    </w:pPr>
    <w:rPr>
      <w:rFonts w:eastAsia="Calibri"/>
      <w:u w:val="single"/>
    </w:rPr>
  </w:style>
  <w:style w:type="character" w:customStyle="1" w:styleId="UnderlinedCardTextChar">
    <w:name w:val="Underlined Card Text Char"/>
    <w:link w:val="UnderlinedCardText"/>
    <w:rsid w:val="00551295"/>
    <w:rPr>
      <w:rFonts w:ascii="Calibri" w:eastAsia="Calibri" w:hAnsi="Calibri"/>
      <w:sz w:val="22"/>
      <w:u w:val="single"/>
    </w:rPr>
  </w:style>
  <w:style w:type="character" w:customStyle="1" w:styleId="Hyperlink6">
    <w:name w:val="Hyperlink6"/>
    <w:basedOn w:val="DefaultParagraphFont"/>
    <w:rsid w:val="00551295"/>
    <w:rPr>
      <w:color w:val="3300CC"/>
      <w:u w:val="single"/>
    </w:rPr>
  </w:style>
  <w:style w:type="paragraph" w:customStyle="1" w:styleId="Tag12">
    <w:name w:val="Tag12"/>
    <w:basedOn w:val="Normal"/>
    <w:qFormat/>
    <w:rsid w:val="00551295"/>
    <w:pPr>
      <w:contextualSpacing/>
    </w:pPr>
    <w:rPr>
      <w:rFonts w:eastAsia="Cambria"/>
      <w:b/>
    </w:rPr>
  </w:style>
  <w:style w:type="paragraph" w:customStyle="1" w:styleId="Shrink8">
    <w:name w:val="Shrink8"/>
    <w:basedOn w:val="Normal"/>
    <w:qFormat/>
    <w:rsid w:val="00551295"/>
    <w:rPr>
      <w:rFonts w:eastAsia="Cambria"/>
    </w:rPr>
  </w:style>
  <w:style w:type="character" w:customStyle="1" w:styleId="highlight2">
    <w:name w:val="highlight2"/>
    <w:rsid w:val="00551295"/>
    <w:rPr>
      <w:rFonts w:ascii="Arial" w:hAnsi="Arial"/>
      <w:b/>
      <w:sz w:val="19"/>
      <w:u w:val="thick"/>
      <w:bdr w:val="none" w:sz="0" w:space="0" w:color="auto"/>
      <w:shd w:val="clear" w:color="auto" w:fill="auto"/>
    </w:rPr>
  </w:style>
  <w:style w:type="character" w:customStyle="1" w:styleId="citation">
    <w:name w:val="citation"/>
    <w:basedOn w:val="DefaultParagraphFont"/>
    <w:rsid w:val="00551295"/>
  </w:style>
  <w:style w:type="paragraph" w:customStyle="1" w:styleId="UnderlineText">
    <w:name w:val="Underline Text"/>
    <w:basedOn w:val="Normal"/>
    <w:link w:val="UnderlineTextChar"/>
    <w:qFormat/>
    <w:rsid w:val="00551295"/>
    <w:pPr>
      <w:ind w:left="288"/>
    </w:pPr>
    <w:rPr>
      <w:rFonts w:eastAsia="Times New Roman"/>
      <w:u w:val="single"/>
    </w:rPr>
  </w:style>
  <w:style w:type="character" w:customStyle="1" w:styleId="UnderlineTextChar">
    <w:name w:val="Underline Text Char"/>
    <w:basedOn w:val="DefaultParagraphFont"/>
    <w:link w:val="UnderlineText"/>
    <w:rsid w:val="00551295"/>
    <w:rPr>
      <w:rFonts w:ascii="Calibri" w:eastAsia="Times New Roman" w:hAnsi="Calibri"/>
      <w:sz w:val="22"/>
      <w:u w:val="single"/>
    </w:rPr>
  </w:style>
  <w:style w:type="character" w:customStyle="1" w:styleId="il">
    <w:name w:val="il"/>
    <w:basedOn w:val="DefaultParagraphFont"/>
    <w:rsid w:val="00551295"/>
  </w:style>
  <w:style w:type="character" w:customStyle="1" w:styleId="commentstext">
    <w:name w:val="comments_text"/>
    <w:uiPriority w:val="99"/>
    <w:rsid w:val="00551295"/>
    <w:rPr>
      <w:rFonts w:cs="Times New Roman"/>
    </w:rPr>
  </w:style>
  <w:style w:type="paragraph" w:customStyle="1" w:styleId="Heading42">
    <w:name w:val="Heading 42"/>
    <w:basedOn w:val="Normal"/>
    <w:qFormat/>
    <w:rsid w:val="00551295"/>
    <w:rPr>
      <w:rFonts w:eastAsia="Times New Roman"/>
    </w:rPr>
  </w:style>
  <w:style w:type="paragraph" w:customStyle="1" w:styleId="DebateNormal">
    <w:name w:val="DebateNormal"/>
    <w:basedOn w:val="Normal"/>
    <w:link w:val="DebateNormalChar"/>
    <w:qFormat/>
    <w:rsid w:val="00551295"/>
    <w:pPr>
      <w:spacing w:line="276" w:lineRule="auto"/>
    </w:pPr>
    <w:rPr>
      <w:rFonts w:eastAsia="Calibri"/>
      <w:szCs w:val="20"/>
    </w:rPr>
  </w:style>
  <w:style w:type="character" w:customStyle="1" w:styleId="DebateNormalChar">
    <w:name w:val="DebateNormal Char"/>
    <w:basedOn w:val="DefaultParagraphFont"/>
    <w:link w:val="DebateNormal"/>
    <w:rsid w:val="00551295"/>
    <w:rPr>
      <w:rFonts w:ascii="Calibri" w:eastAsia="Calibri" w:hAnsi="Calibri"/>
      <w:sz w:val="22"/>
      <w:szCs w:val="20"/>
    </w:rPr>
  </w:style>
  <w:style w:type="paragraph" w:customStyle="1" w:styleId="DebateEmphasis">
    <w:name w:val="DebateEmphasis"/>
    <w:basedOn w:val="Normal"/>
    <w:link w:val="DebateEmphasisChar"/>
    <w:qFormat/>
    <w:rsid w:val="0055129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51295"/>
    <w:rPr>
      <w:rFonts w:ascii="Calibri" w:eastAsia="Calibri" w:hAnsi="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551295"/>
    <w:rPr>
      <w:rFonts w:ascii="Times New Roman" w:eastAsia="Cambria" w:hAnsi="Times New Roman" w:cs="Times New Roman"/>
      <w:sz w:val="20"/>
      <w:szCs w:val="22"/>
    </w:rPr>
  </w:style>
  <w:style w:type="paragraph" w:customStyle="1" w:styleId="NormalCite">
    <w:name w:val="NormalCite"/>
    <w:link w:val="NormalCiteChar"/>
    <w:qFormat/>
    <w:rsid w:val="0055129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51295"/>
    <w:rPr>
      <w:rFonts w:ascii="Times New Roman" w:eastAsiaTheme="minorHAnsi" w:hAnsi="Times New Roman" w:cs="Times New Roman"/>
      <w:sz w:val="18"/>
      <w:szCs w:val="22"/>
    </w:rPr>
  </w:style>
  <w:style w:type="character" w:customStyle="1" w:styleId="articletext">
    <w:name w:val="articletext"/>
    <w:basedOn w:val="DefaultParagraphFont"/>
    <w:rsid w:val="00551295"/>
  </w:style>
  <w:style w:type="character" w:customStyle="1" w:styleId="grey10">
    <w:name w:val="grey10"/>
    <w:basedOn w:val="DefaultParagraphFont"/>
    <w:rsid w:val="00551295"/>
  </w:style>
  <w:style w:type="character" w:customStyle="1" w:styleId="navy13bd">
    <w:name w:val="navy13bd"/>
    <w:basedOn w:val="DefaultParagraphFont"/>
    <w:rsid w:val="00551295"/>
  </w:style>
  <w:style w:type="character" w:customStyle="1" w:styleId="Style9ptUnderline2">
    <w:name w:val="Style 9 pt Underline2"/>
    <w:basedOn w:val="DefaultParagraphFont"/>
    <w:rsid w:val="00551295"/>
    <w:rPr>
      <w:sz w:val="20"/>
      <w:u w:val="single"/>
    </w:rPr>
  </w:style>
  <w:style w:type="character" w:customStyle="1" w:styleId="Style9ptBoldUnderline1">
    <w:name w:val="Style 9 pt Bold Underline1"/>
    <w:basedOn w:val="DefaultParagraphFont"/>
    <w:rsid w:val="00551295"/>
    <w:rPr>
      <w:b/>
      <w:bCs/>
      <w:sz w:val="20"/>
      <w:u w:val="single"/>
    </w:rPr>
  </w:style>
  <w:style w:type="character" w:customStyle="1" w:styleId="TagsCharChar">
    <w:name w:val="Tags Char Char"/>
    <w:basedOn w:val="DefaultParagraphFont"/>
    <w:rsid w:val="00551295"/>
    <w:rPr>
      <w:rFonts w:eastAsia="SimSun"/>
      <w:b/>
      <w:sz w:val="24"/>
      <w:lang w:val="en-US" w:eastAsia="zh-CN" w:bidi="ar-SA"/>
    </w:rPr>
  </w:style>
  <w:style w:type="paragraph" w:customStyle="1" w:styleId="cardCharCharCharChar">
    <w:name w:val="card Char Char Char Char"/>
    <w:basedOn w:val="Normal"/>
    <w:qFormat/>
    <w:rsid w:val="0055129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51295"/>
    <w:rPr>
      <w:rFonts w:ascii="Times" w:eastAsia="Times New Roman" w:hAnsi="Times"/>
    </w:rPr>
  </w:style>
  <w:style w:type="paragraph" w:customStyle="1" w:styleId="CARD0">
    <w:name w:val="CARD"/>
    <w:basedOn w:val="Normal"/>
    <w:link w:val="CARDChar1"/>
    <w:qFormat/>
    <w:rsid w:val="00551295"/>
    <w:rPr>
      <w:rFonts w:eastAsia="Times New Roman"/>
      <w:u w:val="single"/>
    </w:rPr>
  </w:style>
  <w:style w:type="character" w:customStyle="1" w:styleId="CARDChar1">
    <w:name w:val="CARD Char"/>
    <w:basedOn w:val="DefaultParagraphFont"/>
    <w:link w:val="CARD0"/>
    <w:rsid w:val="00551295"/>
    <w:rPr>
      <w:rFonts w:ascii="Calibri" w:eastAsia="Times New Roman" w:hAnsi="Calibri"/>
      <w:sz w:val="22"/>
      <w:u w:val="single"/>
    </w:rPr>
  </w:style>
  <w:style w:type="paragraph" w:customStyle="1" w:styleId="Normal2">
    <w:name w:val="Normal2"/>
    <w:basedOn w:val="Normal"/>
    <w:qFormat/>
    <w:rsid w:val="00551295"/>
    <w:rPr>
      <w:rFonts w:eastAsia="Times New Roman"/>
    </w:rPr>
  </w:style>
  <w:style w:type="character" w:customStyle="1" w:styleId="Style11ptThickunderline">
    <w:name w:val="Style 11 pt Thick underline"/>
    <w:rsid w:val="00551295"/>
    <w:rPr>
      <w:rFonts w:ascii="Times New Roman" w:hAnsi="Times New Roman"/>
      <w:sz w:val="20"/>
      <w:u w:val="single"/>
    </w:rPr>
  </w:style>
  <w:style w:type="character" w:customStyle="1" w:styleId="Style11ptBoldThickunderline">
    <w:name w:val="Style 11 pt Bold Thick underline"/>
    <w:rsid w:val="00551295"/>
    <w:rPr>
      <w:rFonts w:ascii="Times New Roman" w:hAnsi="Times New Roman"/>
      <w:b/>
      <w:bCs/>
      <w:sz w:val="20"/>
      <w:u w:val="single"/>
    </w:rPr>
  </w:style>
  <w:style w:type="character" w:styleId="FootnoteReference">
    <w:name w:val="footnote reference"/>
    <w:unhideWhenUsed/>
    <w:rsid w:val="00551295"/>
    <w:rPr>
      <w:vertAlign w:val="superscript"/>
    </w:rPr>
  </w:style>
  <w:style w:type="character" w:customStyle="1" w:styleId="CharChar5">
    <w:name w:val="Char Char5"/>
    <w:rsid w:val="0055129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5129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51295"/>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551295"/>
    <w:rPr>
      <w:u w:val="single"/>
    </w:rPr>
  </w:style>
  <w:style w:type="character" w:customStyle="1" w:styleId="StyleUnderlineBoldIndent11ptChar">
    <w:name w:val="Style Underline + Bold Indent + 11 pt Char"/>
    <w:link w:val="StyleUnderlineBoldIndent11pt"/>
    <w:rsid w:val="00551295"/>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51295"/>
    <w:rPr>
      <w:b/>
      <w:bCs/>
      <w:u w:val="single"/>
    </w:rPr>
  </w:style>
  <w:style w:type="character" w:customStyle="1" w:styleId="StyleUnderlineBoldIndent11ptBoldChar">
    <w:name w:val="Style Underline + Bold Indent + 11 pt Bold Char"/>
    <w:link w:val="StyleUnderlineBoldIndent11ptBold"/>
    <w:rsid w:val="00551295"/>
    <w:rPr>
      <w:rFonts w:ascii="Calibri" w:eastAsia="Times New Roman" w:hAnsi="Calibri"/>
      <w:b/>
      <w:bCs/>
      <w:sz w:val="22"/>
      <w:szCs w:val="20"/>
      <w:u w:val="single"/>
    </w:rPr>
  </w:style>
  <w:style w:type="paragraph" w:customStyle="1" w:styleId="Normal20pt">
    <w:name w:val="Normal  + 20 pt"/>
    <w:basedOn w:val="Normal"/>
    <w:uiPriority w:val="6"/>
    <w:qFormat/>
    <w:rsid w:val="00551295"/>
    <w:rPr>
      <w:bCs/>
      <w:u w:val="single"/>
    </w:rPr>
  </w:style>
  <w:style w:type="character" w:customStyle="1" w:styleId="StyleStyle4CharTimesNewRoman11pt">
    <w:name w:val="Style Style4 Char + Times New Roman 11 pt"/>
    <w:basedOn w:val="DefaultParagraphFont"/>
    <w:rsid w:val="00551295"/>
    <w:rPr>
      <w:rFonts w:ascii="Times New Roman" w:hAnsi="Times New Roman"/>
      <w:sz w:val="20"/>
      <w:szCs w:val="24"/>
      <w:u w:val="single"/>
      <w:lang w:val="en-US" w:eastAsia="en-US" w:bidi="ar-SA"/>
    </w:rPr>
  </w:style>
  <w:style w:type="paragraph" w:customStyle="1" w:styleId="author-name">
    <w:name w:val="author-name"/>
    <w:basedOn w:val="Normal"/>
    <w:qFormat/>
    <w:rsid w:val="00551295"/>
    <w:pPr>
      <w:spacing w:before="100" w:beforeAutospacing="1" w:after="100" w:afterAutospacing="1"/>
    </w:pPr>
    <w:rPr>
      <w:rFonts w:eastAsia="Times New Roman"/>
    </w:rPr>
  </w:style>
  <w:style w:type="paragraph" w:customStyle="1" w:styleId="author-credentials">
    <w:name w:val="author-credentials"/>
    <w:basedOn w:val="Normal"/>
    <w:rsid w:val="0055129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51295"/>
    <w:rPr>
      <w:rFonts w:ascii="Consolas" w:hAnsi="Consolas" w:cs="Consolas"/>
      <w:sz w:val="20"/>
      <w:szCs w:val="20"/>
    </w:rPr>
  </w:style>
  <w:style w:type="character" w:customStyle="1" w:styleId="StyleStyle4CharTimesNewRoman11ptBold">
    <w:name w:val="Style Style4 Char + Times New Roman 11 pt Bold"/>
    <w:basedOn w:val="DefaultParagraphFont"/>
    <w:rsid w:val="0055129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51295"/>
    <w:rPr>
      <w:rFonts w:ascii="Times New Roman" w:hAnsi="Times New Roman"/>
      <w:i/>
      <w:iCs/>
      <w:sz w:val="20"/>
      <w:szCs w:val="24"/>
      <w:u w:val="single"/>
      <w:lang w:val="en-US" w:eastAsia="en-US" w:bidi="ar-SA"/>
    </w:rPr>
  </w:style>
  <w:style w:type="character" w:customStyle="1" w:styleId="headline">
    <w:name w:val="headline"/>
    <w:basedOn w:val="DefaultParagraphFont"/>
    <w:rsid w:val="00551295"/>
  </w:style>
  <w:style w:type="character" w:customStyle="1" w:styleId="CharChar4">
    <w:name w:val="Char Char4"/>
    <w:basedOn w:val="DefaultParagraphFont"/>
    <w:rsid w:val="00551295"/>
    <w:rPr>
      <w:rFonts w:cs="Arial"/>
      <w:b/>
      <w:bCs/>
      <w:iCs/>
      <w:szCs w:val="28"/>
      <w:lang w:val="en-US" w:eastAsia="en-US" w:bidi="ar-SA"/>
    </w:rPr>
  </w:style>
  <w:style w:type="character" w:customStyle="1" w:styleId="yshortcuts">
    <w:name w:val="yshortcuts"/>
    <w:basedOn w:val="DefaultParagraphFont"/>
    <w:rsid w:val="00551295"/>
  </w:style>
  <w:style w:type="character" w:customStyle="1" w:styleId="HotRouteChar0">
    <w:name w:val="Hot Route Char"/>
    <w:link w:val="HotRoute"/>
    <w:rsid w:val="00551295"/>
    <w:rPr>
      <w:rFonts w:ascii="Calibri" w:eastAsia="Times New Roman" w:hAnsi="Calibri"/>
      <w:sz w:val="22"/>
    </w:rPr>
  </w:style>
  <w:style w:type="paragraph" w:styleId="PlainText">
    <w:name w:val="Plain Text"/>
    <w:basedOn w:val="Normal"/>
    <w:link w:val="PlainTextChar"/>
    <w:rsid w:val="00551295"/>
    <w:rPr>
      <w:rFonts w:ascii="Courier New" w:eastAsia="Times New Roman" w:hAnsi="Courier New" w:cs="Courier New"/>
      <w:szCs w:val="20"/>
    </w:rPr>
  </w:style>
  <w:style w:type="character" w:customStyle="1" w:styleId="PlainTextChar">
    <w:name w:val="Plain Text Char"/>
    <w:basedOn w:val="DefaultParagraphFont"/>
    <w:link w:val="PlainText"/>
    <w:rsid w:val="00551295"/>
    <w:rPr>
      <w:rFonts w:ascii="Courier New" w:eastAsia="Times New Roman" w:hAnsi="Courier New" w:cs="Courier New"/>
      <w:sz w:val="22"/>
      <w:szCs w:val="20"/>
    </w:rPr>
  </w:style>
  <w:style w:type="character" w:customStyle="1" w:styleId="senselabelstart">
    <w:name w:val="sense_label start"/>
    <w:basedOn w:val="DefaultParagraphFont"/>
    <w:rsid w:val="00551295"/>
  </w:style>
  <w:style w:type="character" w:customStyle="1" w:styleId="sensecontent">
    <w:name w:val="sense_content"/>
    <w:basedOn w:val="DefaultParagraphFont"/>
    <w:rsid w:val="00551295"/>
  </w:style>
  <w:style w:type="character" w:customStyle="1" w:styleId="vi">
    <w:name w:val="vi"/>
    <w:basedOn w:val="DefaultParagraphFont"/>
    <w:rsid w:val="00551295"/>
  </w:style>
  <w:style w:type="character" w:customStyle="1" w:styleId="italic">
    <w:name w:val="italic"/>
    <w:basedOn w:val="DefaultParagraphFont"/>
    <w:rsid w:val="00551295"/>
  </w:style>
  <w:style w:type="paragraph" w:customStyle="1" w:styleId="Microtext0">
    <w:name w:val="Microtext"/>
    <w:basedOn w:val="Normal"/>
    <w:next w:val="Normal"/>
    <w:link w:val="MicrotextChar0"/>
    <w:qFormat/>
    <w:rsid w:val="00551295"/>
    <w:rPr>
      <w:sz w:val="12"/>
    </w:rPr>
  </w:style>
  <w:style w:type="character" w:customStyle="1" w:styleId="MicrotextChar0">
    <w:name w:val="Microtext Char"/>
    <w:link w:val="Microtext0"/>
    <w:rsid w:val="00551295"/>
    <w:rPr>
      <w:rFonts w:ascii="Calibri" w:hAnsi="Calibri"/>
      <w:sz w:val="12"/>
    </w:rPr>
  </w:style>
  <w:style w:type="character" w:customStyle="1" w:styleId="st">
    <w:name w:val="st"/>
    <w:basedOn w:val="DefaultParagraphFont"/>
    <w:rsid w:val="00551295"/>
  </w:style>
  <w:style w:type="paragraph" w:customStyle="1" w:styleId="Style6">
    <w:name w:val="Style6"/>
    <w:basedOn w:val="Normal"/>
    <w:link w:val="Style6Char"/>
    <w:autoRedefine/>
    <w:qFormat/>
    <w:rsid w:val="00551295"/>
    <w:rPr>
      <w:b/>
    </w:rPr>
  </w:style>
  <w:style w:type="character" w:customStyle="1" w:styleId="Style6Char">
    <w:name w:val="Style6 Char"/>
    <w:basedOn w:val="DefaultParagraphFont"/>
    <w:link w:val="Style6"/>
    <w:rsid w:val="00551295"/>
    <w:rPr>
      <w:rFonts w:ascii="Calibri" w:hAnsi="Calibri"/>
      <w:b/>
      <w:sz w:val="22"/>
    </w:rPr>
  </w:style>
  <w:style w:type="paragraph" w:customStyle="1" w:styleId="Style11">
    <w:name w:val="Style11"/>
    <w:basedOn w:val="Normal"/>
    <w:link w:val="Style11Char"/>
    <w:qFormat/>
    <w:rsid w:val="00551295"/>
    <w:rPr>
      <w:rFonts w:eastAsia="Times New Roman"/>
      <w:b/>
      <w:szCs w:val="20"/>
      <w:u w:val="thick"/>
    </w:rPr>
  </w:style>
  <w:style w:type="paragraph" w:customStyle="1" w:styleId="Style12">
    <w:name w:val="Style12"/>
    <w:basedOn w:val="Normal"/>
    <w:link w:val="Style12Char"/>
    <w:qFormat/>
    <w:rsid w:val="00551295"/>
    <w:rPr>
      <w:rFonts w:eastAsia="Times New Roman"/>
      <w:b/>
      <w:u w:val="thick"/>
    </w:rPr>
  </w:style>
  <w:style w:type="character" w:customStyle="1" w:styleId="Style11Char">
    <w:name w:val="Style11 Char"/>
    <w:basedOn w:val="DefaultParagraphFont"/>
    <w:link w:val="Style11"/>
    <w:rsid w:val="00551295"/>
    <w:rPr>
      <w:rFonts w:ascii="Calibri" w:eastAsia="Times New Roman" w:hAnsi="Calibri"/>
      <w:b/>
      <w:sz w:val="22"/>
      <w:szCs w:val="20"/>
      <w:u w:val="thick"/>
    </w:rPr>
  </w:style>
  <w:style w:type="character" w:customStyle="1" w:styleId="Style12Char">
    <w:name w:val="Style12 Char"/>
    <w:basedOn w:val="DefaultParagraphFont"/>
    <w:link w:val="Style12"/>
    <w:rsid w:val="00551295"/>
    <w:rPr>
      <w:rFonts w:ascii="Calibri" w:eastAsia="Times New Roman" w:hAnsi="Calibri"/>
      <w:b/>
      <w:sz w:val="22"/>
      <w:u w:val="thick"/>
    </w:rPr>
  </w:style>
  <w:style w:type="character" w:customStyle="1" w:styleId="caps-label">
    <w:name w:val="caps-label"/>
    <w:basedOn w:val="DefaultParagraphFont"/>
    <w:rsid w:val="00551295"/>
  </w:style>
  <w:style w:type="character" w:customStyle="1" w:styleId="wikiexternallink">
    <w:name w:val="wikiexternallink"/>
    <w:basedOn w:val="DefaultParagraphFont"/>
    <w:rsid w:val="00551295"/>
  </w:style>
  <w:style w:type="character" w:customStyle="1" w:styleId="wikigeneratedlinkcontent">
    <w:name w:val="wikigeneratedlinkcontent"/>
    <w:basedOn w:val="DefaultParagraphFont"/>
    <w:rsid w:val="00551295"/>
  </w:style>
  <w:style w:type="character" w:customStyle="1" w:styleId="ShrinkChar">
    <w:name w:val="Shrink Char"/>
    <w:link w:val="Shrink"/>
    <w:locked/>
    <w:rsid w:val="00551295"/>
    <w:rPr>
      <w:rFonts w:ascii="Garamond" w:eastAsia="Times New Roman" w:hAnsi="Garamond"/>
      <w:sz w:val="12"/>
    </w:rPr>
  </w:style>
  <w:style w:type="paragraph" w:customStyle="1" w:styleId="Shrink">
    <w:name w:val="Shrink"/>
    <w:link w:val="ShrinkChar"/>
    <w:qFormat/>
    <w:rsid w:val="00551295"/>
    <w:pPr>
      <w:ind w:left="288" w:right="288"/>
    </w:pPr>
    <w:rPr>
      <w:rFonts w:ascii="Garamond" w:eastAsia="Times New Roman" w:hAnsi="Garamond"/>
      <w:sz w:val="12"/>
    </w:rPr>
  </w:style>
  <w:style w:type="character" w:customStyle="1" w:styleId="aqj">
    <w:name w:val="aqj"/>
    <w:basedOn w:val="DefaultParagraphFont"/>
    <w:rsid w:val="00551295"/>
  </w:style>
  <w:style w:type="character" w:customStyle="1" w:styleId="StyleStyleBoldUnderlineIntenseEmphasisUnderlineapple-style-s">
    <w:name w:val="Style Style Bold UnderlineIntense EmphasisUnderlineapple-style-s..."/>
    <w:basedOn w:val="DefaultParagraphFont"/>
    <w:rsid w:val="00551295"/>
    <w:rPr>
      <w:b w:val="0"/>
      <w:bCs w:val="0"/>
      <w:sz w:val="22"/>
      <w:u w:val="single"/>
      <w:bdr w:val="none" w:sz="0" w:space="0" w:color="auto"/>
    </w:rPr>
  </w:style>
  <w:style w:type="paragraph" w:customStyle="1" w:styleId="blocktitle0">
    <w:name w:val="block title"/>
    <w:basedOn w:val="Normal"/>
    <w:link w:val="blocktitleChar"/>
    <w:autoRedefine/>
    <w:qFormat/>
    <w:rsid w:val="00551295"/>
    <w:pPr>
      <w:spacing w:after="240"/>
      <w:jc w:val="center"/>
      <w:outlineLvl w:val="0"/>
    </w:pPr>
    <w:rPr>
      <w:rFonts w:eastAsia="Calibri"/>
      <w:b/>
      <w:caps/>
      <w:sz w:val="28"/>
      <w:szCs w:val="28"/>
      <w:lang w:val="es-ES"/>
    </w:rPr>
  </w:style>
  <w:style w:type="character" w:customStyle="1" w:styleId="Boxed">
    <w:name w:val="Boxed"/>
    <w:qFormat/>
    <w:rsid w:val="00551295"/>
    <w:rPr>
      <w:rFonts w:ascii="Times New Roman" w:hAnsi="Times New Roman"/>
      <w:sz w:val="20"/>
      <w:bdr w:val="single" w:sz="6" w:space="0" w:color="auto"/>
    </w:rPr>
  </w:style>
  <w:style w:type="character" w:customStyle="1" w:styleId="UnderlineCard">
    <w:name w:val="Underline Card"/>
    <w:uiPriority w:val="6"/>
    <w:qFormat/>
    <w:rsid w:val="00551295"/>
    <w:rPr>
      <w:rFonts w:ascii="Arial" w:hAnsi="Arial"/>
      <w:b w:val="0"/>
      <w:bCs/>
      <w:sz w:val="20"/>
      <w:u w:val="single"/>
    </w:rPr>
  </w:style>
  <w:style w:type="character" w:customStyle="1" w:styleId="story-author">
    <w:name w:val="story-author"/>
    <w:basedOn w:val="DefaultParagraphFont"/>
    <w:rsid w:val="00551295"/>
  </w:style>
  <w:style w:type="paragraph" w:customStyle="1" w:styleId="type">
    <w:name w:val="type"/>
    <w:basedOn w:val="Normal"/>
    <w:qFormat/>
    <w:rsid w:val="00551295"/>
    <w:pPr>
      <w:spacing w:before="100" w:beforeAutospacing="1" w:after="100" w:afterAutospacing="1"/>
    </w:pPr>
    <w:rPr>
      <w:rFonts w:eastAsia="Times New Roman"/>
    </w:rPr>
  </w:style>
  <w:style w:type="character" w:customStyle="1" w:styleId="institution">
    <w:name w:val="institution"/>
    <w:basedOn w:val="DefaultParagraphFont"/>
    <w:rsid w:val="00551295"/>
  </w:style>
  <w:style w:type="character" w:customStyle="1" w:styleId="abodyblack3">
    <w:name w:val="abodyblack3"/>
    <w:basedOn w:val="DefaultParagraphFont"/>
    <w:rsid w:val="00551295"/>
  </w:style>
  <w:style w:type="paragraph" w:customStyle="1" w:styleId="UnderlineChar2CharChar">
    <w:name w:val="Underline Char2 Char Char"/>
    <w:basedOn w:val="Normal"/>
    <w:link w:val="UnderlineChar2CharCharChar"/>
    <w:qFormat/>
    <w:rsid w:val="00551295"/>
    <w:rPr>
      <w:rFonts w:eastAsia="MS Mincho"/>
      <w:szCs w:val="20"/>
      <w:u w:val="single"/>
    </w:rPr>
  </w:style>
  <w:style w:type="character" w:customStyle="1" w:styleId="UnderlineChar2CharCharChar">
    <w:name w:val="Underline Char2 Char Char Char"/>
    <w:link w:val="UnderlineChar2CharChar"/>
    <w:rsid w:val="00551295"/>
    <w:rPr>
      <w:rFonts w:ascii="Calibri" w:eastAsia="MS Mincho" w:hAnsi="Calibri"/>
      <w:sz w:val="22"/>
      <w:szCs w:val="20"/>
      <w:u w:val="single"/>
    </w:rPr>
  </w:style>
  <w:style w:type="character" w:customStyle="1" w:styleId="CharacterStyle1">
    <w:name w:val="Character Style 1"/>
    <w:rsid w:val="00551295"/>
    <w:rPr>
      <w:sz w:val="20"/>
      <w:szCs w:val="20"/>
    </w:rPr>
  </w:style>
  <w:style w:type="character" w:customStyle="1" w:styleId="FontStyle177">
    <w:name w:val="Font Style177"/>
    <w:basedOn w:val="DefaultParagraphFont"/>
    <w:uiPriority w:val="99"/>
    <w:rsid w:val="00551295"/>
    <w:rPr>
      <w:rFonts w:ascii="Times New Roman" w:hAnsi="Times New Roman" w:cs="Times New Roman"/>
      <w:sz w:val="20"/>
      <w:szCs w:val="20"/>
    </w:rPr>
  </w:style>
  <w:style w:type="character" w:customStyle="1" w:styleId="FontStyle173">
    <w:name w:val="Font Style173"/>
    <w:basedOn w:val="DefaultParagraphFont"/>
    <w:uiPriority w:val="99"/>
    <w:rsid w:val="00551295"/>
    <w:rPr>
      <w:rFonts w:ascii="Times New Roman" w:hAnsi="Times New Roman" w:cs="Times New Roman"/>
      <w:sz w:val="14"/>
      <w:szCs w:val="14"/>
    </w:rPr>
  </w:style>
  <w:style w:type="character" w:customStyle="1" w:styleId="FontStyle151">
    <w:name w:val="Font Style151"/>
    <w:basedOn w:val="DefaultParagraphFont"/>
    <w:uiPriority w:val="99"/>
    <w:rsid w:val="00551295"/>
    <w:rPr>
      <w:rFonts w:ascii="Arial Narrow" w:hAnsi="Arial Narrow" w:cs="Arial Narrow"/>
      <w:b/>
      <w:bCs/>
      <w:sz w:val="12"/>
      <w:szCs w:val="12"/>
    </w:rPr>
  </w:style>
  <w:style w:type="character" w:customStyle="1" w:styleId="FontStyle156">
    <w:name w:val="Font Style156"/>
    <w:basedOn w:val="DefaultParagraphFont"/>
    <w:uiPriority w:val="99"/>
    <w:rsid w:val="00551295"/>
    <w:rPr>
      <w:rFonts w:ascii="Arial Narrow" w:hAnsi="Arial Narrow" w:cs="Arial Narrow"/>
      <w:sz w:val="8"/>
      <w:szCs w:val="8"/>
    </w:rPr>
  </w:style>
  <w:style w:type="character" w:customStyle="1" w:styleId="FontStyle160">
    <w:name w:val="Font Style160"/>
    <w:basedOn w:val="DefaultParagraphFont"/>
    <w:uiPriority w:val="99"/>
    <w:rsid w:val="00551295"/>
    <w:rPr>
      <w:rFonts w:ascii="Times New Roman" w:hAnsi="Times New Roman" w:cs="Times New Roman"/>
      <w:b/>
      <w:bCs/>
      <w:sz w:val="20"/>
      <w:szCs w:val="20"/>
    </w:rPr>
  </w:style>
  <w:style w:type="character" w:customStyle="1" w:styleId="FontStyle178">
    <w:name w:val="Font Style178"/>
    <w:basedOn w:val="DefaultParagraphFont"/>
    <w:uiPriority w:val="99"/>
    <w:rsid w:val="00551295"/>
    <w:rPr>
      <w:rFonts w:ascii="Times New Roman" w:hAnsi="Times New Roman" w:cs="Times New Roman"/>
      <w:sz w:val="18"/>
      <w:szCs w:val="18"/>
    </w:rPr>
  </w:style>
  <w:style w:type="paragraph" w:customStyle="1" w:styleId="Style14">
    <w:name w:val="Style14"/>
    <w:basedOn w:val="Normal"/>
    <w:uiPriority w:val="99"/>
    <w:qFormat/>
    <w:rsid w:val="0055129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5129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51295"/>
    <w:rPr>
      <w:rFonts w:ascii="Times New Roman" w:hAnsi="Times New Roman" w:cs="Times New Roman"/>
      <w:sz w:val="12"/>
      <w:szCs w:val="12"/>
    </w:rPr>
  </w:style>
  <w:style w:type="paragraph" w:customStyle="1" w:styleId="Style9">
    <w:name w:val="Style9"/>
    <w:basedOn w:val="Normal"/>
    <w:uiPriority w:val="99"/>
    <w:qFormat/>
    <w:rsid w:val="0055129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5129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5129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51295"/>
    <w:rPr>
      <w:rFonts w:ascii="Times New Roman" w:hAnsi="Times New Roman" w:cs="Times New Roman"/>
      <w:sz w:val="16"/>
      <w:szCs w:val="16"/>
    </w:rPr>
  </w:style>
  <w:style w:type="character" w:customStyle="1" w:styleId="f">
    <w:name w:val="f"/>
    <w:basedOn w:val="DefaultParagraphFont"/>
    <w:rsid w:val="00551295"/>
  </w:style>
  <w:style w:type="character" w:customStyle="1" w:styleId="TagsChar2">
    <w:name w:val="Tags Char2"/>
    <w:rsid w:val="00551295"/>
    <w:rPr>
      <w:b/>
      <w:sz w:val="24"/>
    </w:rPr>
  </w:style>
  <w:style w:type="paragraph" w:customStyle="1" w:styleId="CardsFont6ptChar">
    <w:name w:val="Cards + Font: 6 pt Char"/>
    <w:basedOn w:val="Normal"/>
    <w:link w:val="CardsFont6ptCharChar"/>
    <w:qFormat/>
    <w:rsid w:val="0055129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51295"/>
    <w:rPr>
      <w:rFonts w:ascii="Calibri" w:eastAsia="Times New Roman" w:hAnsi="Calibri"/>
      <w:sz w:val="12"/>
    </w:rPr>
  </w:style>
  <w:style w:type="character" w:customStyle="1" w:styleId="FontStyle172">
    <w:name w:val="Font Style172"/>
    <w:basedOn w:val="DefaultParagraphFont"/>
    <w:uiPriority w:val="99"/>
    <w:rsid w:val="00551295"/>
    <w:rPr>
      <w:rFonts w:ascii="Times New Roman" w:hAnsi="Times New Roman" w:cs="Times New Roman"/>
      <w:b/>
      <w:bCs/>
      <w:sz w:val="16"/>
      <w:szCs w:val="16"/>
    </w:rPr>
  </w:style>
  <w:style w:type="paragraph" w:customStyle="1" w:styleId="Style18">
    <w:name w:val="Style18"/>
    <w:basedOn w:val="Normal"/>
    <w:uiPriority w:val="99"/>
    <w:qFormat/>
    <w:rsid w:val="0055129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51295"/>
    <w:rPr>
      <w:rFonts w:ascii="Times New Roman" w:hAnsi="Times New Roman" w:cs="Times New Roman"/>
      <w:i/>
      <w:iCs/>
      <w:sz w:val="16"/>
      <w:szCs w:val="16"/>
    </w:rPr>
  </w:style>
  <w:style w:type="character" w:customStyle="1" w:styleId="FontStyle162">
    <w:name w:val="Font Style162"/>
    <w:basedOn w:val="DefaultParagraphFont"/>
    <w:uiPriority w:val="99"/>
    <w:rsid w:val="00551295"/>
    <w:rPr>
      <w:rFonts w:ascii="Times New Roman" w:hAnsi="Times New Roman" w:cs="Times New Roman"/>
      <w:b/>
      <w:bCs/>
      <w:sz w:val="18"/>
      <w:szCs w:val="18"/>
    </w:rPr>
  </w:style>
  <w:style w:type="character" w:customStyle="1" w:styleId="FontStyle167">
    <w:name w:val="Font Style167"/>
    <w:basedOn w:val="DefaultParagraphFont"/>
    <w:uiPriority w:val="99"/>
    <w:rsid w:val="00551295"/>
    <w:rPr>
      <w:rFonts w:ascii="Times New Roman" w:hAnsi="Times New Roman" w:cs="Times New Roman"/>
      <w:sz w:val="10"/>
      <w:szCs w:val="10"/>
    </w:rPr>
  </w:style>
  <w:style w:type="character" w:customStyle="1" w:styleId="FontStyle174">
    <w:name w:val="Font Style174"/>
    <w:basedOn w:val="DefaultParagraphFont"/>
    <w:uiPriority w:val="99"/>
    <w:rsid w:val="00551295"/>
    <w:rPr>
      <w:rFonts w:ascii="Arial Narrow" w:hAnsi="Arial Narrow" w:cs="Arial Narrow"/>
      <w:b/>
      <w:bCs/>
      <w:sz w:val="18"/>
      <w:szCs w:val="18"/>
    </w:rPr>
  </w:style>
  <w:style w:type="paragraph" w:customStyle="1" w:styleId="Style47">
    <w:name w:val="Style47"/>
    <w:basedOn w:val="Normal"/>
    <w:uiPriority w:val="99"/>
    <w:qFormat/>
    <w:rsid w:val="0055129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51295"/>
    <w:rPr>
      <w:rFonts w:ascii="Times New Roman" w:hAnsi="Times New Roman" w:cs="Times New Roman"/>
      <w:sz w:val="12"/>
      <w:szCs w:val="12"/>
    </w:rPr>
  </w:style>
  <w:style w:type="paragraph" w:customStyle="1" w:styleId="Style24">
    <w:name w:val="Style24"/>
    <w:basedOn w:val="Normal"/>
    <w:uiPriority w:val="99"/>
    <w:qFormat/>
    <w:rsid w:val="0055129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5129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5129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51295"/>
    <w:rPr>
      <w:rFonts w:ascii="Times New Roman" w:hAnsi="Times New Roman" w:cs="Times New Roman"/>
      <w:b/>
      <w:bCs/>
      <w:sz w:val="18"/>
      <w:szCs w:val="18"/>
    </w:rPr>
  </w:style>
  <w:style w:type="paragraph" w:customStyle="1" w:styleId="Style21">
    <w:name w:val="Style21"/>
    <w:basedOn w:val="Normal"/>
    <w:uiPriority w:val="99"/>
    <w:qFormat/>
    <w:rsid w:val="0055129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5129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551295"/>
    <w:rPr>
      <w:rFonts w:ascii="Calibri" w:hAnsi="Calibri"/>
      <w:sz w:val="20"/>
      <w:szCs w:val="20"/>
    </w:rPr>
  </w:style>
  <w:style w:type="paragraph" w:customStyle="1" w:styleId="Standard">
    <w:name w:val="Standard"/>
    <w:qFormat/>
    <w:rsid w:val="00551295"/>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51295"/>
    <w:rPr>
      <w:color w:val="000000"/>
      <w:sz w:val="32"/>
      <w:szCs w:val="32"/>
    </w:rPr>
  </w:style>
  <w:style w:type="paragraph" w:customStyle="1" w:styleId="Cardnon-underlined">
    <w:name w:val="Card non-underlined"/>
    <w:basedOn w:val="Normal"/>
    <w:link w:val="Cardnon-underlinedChar"/>
    <w:autoRedefine/>
    <w:uiPriority w:val="99"/>
    <w:qFormat/>
    <w:rsid w:val="00551295"/>
    <w:rPr>
      <w:rFonts w:eastAsia="Times New Roman"/>
      <w:szCs w:val="20"/>
    </w:rPr>
  </w:style>
  <w:style w:type="character" w:customStyle="1" w:styleId="Cardnon-underlinedChar">
    <w:name w:val="Card non-underlined Char"/>
    <w:basedOn w:val="DefaultParagraphFont"/>
    <w:link w:val="Cardnon-underlined"/>
    <w:uiPriority w:val="99"/>
    <w:rsid w:val="00551295"/>
    <w:rPr>
      <w:rFonts w:ascii="Calibri" w:eastAsia="Times New Roman" w:hAnsi="Calibri"/>
      <w:sz w:val="22"/>
      <w:szCs w:val="20"/>
    </w:rPr>
  </w:style>
  <w:style w:type="numbering" w:customStyle="1" w:styleId="NoList1">
    <w:name w:val="No List1"/>
    <w:next w:val="NoList"/>
    <w:semiHidden/>
    <w:unhideWhenUsed/>
    <w:rsid w:val="00551295"/>
  </w:style>
  <w:style w:type="character" w:customStyle="1" w:styleId="TitleChar2">
    <w:name w:val="Title Char2"/>
    <w:basedOn w:val="DefaultParagraphFont"/>
    <w:uiPriority w:val="10"/>
    <w:qFormat/>
    <w:locked/>
    <w:rsid w:val="00551295"/>
    <w:rPr>
      <w:b/>
      <w:bCs/>
      <w:u w:val="single"/>
    </w:rPr>
  </w:style>
  <w:style w:type="paragraph" w:styleId="TOC3">
    <w:name w:val="toc 3"/>
    <w:basedOn w:val="Normal"/>
    <w:next w:val="Normal"/>
    <w:autoRedefine/>
    <w:rsid w:val="00551295"/>
    <w:pPr>
      <w:ind w:left="400"/>
    </w:pPr>
    <w:rPr>
      <w:rFonts w:eastAsia="Times New Roman"/>
      <w:szCs w:val="20"/>
    </w:rPr>
  </w:style>
  <w:style w:type="paragraph" w:styleId="TOC4">
    <w:name w:val="toc 4"/>
    <w:basedOn w:val="Normal"/>
    <w:next w:val="Normal"/>
    <w:autoRedefine/>
    <w:rsid w:val="00551295"/>
    <w:pPr>
      <w:ind w:left="600"/>
    </w:pPr>
    <w:rPr>
      <w:rFonts w:eastAsia="Times New Roman"/>
      <w:szCs w:val="20"/>
    </w:rPr>
  </w:style>
  <w:style w:type="paragraph" w:styleId="TOC5">
    <w:name w:val="toc 5"/>
    <w:basedOn w:val="Normal"/>
    <w:next w:val="Normal"/>
    <w:autoRedefine/>
    <w:rsid w:val="00551295"/>
    <w:pPr>
      <w:ind w:left="800"/>
    </w:pPr>
    <w:rPr>
      <w:rFonts w:eastAsia="Times New Roman"/>
      <w:szCs w:val="20"/>
    </w:rPr>
  </w:style>
  <w:style w:type="paragraph" w:styleId="TOC6">
    <w:name w:val="toc 6"/>
    <w:basedOn w:val="Normal"/>
    <w:next w:val="Normal"/>
    <w:autoRedefine/>
    <w:rsid w:val="00551295"/>
    <w:pPr>
      <w:ind w:left="1000"/>
    </w:pPr>
    <w:rPr>
      <w:rFonts w:eastAsia="Times New Roman"/>
      <w:szCs w:val="20"/>
    </w:rPr>
  </w:style>
  <w:style w:type="paragraph" w:styleId="TOC7">
    <w:name w:val="toc 7"/>
    <w:basedOn w:val="Normal"/>
    <w:next w:val="Normal"/>
    <w:autoRedefine/>
    <w:rsid w:val="00551295"/>
    <w:pPr>
      <w:ind w:left="1200"/>
    </w:pPr>
    <w:rPr>
      <w:rFonts w:eastAsia="Times New Roman"/>
      <w:szCs w:val="20"/>
    </w:rPr>
  </w:style>
  <w:style w:type="paragraph" w:styleId="TOC8">
    <w:name w:val="toc 8"/>
    <w:basedOn w:val="Normal"/>
    <w:next w:val="Normal"/>
    <w:autoRedefine/>
    <w:rsid w:val="00551295"/>
    <w:pPr>
      <w:ind w:left="1400"/>
    </w:pPr>
    <w:rPr>
      <w:rFonts w:eastAsia="Times New Roman"/>
      <w:szCs w:val="20"/>
    </w:rPr>
  </w:style>
  <w:style w:type="character" w:customStyle="1" w:styleId="allocatoragentsleft">
    <w:name w:val="al_locatoragentsleft"/>
    <w:basedOn w:val="DefaultParagraphFont"/>
    <w:rsid w:val="00551295"/>
  </w:style>
  <w:style w:type="character" w:styleId="HTMLTypewriter">
    <w:name w:val="HTML Typewriter"/>
    <w:basedOn w:val="DefaultParagraphFont"/>
    <w:unhideWhenUsed/>
    <w:rsid w:val="00551295"/>
    <w:rPr>
      <w:rFonts w:ascii="Courier New" w:eastAsia="Times New Roman" w:hAnsi="Courier New" w:cs="Courier New"/>
      <w:sz w:val="20"/>
      <w:szCs w:val="20"/>
    </w:rPr>
  </w:style>
  <w:style w:type="character" w:customStyle="1" w:styleId="caps">
    <w:name w:val="caps"/>
    <w:basedOn w:val="DefaultParagraphFont"/>
    <w:rsid w:val="00551295"/>
  </w:style>
  <w:style w:type="character" w:customStyle="1" w:styleId="UnderlinesCharChar">
    <w:name w:val="Underlines Char Char"/>
    <w:basedOn w:val="DefaultParagraphFont"/>
    <w:rsid w:val="00551295"/>
    <w:rPr>
      <w:rFonts w:cs="Arial"/>
      <w:b/>
      <w:bCs/>
      <w:noProof w:val="0"/>
      <w:sz w:val="22"/>
      <w:szCs w:val="26"/>
      <w:u w:val="single"/>
      <w:lang w:val="en-US" w:eastAsia="en-US" w:bidi="ar-SA"/>
    </w:rPr>
  </w:style>
  <w:style w:type="paragraph" w:customStyle="1" w:styleId="Carding">
    <w:name w:val="Carding"/>
    <w:basedOn w:val="Normal"/>
    <w:uiPriority w:val="99"/>
    <w:qFormat/>
    <w:rsid w:val="00551295"/>
    <w:rPr>
      <w:rFonts w:eastAsia="Times New Roman"/>
      <w:sz w:val="18"/>
    </w:rPr>
  </w:style>
  <w:style w:type="character" w:customStyle="1" w:styleId="aunderline">
    <w:name w:val="aunderline"/>
    <w:basedOn w:val="DefaultParagraphFont"/>
    <w:rsid w:val="00551295"/>
    <w:rPr>
      <w:rFonts w:ascii="Times New Roman" w:hAnsi="Times New Roman"/>
      <w:sz w:val="20"/>
      <w:szCs w:val="24"/>
      <w:u w:val="thick"/>
    </w:rPr>
  </w:style>
  <w:style w:type="character" w:customStyle="1" w:styleId="tagChar1">
    <w:name w:val="tag Char1"/>
    <w:basedOn w:val="DefaultParagraphFont"/>
    <w:rsid w:val="00551295"/>
    <w:rPr>
      <w:b/>
      <w:noProof w:val="0"/>
      <w:sz w:val="24"/>
      <w:lang w:val="en-US" w:eastAsia="en-US" w:bidi="ar-SA"/>
    </w:rPr>
  </w:style>
  <w:style w:type="character" w:customStyle="1" w:styleId="tagChar2">
    <w:name w:val="tag Char2"/>
    <w:basedOn w:val="DefaultParagraphFont"/>
    <w:qFormat/>
    <w:rsid w:val="00551295"/>
    <w:rPr>
      <w:b/>
      <w:noProof w:val="0"/>
      <w:sz w:val="24"/>
      <w:lang w:val="en-US" w:eastAsia="en-US" w:bidi="ar-SA"/>
    </w:rPr>
  </w:style>
  <w:style w:type="character" w:customStyle="1" w:styleId="Taggin-New">
    <w:name w:val="Taggin - New"/>
    <w:basedOn w:val="DefaultParagraphFont"/>
    <w:rsid w:val="00551295"/>
    <w:rPr>
      <w:rFonts w:ascii="Arial Narrow" w:hAnsi="Arial Narrow"/>
      <w:b/>
      <w:sz w:val="22"/>
    </w:rPr>
  </w:style>
  <w:style w:type="character" w:customStyle="1" w:styleId="Boxing-New">
    <w:name w:val="Boxing - New"/>
    <w:basedOn w:val="DefaultParagraphFont"/>
    <w:rsid w:val="00551295"/>
    <w:rPr>
      <w:rFonts w:ascii="Arial Narrow" w:hAnsi="Arial Narrow"/>
      <w:sz w:val="16"/>
      <w:u w:val="none"/>
      <w:bdr w:val="single" w:sz="4" w:space="0" w:color="auto"/>
    </w:rPr>
  </w:style>
  <w:style w:type="character" w:customStyle="1" w:styleId="ilad">
    <w:name w:val="il_ad"/>
    <w:rsid w:val="00551295"/>
  </w:style>
  <w:style w:type="paragraph" w:customStyle="1" w:styleId="CardsHighlighted">
    <w:name w:val="Cards Highlighted"/>
    <w:next w:val="Normal"/>
    <w:link w:val="CardsHighlightedChar"/>
    <w:qFormat/>
    <w:rsid w:val="00551295"/>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51295"/>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51295"/>
    <w:rPr>
      <w:rFonts w:ascii="Garamond" w:hAnsi="Garamond"/>
      <w:sz w:val="22"/>
      <w:szCs w:val="24"/>
      <w:u w:val="single"/>
      <w:lang w:val="en-US" w:eastAsia="en-US" w:bidi="ar-SA"/>
    </w:rPr>
  </w:style>
  <w:style w:type="paragraph" w:customStyle="1" w:styleId="Style2">
    <w:name w:val="Style2"/>
    <w:basedOn w:val="Heading4"/>
    <w:qFormat/>
    <w:rsid w:val="00551295"/>
    <w:pPr>
      <w:spacing w:before="0"/>
    </w:pPr>
    <w:rPr>
      <w:rFonts w:eastAsia="Times New Roman" w:cs="Times New Roman"/>
      <w:iCs/>
      <w:caps/>
      <w:szCs w:val="20"/>
    </w:rPr>
  </w:style>
  <w:style w:type="character" w:customStyle="1" w:styleId="pagetitle">
    <w:name w:val="pagetitle"/>
    <w:basedOn w:val="DefaultParagraphFont"/>
    <w:rsid w:val="00551295"/>
  </w:style>
  <w:style w:type="paragraph" w:customStyle="1" w:styleId="text">
    <w:name w:val="text"/>
    <w:basedOn w:val="Normal"/>
    <w:uiPriority w:val="99"/>
    <w:qFormat/>
    <w:rsid w:val="00551295"/>
    <w:pPr>
      <w:spacing w:before="100" w:beforeAutospacing="1" w:after="100" w:afterAutospacing="1"/>
    </w:pPr>
    <w:rPr>
      <w:rFonts w:eastAsia="Times New Roman"/>
    </w:rPr>
  </w:style>
  <w:style w:type="character" w:customStyle="1" w:styleId="StyleUnderlineCharChar9ptBold1">
    <w:name w:val="Style Underline Char Char + 9 pt Bold1"/>
    <w:rsid w:val="0055129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51295"/>
    <w:rPr>
      <w:rFonts w:ascii="Times New Roman" w:hAnsi="Times New Roman"/>
      <w:sz w:val="20"/>
      <w:szCs w:val="24"/>
      <w:u w:val="single"/>
      <w:lang w:val="en-US" w:eastAsia="en-US" w:bidi="ar-SA"/>
    </w:rPr>
  </w:style>
  <w:style w:type="character" w:customStyle="1" w:styleId="Style9ptBoldUnderline">
    <w:name w:val="Style 9 pt Bold Underline"/>
    <w:rsid w:val="00551295"/>
    <w:rPr>
      <w:b/>
      <w:bCs/>
      <w:sz w:val="20"/>
      <w:u w:val="single"/>
    </w:rPr>
  </w:style>
  <w:style w:type="paragraph" w:customStyle="1" w:styleId="StyleUnderline9pt0">
    <w:name w:val="Style Underline + 9 pt"/>
    <w:link w:val="StyleUnderline9ptChar"/>
    <w:qFormat/>
    <w:rsid w:val="00551295"/>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51295"/>
    <w:rPr>
      <w:rFonts w:ascii="Arial" w:eastAsia="Times New Roman" w:hAnsi="Arial" w:cs="Times New Roman"/>
      <w:sz w:val="22"/>
      <w:szCs w:val="20"/>
      <w:u w:val="single"/>
    </w:rPr>
  </w:style>
  <w:style w:type="character" w:customStyle="1" w:styleId="StyleUnderlineChar1Bold">
    <w:name w:val="Style Underline Char1 + Bold"/>
    <w:rsid w:val="0055129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51295"/>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551295"/>
    <w:rPr>
      <w:rFonts w:ascii="Calibri" w:hAnsi="Calibri" w:cs="Calibri"/>
      <w:kern w:val="32"/>
      <w:sz w:val="22"/>
      <w:szCs w:val="20"/>
      <w:u w:val="single"/>
      <w:lang w:eastAsia="ar-SA"/>
    </w:rPr>
  </w:style>
  <w:style w:type="character" w:customStyle="1" w:styleId="TagsCharCharChar">
    <w:name w:val="Tags Char Char Char"/>
    <w:basedOn w:val="DefaultParagraphFont"/>
    <w:rsid w:val="0055129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5129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551295"/>
    <w:rPr>
      <w:color w:val="000000"/>
      <w:sz w:val="20"/>
      <w:u w:val="single"/>
    </w:rPr>
  </w:style>
  <w:style w:type="character" w:customStyle="1" w:styleId="Style11ptBlack">
    <w:name w:val="Style 11 pt Black"/>
    <w:basedOn w:val="DefaultParagraphFont"/>
    <w:rsid w:val="00551295"/>
    <w:rPr>
      <w:color w:val="000000"/>
      <w:sz w:val="20"/>
    </w:rPr>
  </w:style>
  <w:style w:type="character" w:customStyle="1" w:styleId="StyleUnderlineCharTimesBold">
    <w:name w:val="Style Underline Char + Times Bold"/>
    <w:basedOn w:val="DefaultParagraphFont"/>
    <w:rsid w:val="00551295"/>
    <w:rPr>
      <w:rFonts w:ascii="Times" w:hAnsi="Times"/>
      <w:b w:val="0"/>
      <w:bCs/>
      <w:sz w:val="20"/>
      <w:u w:val="single"/>
    </w:rPr>
  </w:style>
  <w:style w:type="character" w:customStyle="1" w:styleId="blubigktbiz">
    <w:name w:val="blubigktbiz"/>
    <w:rsid w:val="0055129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51295"/>
  </w:style>
  <w:style w:type="character" w:customStyle="1" w:styleId="StyleevidencetextBorderSinglesolidlineAuto05ptLChar">
    <w:name w:val="Style evidence text + Border: : (Single solid line Auto  0.5 pt L... Char"/>
    <w:link w:val="StyleevidencetextBorderSinglesolidlineAuto05ptL"/>
    <w:rsid w:val="00551295"/>
    <w:rPr>
      <w:rFonts w:ascii="Calibri" w:hAnsi="Calibri"/>
      <w:color w:val="000000"/>
      <w:sz w:val="22"/>
      <w:lang w:val="x-none" w:eastAsia="x-none"/>
    </w:rPr>
  </w:style>
  <w:style w:type="character" w:customStyle="1" w:styleId="Style4CharChar">
    <w:name w:val="Style4 Char Char"/>
    <w:basedOn w:val="DefaultParagraphFont"/>
    <w:rsid w:val="0055129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51295"/>
    <w:rPr>
      <w:rFonts w:ascii="Times New Roman" w:hAnsi="Times New Roman" w:cs="Times New Roman"/>
      <w:sz w:val="16"/>
      <w:szCs w:val="16"/>
    </w:rPr>
  </w:style>
  <w:style w:type="character" w:customStyle="1" w:styleId="StyleEmphasisArial12ptBold">
    <w:name w:val="Style Emphasis + Arial 12 pt Bold"/>
    <w:rsid w:val="00551295"/>
    <w:rPr>
      <w:rFonts w:ascii="Arial" w:hAnsi="Arial"/>
      <w:b/>
      <w:bCs/>
      <w:i/>
      <w:iCs/>
      <w:sz w:val="24"/>
    </w:rPr>
  </w:style>
  <w:style w:type="character" w:customStyle="1" w:styleId="super">
    <w:name w:val="super"/>
    <w:rsid w:val="00551295"/>
  </w:style>
  <w:style w:type="character" w:customStyle="1" w:styleId="text30">
    <w:name w:val="text30"/>
    <w:rsid w:val="00551295"/>
  </w:style>
  <w:style w:type="character" w:customStyle="1" w:styleId="uppercase">
    <w:name w:val="uppercase"/>
    <w:rsid w:val="00551295"/>
  </w:style>
  <w:style w:type="character" w:customStyle="1" w:styleId="bodytext0">
    <w:name w:val="bodytext"/>
    <w:rsid w:val="00551295"/>
  </w:style>
  <w:style w:type="character" w:customStyle="1" w:styleId="entry-title">
    <w:name w:val="entry-title"/>
    <w:rsid w:val="00551295"/>
  </w:style>
  <w:style w:type="character" w:customStyle="1" w:styleId="BodyTextIndentChar1">
    <w:name w:val="Body Text Indent Char1"/>
    <w:basedOn w:val="DefaultParagraphFont"/>
    <w:uiPriority w:val="99"/>
    <w:semiHidden/>
    <w:rsid w:val="00551295"/>
    <w:rPr>
      <w:rFonts w:ascii="Times New Roman" w:hAnsi="Times New Roman" w:cs="Times New Roman"/>
      <w:sz w:val="20"/>
    </w:rPr>
  </w:style>
  <w:style w:type="character" w:customStyle="1" w:styleId="Style6pt">
    <w:name w:val="Style 6 pt"/>
    <w:basedOn w:val="DefaultParagraphFont"/>
    <w:qFormat/>
    <w:rsid w:val="00551295"/>
    <w:rPr>
      <w:sz w:val="12"/>
    </w:rPr>
  </w:style>
  <w:style w:type="character" w:customStyle="1" w:styleId="CiteCharCharCharCharCharChar">
    <w:name w:val="Cite Char Char Char Char Char Char"/>
    <w:basedOn w:val="DefaultParagraphFont"/>
    <w:rsid w:val="00551295"/>
    <w:rPr>
      <w:b/>
      <w:noProof w:val="0"/>
      <w:sz w:val="22"/>
      <w:szCs w:val="24"/>
      <w:u w:val="single"/>
      <w:lang w:val="en-US" w:eastAsia="en-US" w:bidi="ar-SA"/>
    </w:rPr>
  </w:style>
  <w:style w:type="character" w:customStyle="1" w:styleId="mainbody1">
    <w:name w:val="mainbody1"/>
    <w:basedOn w:val="DefaultParagraphFont"/>
    <w:rsid w:val="00551295"/>
    <w:rPr>
      <w:rFonts w:ascii="Verdana" w:hAnsi="Verdana" w:hint="default"/>
      <w:color w:val="000000"/>
      <w:sz w:val="22"/>
      <w:szCs w:val="22"/>
    </w:rPr>
  </w:style>
  <w:style w:type="character" w:customStyle="1" w:styleId="ssl4">
    <w:name w:val="ss_l4"/>
    <w:basedOn w:val="DefaultParagraphFont"/>
    <w:rsid w:val="00551295"/>
  </w:style>
  <w:style w:type="paragraph" w:customStyle="1" w:styleId="StyleNormalWeb11ptUnderline">
    <w:name w:val="Style Normal (Web) + 11 pt Underline"/>
    <w:basedOn w:val="NormalWeb"/>
    <w:link w:val="StyleNormalWeb11ptUnderlineChar"/>
    <w:qFormat/>
    <w:rsid w:val="00551295"/>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551295"/>
    <w:rPr>
      <w:rFonts w:ascii="Calibri" w:eastAsia="Calibri" w:hAnsi="Calibri"/>
      <w:sz w:val="22"/>
      <w:u w:val="single"/>
    </w:rPr>
  </w:style>
  <w:style w:type="character" w:customStyle="1" w:styleId="cit-first-element">
    <w:name w:val="cit-first-element"/>
    <w:basedOn w:val="DefaultParagraphFont"/>
    <w:rsid w:val="00551295"/>
  </w:style>
  <w:style w:type="character" w:customStyle="1" w:styleId="title1">
    <w:name w:val="title1"/>
    <w:basedOn w:val="DefaultParagraphFont"/>
    <w:rsid w:val="00551295"/>
  </w:style>
  <w:style w:type="character" w:customStyle="1" w:styleId="StyleThickunderline1">
    <w:name w:val="Style Thick underline1"/>
    <w:basedOn w:val="DefaultParagraphFont"/>
    <w:rsid w:val="0055129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51295"/>
    <w:rPr>
      <w:rFonts w:ascii="Georgia" w:hAnsi="Georgia"/>
    </w:rPr>
  </w:style>
  <w:style w:type="character" w:customStyle="1" w:styleId="FooterChar1">
    <w:name w:val="Footer Char1"/>
    <w:basedOn w:val="DefaultParagraphFont"/>
    <w:uiPriority w:val="99"/>
    <w:semiHidden/>
    <w:rsid w:val="00551295"/>
    <w:rPr>
      <w:rFonts w:ascii="Georgia" w:hAnsi="Georgia"/>
    </w:rPr>
  </w:style>
  <w:style w:type="character" w:customStyle="1" w:styleId="AnalyticChar">
    <w:name w:val="Analytic Char"/>
    <w:basedOn w:val="DefaultParagraphFont"/>
    <w:link w:val="Analytic"/>
    <w:rsid w:val="00551295"/>
    <w:rPr>
      <w:rFonts w:ascii="Calibri" w:hAnsi="Calibri"/>
      <w:b/>
    </w:rPr>
  </w:style>
  <w:style w:type="character" w:customStyle="1" w:styleId="UnderlineBold0">
    <w:name w:val="Underline Bold"/>
    <w:uiPriority w:val="6"/>
    <w:qFormat/>
    <w:rsid w:val="00551295"/>
    <w:rPr>
      <w:b/>
      <w:sz w:val="20"/>
      <w:u w:val="single"/>
    </w:rPr>
  </w:style>
  <w:style w:type="paragraph" w:customStyle="1" w:styleId="Underline20">
    <w:name w:val="Underline2"/>
    <w:basedOn w:val="Normal"/>
    <w:link w:val="Underline2Char"/>
    <w:autoRedefine/>
    <w:uiPriority w:val="4"/>
    <w:qFormat/>
    <w:rsid w:val="00551295"/>
    <w:rPr>
      <w:b/>
      <w:u w:val="single"/>
    </w:rPr>
  </w:style>
  <w:style w:type="character" w:customStyle="1" w:styleId="Underline2Char">
    <w:name w:val="Underline2 Char"/>
    <w:basedOn w:val="DefaultParagraphFont"/>
    <w:link w:val="Underline20"/>
    <w:uiPriority w:val="4"/>
    <w:rsid w:val="00551295"/>
    <w:rPr>
      <w:rFonts w:ascii="Calibri" w:hAnsi="Calibri"/>
      <w:b/>
      <w:sz w:val="22"/>
      <w:u w:val="single"/>
    </w:rPr>
  </w:style>
  <w:style w:type="character" w:customStyle="1" w:styleId="NormalTextChar">
    <w:name w:val="Normal Text Char"/>
    <w:link w:val="NormalText"/>
    <w:rsid w:val="00551295"/>
    <w:rPr>
      <w:rFonts w:ascii="Calibri" w:eastAsia="Times New Roman" w:hAnsi="Calibri"/>
      <w:sz w:val="22"/>
      <w:szCs w:val="26"/>
    </w:rPr>
  </w:style>
  <w:style w:type="paragraph" w:customStyle="1" w:styleId="TableParagraph">
    <w:name w:val="Table Paragraph"/>
    <w:basedOn w:val="Normal"/>
    <w:uiPriority w:val="1"/>
    <w:qFormat/>
    <w:rsid w:val="00551295"/>
    <w:pPr>
      <w:widowControl w:val="0"/>
    </w:pPr>
  </w:style>
  <w:style w:type="character" w:customStyle="1" w:styleId="UnderlineChar0">
    <w:name w:val="UnderlineChar"/>
    <w:rsid w:val="00551295"/>
    <w:rPr>
      <w:sz w:val="24"/>
      <w:u w:val="single"/>
      <w:shd w:val="clear" w:color="auto" w:fill="auto"/>
    </w:rPr>
  </w:style>
  <w:style w:type="character" w:customStyle="1" w:styleId="foreground">
    <w:name w:val="foreground"/>
    <w:basedOn w:val="DefaultParagraphFont"/>
    <w:rsid w:val="00551295"/>
  </w:style>
  <w:style w:type="paragraph" w:customStyle="1" w:styleId="StyleCircled11pt">
    <w:name w:val="Style Circled + 11 pt"/>
    <w:basedOn w:val="Normal"/>
    <w:link w:val="StyleCircled11ptChar"/>
    <w:qFormat/>
    <w:rsid w:val="00551295"/>
    <w:rPr>
      <w:rFonts w:eastAsia="Times New Roman"/>
      <w:b/>
      <w:bCs/>
      <w:sz w:val="20"/>
      <w:u w:val="single"/>
    </w:rPr>
  </w:style>
  <w:style w:type="character" w:customStyle="1" w:styleId="StyleCircled11ptChar">
    <w:name w:val="Style Circled + 11 pt Char"/>
    <w:link w:val="StyleCircled11pt"/>
    <w:rsid w:val="00551295"/>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55129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51295"/>
    <w:rPr>
      <w:rFonts w:ascii="Times" w:eastAsia="Times New Roman" w:hAnsi="Times"/>
      <w:sz w:val="20"/>
      <w:szCs w:val="28"/>
      <w:u w:val="single"/>
    </w:rPr>
  </w:style>
  <w:style w:type="paragraph" w:customStyle="1" w:styleId="cite20">
    <w:name w:val="cite2"/>
    <w:basedOn w:val="Normal"/>
    <w:uiPriority w:val="99"/>
    <w:qFormat/>
    <w:rsid w:val="00551295"/>
    <w:rPr>
      <w:rFonts w:eastAsia="Times New Roman"/>
      <w:color w:val="000000"/>
      <w:sz w:val="20"/>
      <w:szCs w:val="20"/>
    </w:rPr>
  </w:style>
  <w:style w:type="character" w:customStyle="1" w:styleId="postby">
    <w:name w:val="post_by"/>
    <w:basedOn w:val="DefaultParagraphFont"/>
    <w:rsid w:val="00551295"/>
  </w:style>
  <w:style w:type="character" w:customStyle="1" w:styleId="Style11ptBorderSinglesolidlineAuto05ptLinewidth">
    <w:name w:val="Style 11 pt Border: : (Single solid line Auto  0.5 pt Line width)"/>
    <w:rsid w:val="00551295"/>
    <w:rPr>
      <w:sz w:val="20"/>
      <w:bdr w:val="single" w:sz="4" w:space="0" w:color="auto" w:frame="1"/>
    </w:rPr>
  </w:style>
  <w:style w:type="character" w:customStyle="1" w:styleId="StyleUnderlineChar9ptBorderSinglesolidlineAuto0">
    <w:name w:val="Style Underline Char + 9 pt Border: : (Single solid line Auto  0..."/>
    <w:rsid w:val="0055129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5129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5129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5129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51295"/>
    <w:rPr>
      <w:sz w:val="20"/>
      <w:szCs w:val="24"/>
      <w:u w:val="single"/>
      <w:bdr w:val="single" w:sz="4" w:space="0" w:color="auto"/>
      <w:lang w:val="en-US" w:eastAsia="en-US" w:bidi="ar-SA"/>
    </w:rPr>
  </w:style>
  <w:style w:type="character" w:customStyle="1" w:styleId="StyleLatinGaramondUnderline">
    <w:name w:val="Style (Latin) Garamond Underline"/>
    <w:rsid w:val="00551295"/>
    <w:rPr>
      <w:rFonts w:ascii="Times New Roman" w:hAnsi="Times New Roman"/>
      <w:sz w:val="20"/>
      <w:u w:val="single"/>
    </w:rPr>
  </w:style>
  <w:style w:type="character" w:customStyle="1" w:styleId="StyleLatinGaramond">
    <w:name w:val="Style (Latin) Garamond"/>
    <w:rsid w:val="00551295"/>
    <w:rPr>
      <w:rFonts w:ascii="Times New Roman" w:hAnsi="Times New Roman"/>
      <w:sz w:val="20"/>
    </w:rPr>
  </w:style>
  <w:style w:type="character" w:customStyle="1" w:styleId="styletimesnewroman12ptbold0">
    <w:name w:val="styletimesnewroman12ptbold"/>
    <w:basedOn w:val="DefaultParagraphFont"/>
    <w:rsid w:val="00551295"/>
  </w:style>
  <w:style w:type="character" w:customStyle="1" w:styleId="CharCharCharCharChar">
    <w:name w:val="Char Char Char Char Char"/>
    <w:aliases w:val="Char Char Char Char,Char Char Char Char Char Char Char1,Heading 2 Char1 Char Char Char Char Char Char"/>
    <w:basedOn w:val="DefaultParagraphFont"/>
    <w:rsid w:val="00551295"/>
    <w:rPr>
      <w:rFonts w:cs="Arial"/>
      <w:b/>
      <w:bCs/>
      <w:iCs/>
      <w:sz w:val="24"/>
      <w:szCs w:val="28"/>
      <w:lang w:val="en-US" w:eastAsia="en-US" w:bidi="ar-SA"/>
    </w:rPr>
  </w:style>
  <w:style w:type="character" w:customStyle="1" w:styleId="mainheading">
    <w:name w:val="mainheading"/>
    <w:basedOn w:val="DefaultParagraphFont"/>
    <w:rsid w:val="00551295"/>
  </w:style>
  <w:style w:type="paragraph" w:customStyle="1" w:styleId="BoldandUnderlineChar2CharChar">
    <w:name w:val="Bold and Underline Char2 Char Char"/>
    <w:basedOn w:val="Normal"/>
    <w:link w:val="BoldandUnderlineChar2CharCharChar"/>
    <w:qFormat/>
    <w:rsid w:val="0055129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51295"/>
    <w:rPr>
      <w:rFonts w:ascii="Calibri" w:eastAsia="Times New Roman" w:hAnsi="Calibri"/>
      <w:b/>
      <w:sz w:val="22"/>
      <w:u w:val="single"/>
    </w:rPr>
  </w:style>
  <w:style w:type="character" w:customStyle="1" w:styleId="StyleUnderlineChar9ptChar">
    <w:name w:val="Style Underline Char + 9 pt Char"/>
    <w:basedOn w:val="UnderlineCharChar"/>
    <w:rsid w:val="0055129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5129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51295"/>
    <w:rPr>
      <w:sz w:val="16"/>
    </w:rPr>
  </w:style>
  <w:style w:type="paragraph" w:customStyle="1" w:styleId="Reduce8pt">
    <w:name w:val="Reduce 8pt"/>
    <w:basedOn w:val="Normal"/>
    <w:link w:val="Reduce8ptCharChar"/>
    <w:qFormat/>
    <w:rsid w:val="00551295"/>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551295"/>
    <w:pPr>
      <w:contextualSpacing/>
    </w:pPr>
    <w:rPr>
      <w:rFonts w:eastAsia="Calibri"/>
    </w:rPr>
  </w:style>
  <w:style w:type="character" w:customStyle="1" w:styleId="CardIndentedChar">
    <w:name w:val="Card (Indented) Char"/>
    <w:link w:val="CardIndented"/>
    <w:locked/>
    <w:rsid w:val="00551295"/>
    <w:rPr>
      <w:rFonts w:ascii="Calibri" w:hAnsi="Calibri"/>
      <w:sz w:val="22"/>
    </w:rPr>
  </w:style>
  <w:style w:type="character" w:customStyle="1" w:styleId="citenon-boldChar">
    <w:name w:val="cite non-bold Char"/>
    <w:basedOn w:val="DefaultParagraphFont"/>
    <w:link w:val="citenon-bold"/>
    <w:locked/>
    <w:rsid w:val="00551295"/>
    <w:rPr>
      <w:rFonts w:ascii="Garamond" w:eastAsia="Times New Roman" w:hAnsi="Garamond"/>
      <w:sz w:val="22"/>
      <w:szCs w:val="20"/>
    </w:rPr>
  </w:style>
  <w:style w:type="character" w:customStyle="1" w:styleId="boldciteChar4">
    <w:name w:val="bold cite Char4"/>
    <w:link w:val="boldcite"/>
    <w:locked/>
    <w:rsid w:val="00551295"/>
    <w:rPr>
      <w:rFonts w:eastAsia="Times New Roman" w:cs="Times New Roman"/>
      <w:b/>
      <w:color w:val="000000"/>
      <w:sz w:val="20"/>
      <w:u w:val="thick" w:color="000000"/>
    </w:rPr>
  </w:style>
  <w:style w:type="paragraph" w:customStyle="1" w:styleId="boldcite">
    <w:name w:val="bold cite"/>
    <w:basedOn w:val="Normal"/>
    <w:link w:val="boldciteChar4"/>
    <w:qFormat/>
    <w:rsid w:val="0055129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5129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551295"/>
    <w:rPr>
      <w:rFonts w:eastAsia="Calibri"/>
      <w:b/>
    </w:rPr>
  </w:style>
  <w:style w:type="character" w:customStyle="1" w:styleId="HeadingsBaseChar">
    <w:name w:val="Headings Base Char"/>
    <w:basedOn w:val="DefaultParagraphFont"/>
    <w:link w:val="HeadingsBase"/>
    <w:locked/>
    <w:rsid w:val="00551295"/>
    <w:rPr>
      <w:rFonts w:ascii="Times New Roman" w:hAnsi="Times New Roman" w:cs="Times New Roman"/>
      <w:b/>
      <w:sz w:val="32"/>
    </w:rPr>
  </w:style>
  <w:style w:type="paragraph" w:customStyle="1" w:styleId="HeadingsBase">
    <w:name w:val="Headings Base"/>
    <w:basedOn w:val="Normal"/>
    <w:link w:val="HeadingsBaseChar"/>
    <w:qFormat/>
    <w:rsid w:val="0055129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51295"/>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551295"/>
    <w:pPr>
      <w:spacing w:line="480" w:lineRule="auto"/>
      <w:ind w:firstLine="720"/>
    </w:pPr>
    <w:rPr>
      <w:rFonts w:eastAsia="Calibri"/>
    </w:rPr>
  </w:style>
  <w:style w:type="paragraph" w:customStyle="1" w:styleId="SchoolBlockQuote">
    <w:name w:val="School Block Quote"/>
    <w:basedOn w:val="SchoolPaper"/>
    <w:qFormat/>
    <w:rsid w:val="00551295"/>
  </w:style>
  <w:style w:type="paragraph" w:customStyle="1" w:styleId="SchoolWorksCited">
    <w:name w:val="School Works Cited"/>
    <w:basedOn w:val="SchoolPaper"/>
    <w:qFormat/>
    <w:rsid w:val="00551295"/>
  </w:style>
  <w:style w:type="paragraph" w:customStyle="1" w:styleId="BlockQuote">
    <w:name w:val="Block Quote"/>
    <w:basedOn w:val="Normal"/>
    <w:qFormat/>
    <w:rsid w:val="00551295"/>
    <w:pPr>
      <w:ind w:left="720" w:right="720"/>
    </w:pPr>
    <w:rPr>
      <w:rFonts w:eastAsia="Calibri"/>
    </w:rPr>
  </w:style>
  <w:style w:type="paragraph" w:customStyle="1" w:styleId="PaperBody">
    <w:name w:val="Paper Body"/>
    <w:basedOn w:val="Normal"/>
    <w:qFormat/>
    <w:rsid w:val="00551295"/>
    <w:pPr>
      <w:spacing w:line="480" w:lineRule="auto"/>
      <w:ind w:firstLine="720"/>
    </w:pPr>
    <w:rPr>
      <w:rFonts w:eastAsia="Calibri"/>
    </w:rPr>
  </w:style>
  <w:style w:type="paragraph" w:customStyle="1" w:styleId="PaperCitation">
    <w:name w:val="Paper Citation"/>
    <w:basedOn w:val="Normal"/>
    <w:qFormat/>
    <w:rsid w:val="00551295"/>
    <w:pPr>
      <w:spacing w:line="480" w:lineRule="auto"/>
      <w:ind w:left="720" w:hanging="720"/>
    </w:pPr>
    <w:rPr>
      <w:rFonts w:eastAsia="Calibri"/>
    </w:rPr>
  </w:style>
  <w:style w:type="character" w:customStyle="1" w:styleId="hatChar">
    <w:name w:val="hat Char"/>
    <w:basedOn w:val="DefaultParagraphFont"/>
    <w:link w:val="hat"/>
    <w:locked/>
    <w:rsid w:val="00551295"/>
    <w:rPr>
      <w:rFonts w:ascii="Calibri" w:eastAsia="Times New Roman" w:hAnsi="Calibri"/>
      <w:b/>
      <w:bCs/>
      <w:sz w:val="32"/>
      <w:u w:val="single"/>
      <w:lang w:bidi="en-US"/>
    </w:rPr>
  </w:style>
  <w:style w:type="paragraph" w:customStyle="1" w:styleId="WW-Default">
    <w:name w:val="WW-Default"/>
    <w:qFormat/>
    <w:rsid w:val="00551295"/>
    <w:pPr>
      <w:suppressAutoHyphens/>
    </w:pPr>
    <w:rPr>
      <w:rFonts w:ascii="Georgia" w:eastAsia="Calibri" w:hAnsi="Georgia" w:cs="Calibri"/>
      <w:sz w:val="22"/>
      <w:szCs w:val="22"/>
      <w:lang w:eastAsia="ar-SA"/>
    </w:rPr>
  </w:style>
  <w:style w:type="paragraph" w:customStyle="1" w:styleId="B-TagCite">
    <w:name w:val="B-TagCite"/>
    <w:qFormat/>
    <w:rsid w:val="0055129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51295"/>
    <w:rPr>
      <w:rFonts w:ascii="Times New Roman" w:hAnsi="Times New Roman" w:cs="Times New Roman"/>
      <w:b/>
      <w:sz w:val="20"/>
    </w:rPr>
  </w:style>
  <w:style w:type="paragraph" w:customStyle="1" w:styleId="MicroText">
    <w:name w:val="MicroText"/>
    <w:basedOn w:val="Normal"/>
    <w:next w:val="Normal"/>
    <w:link w:val="MicroTextChar"/>
    <w:qFormat/>
    <w:rsid w:val="00551295"/>
    <w:rPr>
      <w:rFonts w:ascii="Arial Narrow" w:hAnsi="Arial Narrow"/>
      <w:sz w:val="12"/>
    </w:rPr>
  </w:style>
  <w:style w:type="character" w:customStyle="1" w:styleId="Footnote2Char">
    <w:name w:val="Footnote2 Char"/>
    <w:link w:val="Footnote2"/>
    <w:locked/>
    <w:rsid w:val="00551295"/>
  </w:style>
  <w:style w:type="paragraph" w:customStyle="1" w:styleId="Footnote2">
    <w:name w:val="Footnote2"/>
    <w:basedOn w:val="Normal"/>
    <w:next w:val="Normal"/>
    <w:link w:val="Footnote2Char"/>
    <w:autoRedefine/>
    <w:qFormat/>
    <w:rsid w:val="00551295"/>
    <w:pPr>
      <w:spacing w:after="120" w:line="480" w:lineRule="auto"/>
    </w:pPr>
    <w:rPr>
      <w:rFonts w:asciiTheme="minorHAnsi" w:hAnsiTheme="minorHAnsi"/>
      <w:sz w:val="24"/>
    </w:rPr>
  </w:style>
  <w:style w:type="paragraph" w:customStyle="1" w:styleId="indent">
    <w:name w:val="indent"/>
    <w:basedOn w:val="Normal"/>
    <w:qFormat/>
    <w:rsid w:val="00551295"/>
    <w:pPr>
      <w:spacing w:before="100" w:beforeAutospacing="1" w:after="100" w:afterAutospacing="1"/>
    </w:pPr>
    <w:rPr>
      <w:rFonts w:eastAsia="Times New Roman"/>
    </w:rPr>
  </w:style>
  <w:style w:type="paragraph" w:customStyle="1" w:styleId="PageHeaderLine1">
    <w:name w:val="PageHeaderLine1"/>
    <w:basedOn w:val="Normal"/>
    <w:qFormat/>
    <w:rsid w:val="00551295"/>
    <w:pPr>
      <w:tabs>
        <w:tab w:val="right" w:pos="10800"/>
      </w:tabs>
    </w:pPr>
    <w:rPr>
      <w:rFonts w:eastAsia="Calibri"/>
      <w:b/>
    </w:rPr>
  </w:style>
  <w:style w:type="paragraph" w:customStyle="1" w:styleId="PageHeaderLine2">
    <w:name w:val="PageHeaderLine2"/>
    <w:basedOn w:val="Normal"/>
    <w:next w:val="Normal"/>
    <w:link w:val="PageHeaderLine2Char"/>
    <w:qFormat/>
    <w:rsid w:val="0055129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51295"/>
    <w:rPr>
      <w:rFonts w:ascii="Times New Roman" w:hAnsi="Times New Roman" w:cs="Times New Roman"/>
      <w:sz w:val="20"/>
    </w:rPr>
  </w:style>
  <w:style w:type="paragraph" w:customStyle="1" w:styleId="CardText1">
    <w:name w:val="CardText"/>
    <w:basedOn w:val="Normal"/>
    <w:link w:val="CardTextChar3"/>
    <w:qFormat/>
    <w:rsid w:val="00551295"/>
    <w:pPr>
      <w:ind w:left="288"/>
    </w:pPr>
    <w:rPr>
      <w:rFonts w:ascii="Times New Roman" w:hAnsi="Times New Roman" w:cs="Times New Roman"/>
      <w:sz w:val="20"/>
    </w:rPr>
  </w:style>
  <w:style w:type="character" w:customStyle="1" w:styleId="stylestylebold12pt">
    <w:name w:val="stylestylebold12pt"/>
    <w:basedOn w:val="DefaultParagraphFont"/>
    <w:rsid w:val="00551295"/>
  </w:style>
  <w:style w:type="character" w:customStyle="1" w:styleId="styleboldunderline">
    <w:name w:val="styleboldunderline"/>
    <w:basedOn w:val="DefaultParagraphFont"/>
    <w:rsid w:val="00551295"/>
  </w:style>
  <w:style w:type="character" w:customStyle="1" w:styleId="box">
    <w:name w:val="box"/>
    <w:basedOn w:val="DefaultParagraphFont"/>
    <w:rsid w:val="0055129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51295"/>
    <w:rPr>
      <w:rFonts w:ascii="Arial Narrow" w:hAnsi="Arial Narrow" w:cs="Arial Narrow" w:hint="default"/>
      <w:sz w:val="18"/>
      <w:szCs w:val="18"/>
    </w:rPr>
  </w:style>
  <w:style w:type="character" w:customStyle="1" w:styleId="FontStyle14">
    <w:name w:val="Font Style14"/>
    <w:basedOn w:val="DefaultParagraphFont"/>
    <w:uiPriority w:val="99"/>
    <w:rsid w:val="0055129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51295"/>
    <w:rPr>
      <w:rFonts w:ascii="Arial Narrow" w:hAnsi="Arial Narrow" w:cs="Arial Narrow" w:hint="default"/>
      <w:b/>
      <w:bCs/>
      <w:sz w:val="10"/>
      <w:szCs w:val="10"/>
    </w:rPr>
  </w:style>
  <w:style w:type="character" w:customStyle="1" w:styleId="CardTagandCiteChar">
    <w:name w:val="Card Tag and Cite Char"/>
    <w:basedOn w:val="DefaultParagraphFont"/>
    <w:rsid w:val="0055129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51295"/>
    <w:rPr>
      <w:rFonts w:ascii="Arial Narrow" w:hAnsi="Arial Narrow"/>
      <w:b/>
      <w:color w:val="000000"/>
      <w:sz w:val="22"/>
      <w:szCs w:val="22"/>
      <w:u w:val="single"/>
    </w:rPr>
  </w:style>
  <w:style w:type="character" w:customStyle="1" w:styleId="SmallText0">
    <w:name w:val="SmallText"/>
    <w:rsid w:val="00551295"/>
    <w:rPr>
      <w:color w:val="000000"/>
    </w:rPr>
  </w:style>
  <w:style w:type="character" w:customStyle="1" w:styleId="CitesChar1">
    <w:name w:val="Cites Char1"/>
    <w:basedOn w:val="DefaultParagraphFont"/>
    <w:rsid w:val="00551295"/>
    <w:rPr>
      <w:b/>
      <w:bCs w:val="0"/>
      <w:szCs w:val="24"/>
      <w:u w:val="single"/>
      <w:lang w:val="en-US" w:eastAsia="en-US" w:bidi="ar-SA"/>
    </w:rPr>
  </w:style>
  <w:style w:type="character" w:customStyle="1" w:styleId="CardUnderlinedChar">
    <w:name w:val="Card Underlined Char"/>
    <w:basedOn w:val="DefaultParagraphFont"/>
    <w:rsid w:val="00551295"/>
    <w:rPr>
      <w:rFonts w:ascii="Arial Narrow" w:hAnsi="Arial Narrow" w:hint="default"/>
      <w:sz w:val="22"/>
      <w:szCs w:val="24"/>
      <w:u w:val="single"/>
      <w:lang w:val="en-US" w:eastAsia="en-US" w:bidi="ar-SA"/>
    </w:rPr>
  </w:style>
  <w:style w:type="character" w:customStyle="1" w:styleId="underline3">
    <w:name w:val="underline3"/>
    <w:basedOn w:val="underline2"/>
    <w:rsid w:val="00551295"/>
    <w:rPr>
      <w:rFonts w:ascii="Arial" w:hAnsi="Arial"/>
      <w:sz w:val="18"/>
      <w:u w:val="single"/>
      <w:bdr w:val="none" w:sz="0" w:space="0" w:color="auto" w:frame="1"/>
      <w:shd w:val="clear" w:color="auto" w:fill="FFFF00"/>
    </w:rPr>
  </w:style>
  <w:style w:type="character" w:customStyle="1" w:styleId="menu">
    <w:name w:val="menu"/>
    <w:basedOn w:val="DefaultParagraphFont"/>
    <w:rsid w:val="00551295"/>
  </w:style>
  <w:style w:type="character" w:customStyle="1" w:styleId="itxtrst">
    <w:name w:val="itxtrst"/>
    <w:rsid w:val="00551295"/>
  </w:style>
  <w:style w:type="character" w:customStyle="1" w:styleId="A-Underlining">
    <w:name w:val="A-Underlining"/>
    <w:basedOn w:val="DefaultParagraphFont"/>
    <w:rsid w:val="00551295"/>
    <w:rPr>
      <w:rFonts w:ascii="Garamond" w:hAnsi="Garamond" w:hint="default"/>
      <w:color w:val="auto"/>
      <w:sz w:val="24"/>
      <w:u w:val="single"/>
    </w:rPr>
  </w:style>
  <w:style w:type="character" w:customStyle="1" w:styleId="StyleUnderlineBold0">
    <w:name w:val="Style Underline + Bold"/>
    <w:rsid w:val="00551295"/>
    <w:rPr>
      <w:b/>
      <w:bCs/>
      <w:u w:val="single"/>
    </w:rPr>
  </w:style>
  <w:style w:type="character" w:customStyle="1" w:styleId="Underline-Highlighted">
    <w:name w:val="Underline-Highlighted"/>
    <w:uiPriority w:val="1"/>
    <w:qFormat/>
    <w:rsid w:val="0055129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51295"/>
  </w:style>
  <w:style w:type="character" w:customStyle="1" w:styleId="newsmain">
    <w:name w:val="news_main"/>
    <w:basedOn w:val="DefaultParagraphFont"/>
    <w:rsid w:val="00551295"/>
  </w:style>
  <w:style w:type="character" w:customStyle="1" w:styleId="vitstoryheadline">
    <w:name w:val="vitstoryheadline"/>
    <w:rsid w:val="00551295"/>
  </w:style>
  <w:style w:type="character" w:customStyle="1" w:styleId="AuthorDate0">
    <w:name w:val="Author Date"/>
    <w:rsid w:val="00551295"/>
    <w:rPr>
      <w:b/>
      <w:bCs w:val="0"/>
      <w:sz w:val="24"/>
      <w:u w:val="thick"/>
    </w:rPr>
  </w:style>
  <w:style w:type="character" w:customStyle="1" w:styleId="red">
    <w:name w:val="red"/>
    <w:basedOn w:val="DefaultParagraphFont"/>
    <w:rsid w:val="00551295"/>
  </w:style>
  <w:style w:type="character" w:customStyle="1" w:styleId="at">
    <w:name w:val="at"/>
    <w:rsid w:val="00551295"/>
  </w:style>
  <w:style w:type="character" w:customStyle="1" w:styleId="org">
    <w:name w:val="org"/>
    <w:rsid w:val="00551295"/>
  </w:style>
  <w:style w:type="character" w:customStyle="1" w:styleId="pnumber">
    <w:name w:val="pnumber"/>
    <w:rsid w:val="00551295"/>
  </w:style>
  <w:style w:type="character" w:customStyle="1" w:styleId="ital">
    <w:name w:val="ital"/>
    <w:rsid w:val="00551295"/>
  </w:style>
  <w:style w:type="character" w:customStyle="1" w:styleId="orgdiv">
    <w:name w:val="orgdiv"/>
    <w:rsid w:val="00551295"/>
  </w:style>
  <w:style w:type="character" w:customStyle="1" w:styleId="orgname">
    <w:name w:val="orgname"/>
    <w:rsid w:val="00551295"/>
  </w:style>
  <w:style w:type="character" w:customStyle="1" w:styleId="city">
    <w:name w:val="city"/>
    <w:rsid w:val="00551295"/>
  </w:style>
  <w:style w:type="character" w:customStyle="1" w:styleId="state">
    <w:name w:val="state"/>
    <w:rsid w:val="00551295"/>
  </w:style>
  <w:style w:type="character" w:customStyle="1" w:styleId="country">
    <w:name w:val="country"/>
    <w:rsid w:val="00551295"/>
  </w:style>
  <w:style w:type="character" w:customStyle="1" w:styleId="articletitle">
    <w:name w:val="articletitle"/>
    <w:rsid w:val="00551295"/>
    <w:rPr>
      <w:rFonts w:ascii="Times New Roman" w:hAnsi="Times New Roman" w:cs="Times New Roman" w:hint="default"/>
    </w:rPr>
  </w:style>
  <w:style w:type="character" w:customStyle="1" w:styleId="6pointChar">
    <w:name w:val="6 point Char"/>
    <w:rsid w:val="00551295"/>
    <w:rPr>
      <w:rFonts w:ascii="Times New Roman" w:hAnsi="Times New Roman" w:cs="Times New Roman" w:hint="default"/>
      <w:sz w:val="12"/>
      <w:lang w:val="en-US" w:eastAsia="en-US"/>
    </w:rPr>
  </w:style>
  <w:style w:type="character" w:customStyle="1" w:styleId="StyleThickunderline">
    <w:name w:val="Style Thick underline"/>
    <w:qFormat/>
    <w:rsid w:val="00551295"/>
    <w:rPr>
      <w:u w:val="thick"/>
    </w:rPr>
  </w:style>
  <w:style w:type="character" w:customStyle="1" w:styleId="Box0">
    <w:name w:val="Box!"/>
    <w:rsid w:val="00551295"/>
    <w:rPr>
      <w:rFonts w:ascii="Garamond" w:hAnsi="Garamond" w:hint="default"/>
      <w:sz w:val="24"/>
      <w:u w:val="single"/>
      <w:bdr w:val="single" w:sz="4" w:space="0" w:color="auto" w:frame="1"/>
    </w:rPr>
  </w:style>
  <w:style w:type="character" w:customStyle="1" w:styleId="citechar">
    <w:name w:val="citechar"/>
    <w:basedOn w:val="DefaultParagraphFont"/>
    <w:rsid w:val="00551295"/>
  </w:style>
  <w:style w:type="character" w:customStyle="1" w:styleId="underlinechar2">
    <w:name w:val="underlinechar"/>
    <w:basedOn w:val="DefaultParagraphFont"/>
    <w:rsid w:val="00551295"/>
  </w:style>
  <w:style w:type="character" w:customStyle="1" w:styleId="CardUnderlineChar">
    <w:name w:val="Card Underline Char"/>
    <w:rsid w:val="00551295"/>
    <w:rPr>
      <w:szCs w:val="24"/>
      <w:u w:val="single"/>
      <w:lang w:val="en-US" w:eastAsia="en-US" w:bidi="ar-SA"/>
    </w:rPr>
  </w:style>
  <w:style w:type="character" w:customStyle="1" w:styleId="tagciteChar">
    <w:name w:val="tag/cite Char"/>
    <w:basedOn w:val="DefaultParagraphFont"/>
    <w:rsid w:val="00551295"/>
    <w:rPr>
      <w:b/>
      <w:bCs w:val="0"/>
      <w:sz w:val="24"/>
      <w:lang w:val="en-US" w:eastAsia="en-US" w:bidi="ar-SA"/>
    </w:rPr>
  </w:style>
  <w:style w:type="character" w:customStyle="1" w:styleId="8pointChar">
    <w:name w:val="8 point Char"/>
    <w:basedOn w:val="DefaultParagraphFont"/>
    <w:rsid w:val="00551295"/>
    <w:rPr>
      <w:sz w:val="16"/>
      <w:lang w:val="en-US" w:eastAsia="en-US" w:bidi="ar-SA"/>
    </w:rPr>
  </w:style>
  <w:style w:type="character" w:customStyle="1" w:styleId="BoldText12pt">
    <w:name w:val="Bold Text 12 pt"/>
    <w:rsid w:val="0055129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51295"/>
  </w:style>
  <w:style w:type="table" w:styleId="TableGrid">
    <w:name w:val="Table Grid"/>
    <w:basedOn w:val="TableNormal"/>
    <w:rsid w:val="0055129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51295"/>
    <w:rPr>
      <w:b/>
      <w:bCs w:val="0"/>
      <w:sz w:val="24"/>
      <w:lang w:val="en-US" w:eastAsia="en-US" w:bidi="ar-SA"/>
    </w:rPr>
  </w:style>
  <w:style w:type="character" w:customStyle="1" w:styleId="Mention11">
    <w:name w:val="Mention11"/>
    <w:basedOn w:val="DefaultParagraphFont"/>
    <w:uiPriority w:val="99"/>
    <w:semiHidden/>
    <w:unhideWhenUsed/>
    <w:rsid w:val="00551295"/>
    <w:rPr>
      <w:color w:val="2B579A"/>
      <w:shd w:val="clear" w:color="auto" w:fill="E6E6E6"/>
    </w:rPr>
  </w:style>
  <w:style w:type="paragraph" w:customStyle="1" w:styleId="Emphasize">
    <w:name w:val="Emphasize"/>
    <w:basedOn w:val="Normal"/>
    <w:uiPriority w:val="7"/>
    <w:qFormat/>
    <w:rsid w:val="0055129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5129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51295"/>
  </w:style>
  <w:style w:type="character" w:customStyle="1" w:styleId="Heading3Char2">
    <w:name w:val="Heading 3 Char2"/>
    <w:aliases w:val="Heading 3 Char Char Char4, Char Char1, Char Char Char4"/>
    <w:basedOn w:val="DefaultParagraphFont"/>
    <w:rsid w:val="00551295"/>
    <w:rPr>
      <w:rFonts w:cs="Arial"/>
      <w:bCs/>
      <w:szCs w:val="26"/>
      <w:u w:val="single"/>
      <w:lang w:val="en-US" w:eastAsia="en-US" w:bidi="ar-SA"/>
    </w:rPr>
  </w:style>
  <w:style w:type="character" w:customStyle="1" w:styleId="Mention2">
    <w:name w:val="Mention2"/>
    <w:basedOn w:val="DefaultParagraphFont"/>
    <w:uiPriority w:val="99"/>
    <w:semiHidden/>
    <w:unhideWhenUsed/>
    <w:rsid w:val="00551295"/>
    <w:rPr>
      <w:color w:val="2B579A"/>
      <w:shd w:val="clear" w:color="auto" w:fill="E6E6E6"/>
    </w:rPr>
  </w:style>
  <w:style w:type="paragraph" w:customStyle="1" w:styleId="FlashTag">
    <w:name w:val="FlashTag"/>
    <w:basedOn w:val="Normal"/>
    <w:link w:val="FlashTagChar"/>
    <w:autoRedefine/>
    <w:uiPriority w:val="4"/>
    <w:qFormat/>
    <w:rsid w:val="00551295"/>
    <w:rPr>
      <w:rFonts w:asciiTheme="majorHAnsi" w:hAnsiTheme="majorHAnsi"/>
      <w:b/>
      <w:sz w:val="28"/>
    </w:rPr>
  </w:style>
  <w:style w:type="character" w:customStyle="1" w:styleId="FlashTagChar">
    <w:name w:val="FlashTag Char"/>
    <w:basedOn w:val="DefaultParagraphFont"/>
    <w:link w:val="FlashTag"/>
    <w:uiPriority w:val="4"/>
    <w:rsid w:val="00551295"/>
    <w:rPr>
      <w:rFonts w:asciiTheme="majorHAnsi" w:hAnsiTheme="majorHAnsi"/>
      <w:b/>
      <w:sz w:val="28"/>
    </w:rPr>
  </w:style>
  <w:style w:type="paragraph" w:customStyle="1" w:styleId="Warrant">
    <w:name w:val="Warrant"/>
    <w:autoRedefine/>
    <w:uiPriority w:val="4"/>
    <w:qFormat/>
    <w:rsid w:val="0055129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551295"/>
  </w:style>
  <w:style w:type="character" w:customStyle="1" w:styleId="m3965771245576658108gmail-styleunderline">
    <w:name w:val="m_3965771245576658108gmail-styleunderline"/>
    <w:basedOn w:val="DefaultParagraphFont"/>
    <w:rsid w:val="00551295"/>
  </w:style>
  <w:style w:type="paragraph" w:customStyle="1" w:styleId="Header1">
    <w:name w:val="Header1"/>
    <w:aliases w:val="Header Char Char,Header Char Char Char Char Char Char Char Cha,Header Char2,Header Char1 Char,Char Char Char Cha"/>
    <w:basedOn w:val="Normal"/>
    <w:qFormat/>
    <w:rsid w:val="00551295"/>
    <w:pPr>
      <w:tabs>
        <w:tab w:val="center" w:pos="4680"/>
        <w:tab w:val="right" w:pos="9360"/>
      </w:tabs>
    </w:pPr>
  </w:style>
  <w:style w:type="character" w:customStyle="1" w:styleId="EndnoteTextChar">
    <w:name w:val="Endnote Text Char"/>
    <w:basedOn w:val="DefaultParagraphFont"/>
    <w:link w:val="EndnoteText"/>
    <w:locked/>
    <w:rsid w:val="00551295"/>
    <w:rPr>
      <w:rFonts w:ascii="Georgia" w:eastAsia="Times New Roman" w:hAnsi="Georgia"/>
      <w:szCs w:val="20"/>
    </w:rPr>
  </w:style>
  <w:style w:type="paragraph" w:styleId="EndnoteText">
    <w:name w:val="endnote text"/>
    <w:basedOn w:val="Normal"/>
    <w:link w:val="EndnoteTextChar"/>
    <w:unhideWhenUsed/>
    <w:rsid w:val="00551295"/>
    <w:rPr>
      <w:rFonts w:ascii="Georgia" w:eastAsia="Times New Roman" w:hAnsi="Georgia"/>
      <w:sz w:val="24"/>
      <w:szCs w:val="20"/>
    </w:rPr>
  </w:style>
  <w:style w:type="character" w:customStyle="1" w:styleId="EndnoteTextChar1">
    <w:name w:val="Endnote Text Char1"/>
    <w:basedOn w:val="DefaultParagraphFont"/>
    <w:semiHidden/>
    <w:rsid w:val="00551295"/>
    <w:rPr>
      <w:rFonts w:ascii="Calibri" w:hAnsi="Calibri"/>
      <w:sz w:val="20"/>
      <w:szCs w:val="20"/>
    </w:rPr>
  </w:style>
  <w:style w:type="character" w:customStyle="1" w:styleId="DateChar">
    <w:name w:val="Date Char"/>
    <w:aliases w:val="date Char"/>
    <w:basedOn w:val="DefaultParagraphFont"/>
    <w:link w:val="Date"/>
    <w:uiPriority w:val="99"/>
    <w:locked/>
    <w:rsid w:val="00551295"/>
    <w:rPr>
      <w:rFonts w:ascii="Georgia" w:eastAsia="Times New Roman" w:hAnsi="Georgia"/>
    </w:rPr>
  </w:style>
  <w:style w:type="paragraph" w:styleId="Date">
    <w:name w:val="Date"/>
    <w:aliases w:val="date"/>
    <w:basedOn w:val="Normal"/>
    <w:next w:val="Normal"/>
    <w:link w:val="DateChar"/>
    <w:uiPriority w:val="99"/>
    <w:unhideWhenUsed/>
    <w:rsid w:val="00551295"/>
    <w:rPr>
      <w:rFonts w:ascii="Georgia" w:eastAsia="Times New Roman" w:hAnsi="Georgia"/>
      <w:sz w:val="24"/>
    </w:rPr>
  </w:style>
  <w:style w:type="character" w:customStyle="1" w:styleId="DateChar1">
    <w:name w:val="Date Char1"/>
    <w:basedOn w:val="DefaultParagraphFont"/>
    <w:uiPriority w:val="99"/>
    <w:semiHidden/>
    <w:rsid w:val="00551295"/>
    <w:rPr>
      <w:rFonts w:ascii="Calibri" w:hAnsi="Calibri"/>
      <w:sz w:val="22"/>
    </w:rPr>
  </w:style>
  <w:style w:type="character" w:customStyle="1" w:styleId="BodyTextFirstIndentChar">
    <w:name w:val="Body Text First Indent Char"/>
    <w:basedOn w:val="BodyTextChar"/>
    <w:link w:val="BodyTextFirstIndent"/>
    <w:locked/>
    <w:rsid w:val="00551295"/>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551295"/>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551295"/>
    <w:rPr>
      <w:rFonts w:ascii="Calibri" w:hAnsi="Calibri"/>
      <w:sz w:val="22"/>
    </w:rPr>
  </w:style>
  <w:style w:type="character" w:customStyle="1" w:styleId="BodyTextIndent2Char1">
    <w:name w:val="Body Text Indent 2 Char1"/>
    <w:basedOn w:val="DefaultParagraphFont"/>
    <w:semiHidden/>
    <w:rsid w:val="00551295"/>
    <w:rPr>
      <w:rFonts w:ascii="Calibri" w:hAnsi="Calibri" w:cs="Calibri"/>
    </w:rPr>
  </w:style>
  <w:style w:type="character" w:customStyle="1" w:styleId="PlainTextChar1">
    <w:name w:val="Plain Text Char1"/>
    <w:basedOn w:val="DefaultParagraphFont"/>
    <w:semiHidden/>
    <w:rsid w:val="00551295"/>
    <w:rPr>
      <w:rFonts w:ascii="Consolas" w:hAnsi="Consolas" w:cs="Calibri"/>
      <w:sz w:val="21"/>
      <w:szCs w:val="21"/>
    </w:rPr>
  </w:style>
  <w:style w:type="character" w:customStyle="1" w:styleId="NoSpacingChar">
    <w:name w:val="No Spacing Char"/>
    <w:link w:val="NoSpacing"/>
    <w:uiPriority w:val="1"/>
    <w:qFormat/>
    <w:locked/>
    <w:rsid w:val="00551295"/>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55129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5129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51295"/>
    <w:rPr>
      <w:rFonts w:ascii="Calibri" w:hAnsi="Calibri" w:cs="Calibri"/>
      <w:i/>
      <w:iCs/>
      <w:color w:val="000000" w:themeColor="text1"/>
    </w:rPr>
  </w:style>
  <w:style w:type="paragraph" w:customStyle="1" w:styleId="CiteSpacing">
    <w:name w:val="Cite Spacing"/>
    <w:basedOn w:val="Normal"/>
    <w:uiPriority w:val="4"/>
    <w:qFormat/>
    <w:rsid w:val="00551295"/>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51295"/>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551295"/>
    <w:rPr>
      <w:rFonts w:ascii="Calibri" w:eastAsia="Calibri" w:hAnsi="Calibri"/>
      <w:b/>
      <w:sz w:val="22"/>
    </w:rPr>
  </w:style>
  <w:style w:type="paragraph" w:customStyle="1" w:styleId="Heading2-Bold">
    <w:name w:val="Heading 2 - Bold"/>
    <w:basedOn w:val="Normal"/>
    <w:autoRedefine/>
    <w:uiPriority w:val="99"/>
    <w:qFormat/>
    <w:rsid w:val="00551295"/>
    <w:rPr>
      <w:rFonts w:ascii="Garamond" w:eastAsia="Calibri" w:hAnsi="Garamond"/>
      <w:b/>
    </w:rPr>
  </w:style>
  <w:style w:type="paragraph" w:customStyle="1" w:styleId="tag">
    <w:name w:val="%tag"/>
    <w:basedOn w:val="Normal"/>
    <w:next w:val="Normal"/>
    <w:uiPriority w:val="99"/>
    <w:qFormat/>
    <w:rsid w:val="00551295"/>
    <w:rPr>
      <w:rFonts w:ascii="Garamond" w:eastAsia="Calibri" w:hAnsi="Garamond"/>
      <w:bCs/>
      <w:sz w:val="18"/>
    </w:rPr>
  </w:style>
  <w:style w:type="character" w:customStyle="1" w:styleId="Style2Char">
    <w:name w:val="Style 2 Char"/>
    <w:link w:val="Style20"/>
    <w:uiPriority w:val="99"/>
    <w:locked/>
    <w:rsid w:val="0055129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51295"/>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55129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51295"/>
    <w:rPr>
      <w:rFonts w:ascii="Garamond" w:eastAsia="Times New Roman" w:hAnsi="Garamond"/>
      <w:sz w:val="24"/>
      <w:szCs w:val="20"/>
      <w:u w:val="single"/>
      <w:lang w:val="x-none" w:eastAsia="x-none"/>
    </w:rPr>
  </w:style>
  <w:style w:type="character" w:customStyle="1" w:styleId="textsmallChar0">
    <w:name w:val="textsmall Char"/>
    <w:link w:val="textsmall0"/>
    <w:locked/>
    <w:rsid w:val="00551295"/>
    <w:rPr>
      <w:rFonts w:ascii="Georgia" w:eastAsia="Times New Roman" w:hAnsi="Georgia"/>
      <w:sz w:val="18"/>
      <w:szCs w:val="20"/>
      <w:lang w:val="x-none" w:eastAsia="x-none"/>
    </w:rPr>
  </w:style>
  <w:style w:type="paragraph" w:customStyle="1" w:styleId="textsmall0">
    <w:name w:val="textsmall"/>
    <w:basedOn w:val="Normal"/>
    <w:link w:val="textsmallChar0"/>
    <w:qFormat/>
    <w:rsid w:val="00551295"/>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55129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51295"/>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51295"/>
    <w:rPr>
      <w:rFonts w:ascii="Arial" w:eastAsia="Times New Roman" w:hAnsi="Arial" w:cs="Arial"/>
      <w:sz w:val="12"/>
    </w:rPr>
  </w:style>
  <w:style w:type="paragraph" w:customStyle="1" w:styleId="Micro">
    <w:name w:val="Micro"/>
    <w:basedOn w:val="Normal"/>
    <w:next w:val="Normal"/>
    <w:link w:val="MicroChar"/>
    <w:qFormat/>
    <w:rsid w:val="00551295"/>
    <w:rPr>
      <w:rFonts w:ascii="Arial" w:eastAsia="Times New Roman" w:hAnsi="Arial" w:cs="Arial"/>
      <w:sz w:val="12"/>
    </w:rPr>
  </w:style>
  <w:style w:type="character" w:customStyle="1" w:styleId="CardNotUnderlinedChar1">
    <w:name w:val="Card Not Underlined Char1"/>
    <w:link w:val="CardNotUnderlined"/>
    <w:locked/>
    <w:rsid w:val="00551295"/>
    <w:rPr>
      <w:rFonts w:ascii="Bell MT" w:eastAsia="Calibri" w:hAnsi="Bell MT"/>
      <w:szCs w:val="20"/>
    </w:rPr>
  </w:style>
  <w:style w:type="paragraph" w:customStyle="1" w:styleId="CardNotUnderlined">
    <w:name w:val="Card Not Underlined"/>
    <w:basedOn w:val="Normal"/>
    <w:link w:val="CardNotUnderlinedChar1"/>
    <w:autoRedefine/>
    <w:qFormat/>
    <w:rsid w:val="00551295"/>
    <w:rPr>
      <w:rFonts w:ascii="Bell MT" w:eastAsia="Calibri" w:hAnsi="Bell MT"/>
      <w:sz w:val="24"/>
      <w:szCs w:val="20"/>
    </w:rPr>
  </w:style>
  <w:style w:type="paragraph" w:customStyle="1" w:styleId="h-lead">
    <w:name w:val="h-lead"/>
    <w:basedOn w:val="Normal"/>
    <w:uiPriority w:val="99"/>
    <w:qFormat/>
    <w:rsid w:val="00551295"/>
    <w:pPr>
      <w:spacing w:before="100" w:beforeAutospacing="1" w:after="100" w:afterAutospacing="1"/>
    </w:pPr>
    <w:rPr>
      <w:rFonts w:eastAsia="Times New Roman"/>
      <w:sz w:val="24"/>
    </w:rPr>
  </w:style>
  <w:style w:type="paragraph" w:customStyle="1" w:styleId="intro">
    <w:name w:val="intro"/>
    <w:basedOn w:val="Normal"/>
    <w:uiPriority w:val="99"/>
    <w:qFormat/>
    <w:rsid w:val="0055129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5129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5129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51295"/>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51295"/>
    <w:rPr>
      <w:rFonts w:eastAsia="Calibri"/>
    </w:rPr>
  </w:style>
  <w:style w:type="paragraph" w:customStyle="1" w:styleId="F3-TagAuthor">
    <w:name w:val="F3 - Tag/Author"/>
    <w:basedOn w:val="Normal"/>
    <w:uiPriority w:val="99"/>
    <w:qFormat/>
    <w:rsid w:val="00551295"/>
    <w:rPr>
      <w:rFonts w:eastAsia="Times New Roman"/>
      <w:b/>
    </w:rPr>
  </w:style>
  <w:style w:type="paragraph" w:customStyle="1" w:styleId="F5-UnderlineNormal">
    <w:name w:val="F5 - Underline Normal"/>
    <w:basedOn w:val="Normal"/>
    <w:uiPriority w:val="99"/>
    <w:qFormat/>
    <w:rsid w:val="00551295"/>
    <w:rPr>
      <w:rFonts w:eastAsia="Calibri"/>
      <w:u w:val="single"/>
    </w:rPr>
  </w:style>
  <w:style w:type="paragraph" w:customStyle="1" w:styleId="Brief-PrimarySource">
    <w:name w:val="Brief - Primary Source"/>
    <w:basedOn w:val="Normal"/>
    <w:uiPriority w:val="99"/>
    <w:qFormat/>
    <w:rsid w:val="00551295"/>
    <w:rPr>
      <w:rFonts w:eastAsia="Times New Roman"/>
      <w:b/>
      <w:sz w:val="24"/>
      <w:u w:val="single"/>
    </w:rPr>
  </w:style>
  <w:style w:type="paragraph" w:customStyle="1" w:styleId="Brief-Underline">
    <w:name w:val="Brief - Underline"/>
    <w:basedOn w:val="Normal"/>
    <w:uiPriority w:val="99"/>
    <w:qFormat/>
    <w:rsid w:val="00551295"/>
    <w:rPr>
      <w:rFonts w:eastAsia="Times New Roman"/>
      <w:u w:val="single"/>
    </w:rPr>
  </w:style>
  <w:style w:type="paragraph" w:customStyle="1" w:styleId="Brief">
    <w:name w:val="Brief"/>
    <w:basedOn w:val="Brief-PrimarySource"/>
    <w:uiPriority w:val="99"/>
    <w:qFormat/>
    <w:rsid w:val="00551295"/>
    <w:rPr>
      <w:b w:val="0"/>
    </w:rPr>
  </w:style>
  <w:style w:type="paragraph" w:customStyle="1" w:styleId="CM2">
    <w:name w:val="CM2"/>
    <w:basedOn w:val="Normal"/>
    <w:next w:val="Normal"/>
    <w:uiPriority w:val="99"/>
    <w:qFormat/>
    <w:rsid w:val="0055129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5129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5129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5129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5129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51295"/>
    <w:pPr>
      <w:widowControl w:val="0"/>
      <w:spacing w:line="276" w:lineRule="atLeast"/>
    </w:pPr>
    <w:rPr>
      <w:color w:val="auto"/>
    </w:rPr>
  </w:style>
  <w:style w:type="paragraph" w:customStyle="1" w:styleId="CM34">
    <w:name w:val="CM34"/>
    <w:basedOn w:val="Default"/>
    <w:next w:val="Default"/>
    <w:uiPriority w:val="99"/>
    <w:qFormat/>
    <w:rsid w:val="00551295"/>
    <w:pPr>
      <w:widowControl w:val="0"/>
    </w:pPr>
    <w:rPr>
      <w:color w:val="auto"/>
    </w:rPr>
  </w:style>
  <w:style w:type="paragraph" w:customStyle="1" w:styleId="CM56">
    <w:name w:val="CM56"/>
    <w:basedOn w:val="Default"/>
    <w:next w:val="Default"/>
    <w:uiPriority w:val="99"/>
    <w:qFormat/>
    <w:rsid w:val="00551295"/>
    <w:pPr>
      <w:widowControl w:val="0"/>
    </w:pPr>
    <w:rPr>
      <w:rFonts w:eastAsia="Calibri"/>
      <w:color w:val="auto"/>
    </w:rPr>
  </w:style>
  <w:style w:type="paragraph" w:customStyle="1" w:styleId="CM58">
    <w:name w:val="CM58"/>
    <w:basedOn w:val="Default"/>
    <w:next w:val="Default"/>
    <w:uiPriority w:val="99"/>
    <w:qFormat/>
    <w:rsid w:val="00551295"/>
    <w:pPr>
      <w:widowControl w:val="0"/>
    </w:pPr>
    <w:rPr>
      <w:rFonts w:eastAsia="Calibri"/>
      <w:color w:val="auto"/>
    </w:rPr>
  </w:style>
  <w:style w:type="paragraph" w:customStyle="1" w:styleId="CM57">
    <w:name w:val="CM57"/>
    <w:basedOn w:val="Default"/>
    <w:next w:val="Default"/>
    <w:uiPriority w:val="99"/>
    <w:qFormat/>
    <w:rsid w:val="00551295"/>
    <w:pPr>
      <w:widowControl w:val="0"/>
    </w:pPr>
    <w:rPr>
      <w:rFonts w:eastAsia="Calibri"/>
      <w:color w:val="auto"/>
    </w:rPr>
  </w:style>
  <w:style w:type="paragraph" w:customStyle="1" w:styleId="CM1">
    <w:name w:val="CM1"/>
    <w:basedOn w:val="Default"/>
    <w:next w:val="Default"/>
    <w:uiPriority w:val="99"/>
    <w:qFormat/>
    <w:rsid w:val="00551295"/>
    <w:pPr>
      <w:widowControl w:val="0"/>
    </w:pPr>
    <w:rPr>
      <w:rFonts w:eastAsia="Calibri"/>
      <w:color w:val="auto"/>
    </w:rPr>
  </w:style>
  <w:style w:type="paragraph" w:customStyle="1" w:styleId="CM49">
    <w:name w:val="CM49"/>
    <w:basedOn w:val="Default"/>
    <w:next w:val="Default"/>
    <w:uiPriority w:val="99"/>
    <w:qFormat/>
    <w:rsid w:val="00551295"/>
    <w:pPr>
      <w:widowControl w:val="0"/>
    </w:pPr>
    <w:rPr>
      <w:rFonts w:eastAsia="Calibri"/>
      <w:color w:val="auto"/>
    </w:rPr>
  </w:style>
  <w:style w:type="paragraph" w:customStyle="1" w:styleId="CM41">
    <w:name w:val="CM41"/>
    <w:basedOn w:val="Default"/>
    <w:next w:val="Default"/>
    <w:uiPriority w:val="99"/>
    <w:qFormat/>
    <w:rsid w:val="00551295"/>
    <w:pPr>
      <w:widowControl w:val="0"/>
    </w:pPr>
    <w:rPr>
      <w:rFonts w:eastAsia="Calibri"/>
      <w:color w:val="auto"/>
    </w:rPr>
  </w:style>
  <w:style w:type="paragraph" w:customStyle="1" w:styleId="3rdOrderPara">
    <w:name w:val="3rd Order Para"/>
    <w:basedOn w:val="Default"/>
    <w:next w:val="Default"/>
    <w:rsid w:val="00551295"/>
    <w:pPr>
      <w:widowControl w:val="0"/>
    </w:pPr>
    <w:rPr>
      <w:rFonts w:eastAsia="Calibri"/>
      <w:color w:val="auto"/>
    </w:rPr>
  </w:style>
  <w:style w:type="paragraph" w:customStyle="1" w:styleId="2ndOrderPara">
    <w:name w:val="2nd Order Para"/>
    <w:basedOn w:val="Default"/>
    <w:next w:val="Default"/>
    <w:rsid w:val="00551295"/>
    <w:pPr>
      <w:widowControl w:val="0"/>
    </w:pPr>
    <w:rPr>
      <w:rFonts w:eastAsia="Calibri"/>
      <w:color w:val="auto"/>
    </w:rPr>
  </w:style>
  <w:style w:type="paragraph" w:customStyle="1" w:styleId="Normal-SIGN2">
    <w:name w:val="Normal-SIGN2"/>
    <w:basedOn w:val="Default"/>
    <w:next w:val="Default"/>
    <w:qFormat/>
    <w:rsid w:val="00551295"/>
    <w:pPr>
      <w:widowControl w:val="0"/>
    </w:pPr>
    <w:rPr>
      <w:rFonts w:eastAsia="Calibri"/>
      <w:color w:val="auto"/>
    </w:rPr>
  </w:style>
  <w:style w:type="paragraph" w:customStyle="1" w:styleId="Normal-SIGN1">
    <w:name w:val="Normal-SIGN1"/>
    <w:basedOn w:val="Default"/>
    <w:next w:val="Default"/>
    <w:uiPriority w:val="99"/>
    <w:qFormat/>
    <w:rsid w:val="00551295"/>
    <w:pPr>
      <w:widowControl w:val="0"/>
    </w:pPr>
    <w:rPr>
      <w:rFonts w:eastAsia="Calibri"/>
      <w:color w:val="auto"/>
    </w:rPr>
  </w:style>
  <w:style w:type="paragraph" w:customStyle="1" w:styleId="CM3">
    <w:name w:val="CM3"/>
    <w:basedOn w:val="Default"/>
    <w:next w:val="Default"/>
    <w:uiPriority w:val="99"/>
    <w:qFormat/>
    <w:rsid w:val="00551295"/>
    <w:pPr>
      <w:widowControl w:val="0"/>
      <w:spacing w:line="553" w:lineRule="atLeast"/>
    </w:pPr>
    <w:rPr>
      <w:rFonts w:eastAsia="Calibri"/>
      <w:color w:val="auto"/>
    </w:rPr>
  </w:style>
  <w:style w:type="paragraph" w:customStyle="1" w:styleId="CM33">
    <w:name w:val="CM33"/>
    <w:basedOn w:val="Default"/>
    <w:next w:val="Default"/>
    <w:uiPriority w:val="99"/>
    <w:qFormat/>
    <w:rsid w:val="00551295"/>
    <w:pPr>
      <w:widowControl w:val="0"/>
    </w:pPr>
    <w:rPr>
      <w:rFonts w:eastAsia="Calibri"/>
      <w:color w:val="auto"/>
    </w:rPr>
  </w:style>
  <w:style w:type="paragraph" w:customStyle="1" w:styleId="CM37">
    <w:name w:val="CM37"/>
    <w:basedOn w:val="Default"/>
    <w:next w:val="Default"/>
    <w:uiPriority w:val="99"/>
    <w:qFormat/>
    <w:rsid w:val="00551295"/>
    <w:pPr>
      <w:widowControl w:val="0"/>
    </w:pPr>
    <w:rPr>
      <w:rFonts w:eastAsia="Calibri"/>
      <w:color w:val="auto"/>
    </w:rPr>
  </w:style>
  <w:style w:type="paragraph" w:customStyle="1" w:styleId="CM7">
    <w:name w:val="CM7"/>
    <w:basedOn w:val="Default"/>
    <w:next w:val="Default"/>
    <w:uiPriority w:val="99"/>
    <w:qFormat/>
    <w:rsid w:val="00551295"/>
    <w:pPr>
      <w:widowControl w:val="0"/>
      <w:spacing w:line="553" w:lineRule="atLeast"/>
    </w:pPr>
    <w:rPr>
      <w:rFonts w:eastAsia="Calibri"/>
      <w:color w:val="auto"/>
    </w:rPr>
  </w:style>
  <w:style w:type="paragraph" w:customStyle="1" w:styleId="Brief-SecondarySource">
    <w:name w:val="Brief - Secondary Source"/>
    <w:basedOn w:val="Normal"/>
    <w:qFormat/>
    <w:rsid w:val="00551295"/>
    <w:rPr>
      <w:rFonts w:eastAsia="Times New Roman"/>
      <w:sz w:val="14"/>
      <w:szCs w:val="20"/>
    </w:rPr>
  </w:style>
  <w:style w:type="paragraph" w:customStyle="1" w:styleId="Brief-Card">
    <w:name w:val="Brief - Card"/>
    <w:basedOn w:val="Normal"/>
    <w:uiPriority w:val="99"/>
    <w:qFormat/>
    <w:rsid w:val="00551295"/>
    <w:rPr>
      <w:rFonts w:eastAsia="Times New Roman"/>
    </w:rPr>
  </w:style>
  <w:style w:type="paragraph" w:customStyle="1" w:styleId="Pa2">
    <w:name w:val="Pa2"/>
    <w:basedOn w:val="Default"/>
    <w:next w:val="Default"/>
    <w:uiPriority w:val="99"/>
    <w:qFormat/>
    <w:rsid w:val="0055129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5129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5129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5129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51295"/>
    <w:pPr>
      <w:widowControl w:val="0"/>
    </w:pPr>
    <w:rPr>
      <w:rFonts w:ascii="Arial Black" w:hAnsi="Arial Black"/>
      <w:color w:val="auto"/>
    </w:rPr>
  </w:style>
  <w:style w:type="paragraph" w:customStyle="1" w:styleId="Cover1">
    <w:name w:val="Cover 1"/>
    <w:basedOn w:val="Normal"/>
    <w:next w:val="Normal"/>
    <w:uiPriority w:val="99"/>
    <w:qFormat/>
    <w:rsid w:val="0055129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5129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51295"/>
    <w:pPr>
      <w:widowControl w:val="0"/>
    </w:pPr>
    <w:rPr>
      <w:color w:val="auto"/>
    </w:rPr>
  </w:style>
  <w:style w:type="paragraph" w:customStyle="1" w:styleId="Pa11">
    <w:name w:val="Pa11"/>
    <w:basedOn w:val="Normal"/>
    <w:next w:val="Normal"/>
    <w:uiPriority w:val="99"/>
    <w:qFormat/>
    <w:rsid w:val="0055129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5129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5129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551295"/>
    <w:pPr>
      <w:widowControl w:val="0"/>
    </w:pPr>
    <w:rPr>
      <w:rFonts w:eastAsia="Calibri"/>
      <w:color w:val="auto"/>
    </w:rPr>
  </w:style>
  <w:style w:type="paragraph" w:customStyle="1" w:styleId="CM5">
    <w:name w:val="CM5"/>
    <w:basedOn w:val="Default"/>
    <w:next w:val="Default"/>
    <w:qFormat/>
    <w:rsid w:val="00551295"/>
    <w:pPr>
      <w:widowControl w:val="0"/>
      <w:spacing w:line="553" w:lineRule="atLeast"/>
    </w:pPr>
    <w:rPr>
      <w:rFonts w:eastAsia="Calibri"/>
      <w:color w:val="auto"/>
    </w:rPr>
  </w:style>
  <w:style w:type="paragraph" w:customStyle="1" w:styleId="CM28">
    <w:name w:val="CM28"/>
    <w:basedOn w:val="Default"/>
    <w:next w:val="Default"/>
    <w:uiPriority w:val="99"/>
    <w:qFormat/>
    <w:rsid w:val="00551295"/>
    <w:pPr>
      <w:widowControl w:val="0"/>
    </w:pPr>
    <w:rPr>
      <w:rFonts w:eastAsia="Calibri"/>
      <w:color w:val="auto"/>
    </w:rPr>
  </w:style>
  <w:style w:type="paragraph" w:customStyle="1" w:styleId="CM8">
    <w:name w:val="CM8"/>
    <w:basedOn w:val="Default"/>
    <w:next w:val="Default"/>
    <w:uiPriority w:val="99"/>
    <w:qFormat/>
    <w:rsid w:val="00551295"/>
    <w:pPr>
      <w:widowControl w:val="0"/>
    </w:pPr>
    <w:rPr>
      <w:rFonts w:eastAsia="Calibri"/>
      <w:color w:val="auto"/>
    </w:rPr>
  </w:style>
  <w:style w:type="paragraph" w:customStyle="1" w:styleId="CM6">
    <w:name w:val="CM6"/>
    <w:basedOn w:val="Default"/>
    <w:next w:val="Default"/>
    <w:uiPriority w:val="99"/>
    <w:qFormat/>
    <w:rsid w:val="00551295"/>
    <w:pPr>
      <w:widowControl w:val="0"/>
      <w:spacing w:line="553" w:lineRule="atLeast"/>
    </w:pPr>
    <w:rPr>
      <w:rFonts w:eastAsia="Calibri"/>
      <w:color w:val="auto"/>
    </w:rPr>
  </w:style>
  <w:style w:type="paragraph" w:customStyle="1" w:styleId="CM22">
    <w:name w:val="CM22"/>
    <w:basedOn w:val="Default"/>
    <w:next w:val="Default"/>
    <w:uiPriority w:val="99"/>
    <w:qFormat/>
    <w:rsid w:val="00551295"/>
    <w:pPr>
      <w:widowControl w:val="0"/>
    </w:pPr>
    <w:rPr>
      <w:rFonts w:eastAsia="Calibri"/>
      <w:color w:val="auto"/>
    </w:rPr>
  </w:style>
  <w:style w:type="paragraph" w:customStyle="1" w:styleId="DoubleUnderlined">
    <w:name w:val="Double Underlined"/>
    <w:basedOn w:val="Heading2"/>
    <w:autoRedefine/>
    <w:uiPriority w:val="99"/>
    <w:qFormat/>
    <w:rsid w:val="00551295"/>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55129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55129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5129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5129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5129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5129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55129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5129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551295"/>
  </w:style>
  <w:style w:type="paragraph" w:customStyle="1" w:styleId="StyleUnderliningTimesNewRomanBoldNounderlineKernat16">
    <w:name w:val="Style Underlining + Times New Roman Bold No underline Kern at 16..."/>
    <w:basedOn w:val="Normal"/>
    <w:uiPriority w:val="99"/>
    <w:qFormat/>
    <w:rsid w:val="0055129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51295"/>
    <w:rPr>
      <w:rFonts w:eastAsia="Times New Roman"/>
      <w:b/>
      <w:bCs/>
      <w:kern w:val="32"/>
      <w:sz w:val="32"/>
      <w:szCs w:val="32"/>
    </w:rPr>
  </w:style>
  <w:style w:type="paragraph" w:customStyle="1" w:styleId="StyleBoldUnderliningKernat16pt">
    <w:name w:val="Style Bold Underlining + Kern at 16 pt"/>
    <w:uiPriority w:val="99"/>
    <w:qFormat/>
    <w:rsid w:val="00551295"/>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5129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55129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5129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51295"/>
    <w:pPr>
      <w:ind w:left="400"/>
    </w:pPr>
    <w:rPr>
      <w:rFonts w:eastAsia="Times New Roman"/>
      <w:szCs w:val="20"/>
    </w:rPr>
  </w:style>
  <w:style w:type="paragraph" w:customStyle="1" w:styleId="Paste">
    <w:name w:val="Paste"/>
    <w:basedOn w:val="Normal"/>
    <w:qFormat/>
    <w:rsid w:val="00551295"/>
    <w:rPr>
      <w:rFonts w:ascii="Arial Narrow" w:eastAsia="Times New Roman" w:hAnsi="Arial Narrow"/>
      <w:szCs w:val="20"/>
      <w:lang w:val="x-none" w:eastAsia="x-none"/>
    </w:rPr>
  </w:style>
  <w:style w:type="character" w:customStyle="1" w:styleId="UnderlineStyleChar">
    <w:name w:val="Underline Style Char"/>
    <w:link w:val="UnderlineStyle0"/>
    <w:locked/>
    <w:rsid w:val="00551295"/>
    <w:rPr>
      <w:rFonts w:ascii="Georgia" w:eastAsia="Times New Roman" w:hAnsi="Georgia"/>
      <w:b/>
      <w:u w:val="single"/>
    </w:rPr>
  </w:style>
  <w:style w:type="paragraph" w:customStyle="1" w:styleId="UnderlineStyle0">
    <w:name w:val="Underline Style"/>
    <w:basedOn w:val="Normal"/>
    <w:link w:val="UnderlineStyleChar"/>
    <w:qFormat/>
    <w:rsid w:val="00551295"/>
    <w:rPr>
      <w:rFonts w:ascii="Georgia" w:eastAsia="Times New Roman" w:hAnsi="Georgia"/>
      <w:b/>
      <w:sz w:val="24"/>
      <w:u w:val="single"/>
    </w:rPr>
  </w:style>
  <w:style w:type="paragraph" w:customStyle="1" w:styleId="Normalization">
    <w:name w:val="Normalization"/>
    <w:basedOn w:val="Normal"/>
    <w:uiPriority w:val="99"/>
    <w:qFormat/>
    <w:rsid w:val="00551295"/>
    <w:rPr>
      <w:rFonts w:eastAsia="Times New Roman"/>
      <w:sz w:val="18"/>
    </w:rPr>
  </w:style>
  <w:style w:type="paragraph" w:customStyle="1" w:styleId="BreifTitle">
    <w:name w:val="Breif Title"/>
    <w:basedOn w:val="Normal"/>
    <w:autoRedefine/>
    <w:uiPriority w:val="99"/>
    <w:qFormat/>
    <w:rsid w:val="0055129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5129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5129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51295"/>
    <w:rPr>
      <w:rFonts w:eastAsia="Times New Roman"/>
      <w:color w:val="333333"/>
    </w:rPr>
  </w:style>
  <w:style w:type="paragraph" w:customStyle="1" w:styleId="StyleTagandCiteFranklinGothicDemi">
    <w:name w:val="Style Tag and Cite + Franklin Gothic Demi"/>
    <w:basedOn w:val="Normal"/>
    <w:autoRedefine/>
    <w:uiPriority w:val="99"/>
    <w:qFormat/>
    <w:rsid w:val="0055129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51295"/>
    <w:rPr>
      <w:bCs/>
    </w:rPr>
  </w:style>
  <w:style w:type="paragraph" w:customStyle="1" w:styleId="tagCharCharCharCharCharCharChar">
    <w:name w:val="tag Char Char Char Char Char Char Char"/>
    <w:basedOn w:val="Normal"/>
    <w:uiPriority w:val="99"/>
    <w:qFormat/>
    <w:rsid w:val="00551295"/>
    <w:rPr>
      <w:rFonts w:eastAsia="Times New Roman"/>
      <w:b/>
      <w:sz w:val="24"/>
      <w:szCs w:val="20"/>
    </w:rPr>
  </w:style>
  <w:style w:type="paragraph" w:customStyle="1" w:styleId="title-bold-medium">
    <w:name w:val="title-bold-medium"/>
    <w:basedOn w:val="Normal"/>
    <w:uiPriority w:val="99"/>
    <w:qFormat/>
    <w:rsid w:val="0055129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5129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51295"/>
    <w:rPr>
      <w:rFonts w:ascii="Arial Narrow" w:eastAsia="Times New Roman" w:hAnsi="Arial Narrow"/>
      <w:b/>
      <w:sz w:val="24"/>
    </w:rPr>
  </w:style>
  <w:style w:type="paragraph" w:customStyle="1" w:styleId="BLOCKTITLE1">
    <w:name w:val="BLOCK TITLE"/>
    <w:basedOn w:val="Heading1"/>
    <w:uiPriority w:val="99"/>
    <w:qFormat/>
    <w:rsid w:val="0055129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551295"/>
    <w:pPr>
      <w:widowControl w:val="0"/>
      <w:autoSpaceDE w:val="0"/>
      <w:autoSpaceDN w:val="0"/>
      <w:adjustRightInd w:val="0"/>
    </w:pPr>
    <w:rPr>
      <w:sz w:val="24"/>
      <w:szCs w:val="20"/>
    </w:rPr>
  </w:style>
  <w:style w:type="paragraph" w:customStyle="1" w:styleId="BriefTitle1">
    <w:name w:val="Brief Title 1"/>
    <w:basedOn w:val="Normal"/>
    <w:uiPriority w:val="99"/>
    <w:qFormat/>
    <w:rsid w:val="0055129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5129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5129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5129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51295"/>
    <w:pPr>
      <w:spacing w:before="100" w:beforeAutospacing="1" w:after="100" w:afterAutospacing="1"/>
    </w:pPr>
    <w:rPr>
      <w:rFonts w:eastAsia="Times New Roman"/>
    </w:rPr>
  </w:style>
  <w:style w:type="paragraph" w:customStyle="1" w:styleId="ToRead">
    <w:name w:val="To Read"/>
    <w:basedOn w:val="Normal"/>
    <w:uiPriority w:val="99"/>
    <w:qFormat/>
    <w:rsid w:val="00551295"/>
    <w:pPr>
      <w:ind w:left="720"/>
    </w:pPr>
    <w:rPr>
      <w:rFonts w:ascii="Verdana" w:eastAsia="Times New Roman" w:hAnsi="Verdana"/>
      <w:b/>
      <w:u w:val="single"/>
    </w:rPr>
  </w:style>
  <w:style w:type="paragraph" w:customStyle="1" w:styleId="Style1">
    <w:name w:val="Style 1"/>
    <w:basedOn w:val="Normal"/>
    <w:uiPriority w:val="99"/>
    <w:qFormat/>
    <w:rsid w:val="00551295"/>
    <w:pPr>
      <w:widowControl w:val="0"/>
      <w:ind w:firstLine="216"/>
    </w:pPr>
    <w:rPr>
      <w:rFonts w:eastAsia="Times New Roman"/>
      <w:noProof/>
      <w:color w:val="000000"/>
      <w:szCs w:val="20"/>
    </w:rPr>
  </w:style>
  <w:style w:type="paragraph" w:customStyle="1" w:styleId="Style40">
    <w:name w:val="Style 4"/>
    <w:basedOn w:val="Normal"/>
    <w:uiPriority w:val="99"/>
    <w:qFormat/>
    <w:rsid w:val="0055129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5129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5129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51295"/>
    <w:pPr>
      <w:ind w:left="1660"/>
    </w:pPr>
  </w:style>
  <w:style w:type="paragraph" w:customStyle="1" w:styleId="PageNumber1">
    <w:name w:val="Page Number1"/>
    <w:basedOn w:val="Normal"/>
    <w:next w:val="Normal"/>
    <w:uiPriority w:val="99"/>
    <w:qFormat/>
    <w:rsid w:val="00551295"/>
    <w:rPr>
      <w:rFonts w:eastAsia="Times New Roman"/>
    </w:rPr>
  </w:style>
  <w:style w:type="paragraph" w:customStyle="1" w:styleId="Card1">
    <w:name w:val="Card1"/>
    <w:uiPriority w:val="99"/>
    <w:qFormat/>
    <w:rsid w:val="00551295"/>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5129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551295"/>
    <w:pPr>
      <w:ind w:left="288" w:right="288"/>
    </w:pPr>
    <w:rPr>
      <w:rFonts w:eastAsia="Times New Roman"/>
    </w:rPr>
  </w:style>
  <w:style w:type="paragraph" w:customStyle="1" w:styleId="CaseListNormal">
    <w:name w:val="Case List Normal"/>
    <w:basedOn w:val="Normal"/>
    <w:uiPriority w:val="99"/>
    <w:qFormat/>
    <w:rsid w:val="00551295"/>
    <w:rPr>
      <w:rFonts w:ascii="Times" w:eastAsia="Times New Roman" w:hAnsi="Times"/>
      <w:szCs w:val="26"/>
    </w:rPr>
  </w:style>
  <w:style w:type="paragraph" w:customStyle="1" w:styleId="Body">
    <w:name w:val="Body"/>
    <w:basedOn w:val="Normal"/>
    <w:uiPriority w:val="99"/>
    <w:qFormat/>
    <w:rsid w:val="00551295"/>
    <w:pPr>
      <w:outlineLvl w:val="3"/>
    </w:pPr>
    <w:rPr>
      <w:rFonts w:eastAsia="Times New Roman"/>
      <w:szCs w:val="20"/>
    </w:rPr>
  </w:style>
  <w:style w:type="paragraph" w:customStyle="1" w:styleId="3text">
    <w:name w:val="3text"/>
    <w:basedOn w:val="Normal"/>
    <w:uiPriority w:val="99"/>
    <w:qFormat/>
    <w:rsid w:val="00551295"/>
    <w:pPr>
      <w:spacing w:before="100" w:beforeAutospacing="1" w:after="100" w:afterAutospacing="1"/>
    </w:pPr>
    <w:rPr>
      <w:rFonts w:eastAsia="Times New Roman"/>
      <w:sz w:val="24"/>
    </w:rPr>
  </w:style>
  <w:style w:type="paragraph" w:customStyle="1" w:styleId="TimesNewRoman12">
    <w:name w:val="TimesNewRoman12"/>
    <w:uiPriority w:val="99"/>
    <w:qFormat/>
    <w:rsid w:val="0055129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5129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5129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51295"/>
    <w:rPr>
      <w:rFonts w:eastAsia="Times New Roman"/>
      <w:color w:val="000000"/>
      <w:sz w:val="18"/>
    </w:rPr>
  </w:style>
  <w:style w:type="paragraph" w:customStyle="1" w:styleId="text1">
    <w:name w:val="text1"/>
    <w:basedOn w:val="Normal"/>
    <w:autoRedefine/>
    <w:uiPriority w:val="99"/>
    <w:qFormat/>
    <w:rsid w:val="00551295"/>
    <w:rPr>
      <w:rFonts w:eastAsia="Times New Roman"/>
      <w:szCs w:val="20"/>
    </w:rPr>
  </w:style>
  <w:style w:type="paragraph" w:customStyle="1" w:styleId="RepeatBlockHeading">
    <w:name w:val="Repeat Block Heading"/>
    <w:basedOn w:val="Normal"/>
    <w:autoRedefine/>
    <w:uiPriority w:val="99"/>
    <w:qFormat/>
    <w:rsid w:val="00551295"/>
    <w:pPr>
      <w:jc w:val="center"/>
    </w:pPr>
    <w:rPr>
      <w:rFonts w:eastAsia="Times New Roman"/>
      <w:b/>
      <w:smallCaps/>
      <w:color w:val="000000"/>
      <w:sz w:val="24"/>
      <w:u w:val="thick"/>
    </w:rPr>
  </w:style>
  <w:style w:type="paragraph" w:customStyle="1" w:styleId="story-headline">
    <w:name w:val="story-headline"/>
    <w:basedOn w:val="Normal"/>
    <w:uiPriority w:val="99"/>
    <w:qFormat/>
    <w:rsid w:val="00551295"/>
    <w:pPr>
      <w:spacing w:before="72" w:after="72"/>
    </w:pPr>
    <w:rPr>
      <w:rFonts w:eastAsia="Times New Roman"/>
      <w:b/>
      <w:bCs/>
      <w:sz w:val="26"/>
      <w:szCs w:val="26"/>
    </w:rPr>
  </w:style>
  <w:style w:type="paragraph" w:customStyle="1" w:styleId="story-body">
    <w:name w:val="story-body"/>
    <w:basedOn w:val="Normal"/>
    <w:uiPriority w:val="99"/>
    <w:qFormat/>
    <w:rsid w:val="00551295"/>
    <w:pPr>
      <w:spacing w:before="100" w:beforeAutospacing="1" w:after="100" w:afterAutospacing="1"/>
    </w:pPr>
    <w:rPr>
      <w:rFonts w:eastAsia="Times New Roman"/>
    </w:rPr>
  </w:style>
  <w:style w:type="paragraph" w:customStyle="1" w:styleId="story-dateline">
    <w:name w:val="story-dateline"/>
    <w:basedOn w:val="Normal"/>
    <w:uiPriority w:val="99"/>
    <w:qFormat/>
    <w:rsid w:val="00551295"/>
    <w:rPr>
      <w:rFonts w:eastAsia="Times New Roman"/>
      <w:b/>
      <w:bCs/>
    </w:rPr>
  </w:style>
  <w:style w:type="paragraph" w:customStyle="1" w:styleId="TextofCards">
    <w:name w:val="Text of Cards"/>
    <w:basedOn w:val="Normal"/>
    <w:uiPriority w:val="99"/>
    <w:qFormat/>
    <w:rsid w:val="00551295"/>
    <w:rPr>
      <w:rFonts w:eastAsia="Times New Roman"/>
      <w:color w:val="000000"/>
      <w:spacing w:val="6"/>
      <w:szCs w:val="23"/>
    </w:rPr>
  </w:style>
  <w:style w:type="paragraph" w:customStyle="1" w:styleId="Corpotesto">
    <w:name w:val="Corpo testo"/>
    <w:basedOn w:val="Normal"/>
    <w:uiPriority w:val="99"/>
    <w:qFormat/>
    <w:rsid w:val="0055129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51295"/>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551295"/>
    <w:rPr>
      <w:rFonts w:eastAsia="Times New Roman" w:cs="Calibri"/>
      <w:b/>
      <w:bCs/>
    </w:rPr>
  </w:style>
  <w:style w:type="paragraph" w:customStyle="1" w:styleId="inside-copy">
    <w:name w:val="inside-copy"/>
    <w:basedOn w:val="Normal"/>
    <w:uiPriority w:val="99"/>
    <w:qFormat/>
    <w:rsid w:val="0055129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5129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5129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51295"/>
    <w:rPr>
      <w:rFonts w:ascii="Arial" w:hAnsi="Arial"/>
      <w:b w:val="0"/>
      <w:caps w:val="0"/>
      <w:sz w:val="20"/>
    </w:rPr>
  </w:style>
  <w:style w:type="paragraph" w:customStyle="1" w:styleId="ProjectTitleLine">
    <w:name w:val="Project Title Line"/>
    <w:basedOn w:val="Normal"/>
    <w:next w:val="Normal"/>
    <w:autoRedefine/>
    <w:uiPriority w:val="99"/>
    <w:qFormat/>
    <w:rsid w:val="00551295"/>
    <w:pPr>
      <w:jc w:val="center"/>
    </w:pPr>
    <w:rPr>
      <w:rFonts w:eastAsia="Times New Roman"/>
      <w:caps/>
      <w:szCs w:val="20"/>
    </w:rPr>
  </w:style>
  <w:style w:type="paragraph" w:customStyle="1" w:styleId="LanguageStrike">
    <w:name w:val="Language Strike"/>
    <w:basedOn w:val="Normal"/>
    <w:next w:val="Normal"/>
    <w:uiPriority w:val="99"/>
    <w:qFormat/>
    <w:rsid w:val="00551295"/>
    <w:rPr>
      <w:rFonts w:ascii="Arial Narrow" w:eastAsia="Times New Roman" w:hAnsi="Arial Narrow"/>
      <w:strike/>
    </w:rPr>
  </w:style>
  <w:style w:type="paragraph" w:customStyle="1" w:styleId="NormalVerdana">
    <w:name w:val="Normal + Verdana"/>
    <w:aliases w:val="10 pt,White,Normal + Arial"/>
    <w:basedOn w:val="Normal"/>
    <w:uiPriority w:val="99"/>
    <w:qFormat/>
    <w:rsid w:val="00551295"/>
    <w:rPr>
      <w:rFonts w:eastAsia="Times New Roman"/>
      <w:szCs w:val="20"/>
      <w:u w:val="single"/>
    </w:rPr>
  </w:style>
  <w:style w:type="paragraph" w:customStyle="1" w:styleId="Normal10pt">
    <w:name w:val="Normal + 10 pt"/>
    <w:basedOn w:val="Normal"/>
    <w:uiPriority w:val="99"/>
    <w:qFormat/>
    <w:rsid w:val="00551295"/>
    <w:rPr>
      <w:rFonts w:eastAsia="Times New Roman"/>
      <w:szCs w:val="20"/>
    </w:rPr>
  </w:style>
  <w:style w:type="paragraph" w:customStyle="1" w:styleId="cardChar1Char">
    <w:name w:val="card Char1 Char"/>
    <w:basedOn w:val="Normal"/>
    <w:uiPriority w:val="99"/>
    <w:qFormat/>
    <w:rsid w:val="00551295"/>
    <w:pPr>
      <w:ind w:left="288" w:right="288"/>
    </w:pPr>
    <w:rPr>
      <w:rFonts w:eastAsia="Times New Roman"/>
      <w:szCs w:val="20"/>
    </w:rPr>
  </w:style>
  <w:style w:type="paragraph" w:customStyle="1" w:styleId="CM12">
    <w:name w:val="CM12"/>
    <w:basedOn w:val="Default"/>
    <w:next w:val="Default"/>
    <w:uiPriority w:val="99"/>
    <w:qFormat/>
    <w:rsid w:val="0055129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51295"/>
    <w:pPr>
      <w:widowControl w:val="0"/>
      <w:spacing w:after="480"/>
    </w:pPr>
    <w:rPr>
      <w:rFonts w:ascii="Granjon LT Std" w:hAnsi="Granjon LT Std"/>
      <w:color w:val="auto"/>
    </w:rPr>
  </w:style>
  <w:style w:type="paragraph" w:customStyle="1" w:styleId="CM10">
    <w:name w:val="CM10"/>
    <w:basedOn w:val="Default"/>
    <w:next w:val="Default"/>
    <w:uiPriority w:val="99"/>
    <w:qFormat/>
    <w:rsid w:val="00551295"/>
    <w:pPr>
      <w:widowControl w:val="0"/>
      <w:spacing w:line="320" w:lineRule="atLeast"/>
    </w:pPr>
    <w:rPr>
      <w:rFonts w:ascii="Granjon LT Std" w:hAnsi="Granjon LT Std"/>
      <w:color w:val="auto"/>
    </w:rPr>
  </w:style>
  <w:style w:type="paragraph" w:customStyle="1" w:styleId="bold">
    <w:name w:val="bold"/>
    <w:basedOn w:val="Normal"/>
    <w:uiPriority w:val="99"/>
    <w:qFormat/>
    <w:rsid w:val="0055129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51295"/>
    <w:rPr>
      <w:rFonts w:ascii="Arial Narrow" w:eastAsia="Times New Roman" w:hAnsi="Arial Narrow"/>
      <w:strike/>
      <w:szCs w:val="20"/>
    </w:rPr>
  </w:style>
  <w:style w:type="paragraph" w:customStyle="1" w:styleId="textbodyblack">
    <w:name w:val="textbodyblack"/>
    <w:basedOn w:val="Normal"/>
    <w:uiPriority w:val="99"/>
    <w:qFormat/>
    <w:rsid w:val="0055129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5129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512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512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5129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51295"/>
    <w:rPr>
      <w:rFonts w:ascii="Georgia" w:eastAsia="Times New Roman" w:hAnsi="Georgia"/>
      <w:b/>
      <w:bCs/>
      <w:szCs w:val="16"/>
      <w:u w:val="single"/>
    </w:rPr>
  </w:style>
  <w:style w:type="paragraph" w:customStyle="1" w:styleId="CiteCorrected">
    <w:name w:val="Cite Corrected"/>
    <w:basedOn w:val="Normal"/>
    <w:link w:val="CiteCorrectedChar"/>
    <w:qFormat/>
    <w:rsid w:val="00551295"/>
    <w:rPr>
      <w:rFonts w:ascii="Georgia" w:eastAsia="Times New Roman" w:hAnsi="Georgia"/>
      <w:b/>
      <w:bCs/>
      <w:sz w:val="24"/>
      <w:szCs w:val="16"/>
      <w:u w:val="single"/>
    </w:rPr>
  </w:style>
  <w:style w:type="paragraph" w:customStyle="1" w:styleId="CardText2">
    <w:name w:val="Card Text 2"/>
    <w:basedOn w:val="CardText10"/>
    <w:link w:val="CardText2Char"/>
    <w:qFormat/>
    <w:rsid w:val="0055129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551295"/>
    <w:pPr>
      <w:ind w:left="288"/>
    </w:pPr>
    <w:rPr>
      <w:rFonts w:eastAsia="SimSun"/>
      <w:szCs w:val="20"/>
      <w:lang w:eastAsia="zh-CN"/>
    </w:rPr>
  </w:style>
  <w:style w:type="paragraph" w:customStyle="1" w:styleId="story-body-text">
    <w:name w:val="story-body-text"/>
    <w:basedOn w:val="Normal"/>
    <w:uiPriority w:val="99"/>
    <w:qFormat/>
    <w:rsid w:val="0055129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5129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551295"/>
    <w:rPr>
      <w:u w:val="single"/>
    </w:rPr>
  </w:style>
  <w:style w:type="paragraph" w:customStyle="1" w:styleId="StyleCardText11ptUnderline">
    <w:name w:val="Style Card Text + 11 pt Underline"/>
    <w:link w:val="StyleCardText11ptUnderlineChar"/>
    <w:qFormat/>
    <w:rsid w:val="00551295"/>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51295"/>
    <w:rPr>
      <w:rFonts w:ascii="Georgia" w:hAnsi="Georgia"/>
      <w:sz w:val="16"/>
    </w:rPr>
  </w:style>
  <w:style w:type="paragraph" w:customStyle="1" w:styleId="StyleMinimizedText11pt">
    <w:name w:val="Style Minimized Text + 11 pt"/>
    <w:basedOn w:val="Normal"/>
    <w:link w:val="StyleMinimizedText11ptChar"/>
    <w:qFormat/>
    <w:rsid w:val="00551295"/>
    <w:rPr>
      <w:rFonts w:ascii="Georgia" w:hAnsi="Georgia"/>
      <w:sz w:val="16"/>
    </w:rPr>
  </w:style>
  <w:style w:type="character" w:customStyle="1" w:styleId="StyleMinimizedText11pt1Char">
    <w:name w:val="Style Minimized Text + 11 pt1 Char"/>
    <w:basedOn w:val="DefaultParagraphFont"/>
    <w:link w:val="StyleMinimizedText11pt1"/>
    <w:locked/>
    <w:rsid w:val="00551295"/>
    <w:rPr>
      <w:rFonts w:ascii="Georgia" w:hAnsi="Georgia"/>
      <w:sz w:val="16"/>
    </w:rPr>
  </w:style>
  <w:style w:type="paragraph" w:customStyle="1" w:styleId="StyleMinimizedText11pt1">
    <w:name w:val="Style Minimized Text + 11 pt1"/>
    <w:basedOn w:val="Normal"/>
    <w:link w:val="StyleMinimizedText11pt1Char"/>
    <w:qFormat/>
    <w:rsid w:val="00551295"/>
    <w:rPr>
      <w:rFonts w:ascii="Georgia" w:hAnsi="Georgia"/>
      <w:sz w:val="16"/>
    </w:rPr>
  </w:style>
  <w:style w:type="character" w:customStyle="1" w:styleId="Debate-CardSmalltextF2Char">
    <w:name w:val="Debate- Card Small text F2 Char"/>
    <w:link w:val="Debate-CardSmalltextF2"/>
    <w:locked/>
    <w:rsid w:val="00551295"/>
    <w:rPr>
      <w:rFonts w:ascii="Arial Narrow" w:hAnsi="Arial Narrow"/>
      <w:sz w:val="16"/>
    </w:rPr>
  </w:style>
  <w:style w:type="paragraph" w:customStyle="1" w:styleId="Debate-CardSmalltextF2">
    <w:name w:val="Debate- Card Small text F2"/>
    <w:basedOn w:val="Normal"/>
    <w:next w:val="Normal"/>
    <w:link w:val="Debate-CardSmalltextF2Char"/>
    <w:qFormat/>
    <w:rsid w:val="00551295"/>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51295"/>
    <w:rPr>
      <w:rFonts w:ascii="Arial Narrow" w:hAnsi="Arial Narrow"/>
      <w:b/>
      <w:sz w:val="18"/>
      <w:u w:val="single"/>
    </w:rPr>
  </w:style>
  <w:style w:type="paragraph" w:customStyle="1" w:styleId="Debate-EmphasizedText-F5">
    <w:name w:val="Debate- Emphasized Text- F5"/>
    <w:basedOn w:val="Normal"/>
    <w:link w:val="Debate-EmphasizedText-F5Char"/>
    <w:qFormat/>
    <w:rsid w:val="00551295"/>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5129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51295"/>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5129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51295"/>
    <w:rPr>
      <w:rFonts w:ascii="Times New Roman" w:eastAsia="Times New Roman" w:hAnsi="Times New Roman" w:cs="Calibri"/>
      <w:sz w:val="16"/>
    </w:rPr>
  </w:style>
  <w:style w:type="character" w:customStyle="1" w:styleId="CardStyleChar">
    <w:name w:val="Card Style Char"/>
    <w:link w:val="CardStyle"/>
    <w:locked/>
    <w:rsid w:val="00551295"/>
    <w:rPr>
      <w:rFonts w:ascii="Calibri" w:eastAsia="Times New Roman" w:hAnsi="Calibri"/>
      <w:sz w:val="22"/>
    </w:rPr>
  </w:style>
  <w:style w:type="paragraph" w:customStyle="1" w:styleId="emactive">
    <w:name w:val="emactive"/>
    <w:basedOn w:val="Normal"/>
    <w:uiPriority w:val="99"/>
    <w:qFormat/>
    <w:rsid w:val="00551295"/>
    <w:pPr>
      <w:spacing w:before="100" w:beforeAutospacing="1" w:after="100" w:afterAutospacing="1"/>
    </w:pPr>
    <w:rPr>
      <w:rFonts w:eastAsia="Times New Roman"/>
      <w:sz w:val="24"/>
    </w:rPr>
  </w:style>
  <w:style w:type="paragraph" w:customStyle="1" w:styleId="emready">
    <w:name w:val="emready"/>
    <w:basedOn w:val="Normal"/>
    <w:uiPriority w:val="99"/>
    <w:qFormat/>
    <w:rsid w:val="0055129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5129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51295"/>
    <w:rPr>
      <w:rFonts w:ascii="Georgia" w:eastAsia="Times New Roman" w:hAnsi="Georgia" w:cs="Times New Roman"/>
      <w:b/>
      <w:sz w:val="24"/>
      <w:u w:val="single"/>
    </w:rPr>
  </w:style>
  <w:style w:type="character" w:customStyle="1" w:styleId="CardHighlightChar">
    <w:name w:val="Card Highlight Char"/>
    <w:link w:val="CardHighlight"/>
    <w:locked/>
    <w:rsid w:val="0055129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51295"/>
    <w:pPr>
      <w:shd w:val="clear" w:color="auto" w:fill="66FFFF"/>
    </w:pPr>
    <w:rPr>
      <w:rFonts w:eastAsia="Calibri" w:cs="Calibri"/>
      <w:sz w:val="24"/>
      <w:u w:val="single"/>
    </w:rPr>
  </w:style>
  <w:style w:type="character" w:customStyle="1" w:styleId="BlockHeaderHiddenChar">
    <w:name w:val="Block Header Hidden Char"/>
    <w:link w:val="BlockHeaderHidden"/>
    <w:locked/>
    <w:rsid w:val="0055129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5129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51295"/>
    <w:pPr>
      <w:spacing w:before="100" w:beforeAutospacing="1" w:after="100" w:afterAutospacing="1"/>
    </w:pPr>
    <w:rPr>
      <w:rFonts w:eastAsia="Times New Roman"/>
      <w:sz w:val="24"/>
    </w:rPr>
  </w:style>
  <w:style w:type="paragraph" w:customStyle="1" w:styleId="norma">
    <w:name w:val="norma"/>
    <w:basedOn w:val="Heading3"/>
    <w:uiPriority w:val="99"/>
    <w:qFormat/>
    <w:rsid w:val="00551295"/>
    <w:rPr>
      <w:rFonts w:eastAsia="MS Gothic" w:cs="Arial"/>
      <w:sz w:val="24"/>
    </w:rPr>
  </w:style>
  <w:style w:type="paragraph" w:customStyle="1" w:styleId="nromal">
    <w:name w:val="nromal"/>
    <w:basedOn w:val="Normal"/>
    <w:uiPriority w:val="99"/>
    <w:qFormat/>
    <w:rsid w:val="00551295"/>
    <w:pPr>
      <w:keepNext/>
      <w:keepLines/>
      <w:spacing w:before="200"/>
      <w:outlineLvl w:val="3"/>
    </w:pPr>
    <w:rPr>
      <w:rFonts w:eastAsia="Times New Roman" w:cs="Cambria"/>
      <w:b/>
      <w:iCs/>
    </w:rPr>
  </w:style>
  <w:style w:type="paragraph" w:customStyle="1" w:styleId="natural">
    <w:name w:val="natural"/>
    <w:basedOn w:val="Normal"/>
    <w:uiPriority w:val="99"/>
    <w:qFormat/>
    <w:rsid w:val="00551295"/>
    <w:pPr>
      <w:keepNext/>
      <w:keepLines/>
      <w:spacing w:before="200"/>
      <w:outlineLvl w:val="3"/>
    </w:pPr>
    <w:rPr>
      <w:rFonts w:eastAsia="Times New Roman"/>
      <w:b/>
      <w:iCs/>
    </w:rPr>
  </w:style>
  <w:style w:type="paragraph" w:customStyle="1" w:styleId="nroaml">
    <w:name w:val="nroaml"/>
    <w:basedOn w:val="Normal"/>
    <w:uiPriority w:val="99"/>
    <w:qFormat/>
    <w:rsid w:val="00551295"/>
    <w:pPr>
      <w:keepNext/>
      <w:keepLines/>
      <w:spacing w:before="200"/>
      <w:outlineLvl w:val="3"/>
    </w:pPr>
    <w:rPr>
      <w:rFonts w:eastAsia="Times New Roman"/>
      <w:b/>
      <w:iCs/>
    </w:rPr>
  </w:style>
  <w:style w:type="paragraph" w:customStyle="1" w:styleId="noraml">
    <w:name w:val="noraml"/>
    <w:basedOn w:val="Normal"/>
    <w:uiPriority w:val="99"/>
    <w:qFormat/>
    <w:rsid w:val="0055129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51295"/>
    <w:rPr>
      <w:rFonts w:ascii="Georgia" w:eastAsia="Calibri" w:hAnsi="Georgia"/>
      <w:sz w:val="16"/>
      <w:szCs w:val="16"/>
    </w:rPr>
  </w:style>
  <w:style w:type="paragraph" w:customStyle="1" w:styleId="SmallSizeParagraph">
    <w:name w:val="Small Size Paragraph"/>
    <w:basedOn w:val="Normal"/>
    <w:link w:val="SmallSizeParagraphChar"/>
    <w:qFormat/>
    <w:rsid w:val="00551295"/>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5129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51295"/>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55129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51295"/>
    <w:rPr>
      <w:rFonts w:ascii="Times New Roman" w:eastAsia="Times New Roman" w:hAnsi="Times New Roman" w:cs="Times New Roman"/>
      <w:strike/>
      <w:sz w:val="20"/>
    </w:rPr>
  </w:style>
  <w:style w:type="character" w:customStyle="1" w:styleId="CardT1Char">
    <w:name w:val="CardT1 Char"/>
    <w:link w:val="CardT1"/>
    <w:locked/>
    <w:rsid w:val="00551295"/>
    <w:rPr>
      <w:rFonts w:ascii="Arial" w:eastAsia="Calibri" w:hAnsi="Arial" w:cs="Arial"/>
      <w:kern w:val="2"/>
      <w:sz w:val="14"/>
      <w:szCs w:val="14"/>
      <w:lang w:eastAsia="zh-TW"/>
    </w:rPr>
  </w:style>
  <w:style w:type="paragraph" w:customStyle="1" w:styleId="CardT1">
    <w:name w:val="CardT1"/>
    <w:basedOn w:val="Normal"/>
    <w:link w:val="CardT1Char"/>
    <w:qFormat/>
    <w:rsid w:val="0055129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5129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51295"/>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51295"/>
    <w:pPr>
      <w:spacing w:before="100" w:beforeAutospacing="1" w:after="100" w:afterAutospacing="1"/>
    </w:pPr>
    <w:rPr>
      <w:rFonts w:eastAsia="Times New Roman"/>
      <w:sz w:val="24"/>
    </w:rPr>
  </w:style>
  <w:style w:type="paragraph" w:customStyle="1" w:styleId="CiteReal">
    <w:name w:val="Cite Real"/>
    <w:basedOn w:val="Normal"/>
    <w:next w:val="Normal"/>
    <w:qFormat/>
    <w:rsid w:val="00551295"/>
    <w:rPr>
      <w:rFonts w:eastAsia="MS Mincho"/>
      <w:b/>
      <w:sz w:val="24"/>
      <w:u w:val="single"/>
    </w:rPr>
  </w:style>
  <w:style w:type="paragraph" w:customStyle="1" w:styleId="2909F619802848F09E01365C32F34654">
    <w:name w:val="2909F619802848F09E01365C32F34654"/>
    <w:uiPriority w:val="99"/>
    <w:qFormat/>
    <w:rsid w:val="00551295"/>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51295"/>
    <w:rPr>
      <w:rFonts w:ascii="Georgia" w:eastAsia="Calibri" w:hAnsi="Georgia"/>
      <w:u w:val="single"/>
      <w:lang w:val="x-none" w:eastAsia="zh-CN"/>
    </w:rPr>
  </w:style>
  <w:style w:type="paragraph" w:customStyle="1" w:styleId="UnderlineS">
    <w:name w:val="Underline S"/>
    <w:basedOn w:val="Normal"/>
    <w:link w:val="UnderlineSChar"/>
    <w:qFormat/>
    <w:rsid w:val="00551295"/>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551295"/>
    <w:rPr>
      <w:rFonts w:ascii="Georgia" w:eastAsia="SimSun" w:hAnsi="Georgia"/>
      <w:sz w:val="12"/>
    </w:rPr>
  </w:style>
  <w:style w:type="paragraph" w:customStyle="1" w:styleId="Ununderlined">
    <w:name w:val="Ununderlined"/>
    <w:basedOn w:val="Normal"/>
    <w:link w:val="UnunderlinedChar"/>
    <w:qFormat/>
    <w:rsid w:val="00551295"/>
    <w:rPr>
      <w:rFonts w:ascii="Georgia" w:eastAsia="SimSun" w:hAnsi="Georgia"/>
      <w:sz w:val="12"/>
    </w:rPr>
  </w:style>
  <w:style w:type="character" w:customStyle="1" w:styleId="HighlightingChar">
    <w:name w:val="Highlighting Char"/>
    <w:link w:val="Highlighting"/>
    <w:locked/>
    <w:rsid w:val="00551295"/>
    <w:rPr>
      <w:rFonts w:ascii="Georgia" w:eastAsia="SimSun" w:hAnsi="Georgia"/>
      <w:u w:val="thick"/>
    </w:rPr>
  </w:style>
  <w:style w:type="paragraph" w:customStyle="1" w:styleId="Highlighting">
    <w:name w:val="Highlighting"/>
    <w:basedOn w:val="Normal"/>
    <w:link w:val="HighlightingChar"/>
    <w:autoRedefine/>
    <w:qFormat/>
    <w:rsid w:val="00551295"/>
    <w:rPr>
      <w:rFonts w:ascii="Georgia" w:eastAsia="SimSun" w:hAnsi="Georgia"/>
      <w:sz w:val="24"/>
      <w:u w:val="thick"/>
    </w:rPr>
  </w:style>
  <w:style w:type="character" w:customStyle="1" w:styleId="CITEChar0">
    <w:name w:val="CITE Char"/>
    <w:link w:val="CITE"/>
    <w:locked/>
    <w:rsid w:val="0055129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51295"/>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551295"/>
    <w:pPr>
      <w:spacing w:before="100" w:beforeAutospacing="1" w:after="100" w:afterAutospacing="1"/>
    </w:pPr>
    <w:rPr>
      <w:rFonts w:eastAsia="Times New Roman"/>
      <w:sz w:val="24"/>
      <w:lang w:eastAsia="zh-CN"/>
    </w:rPr>
  </w:style>
  <w:style w:type="paragraph" w:customStyle="1" w:styleId="Analytics">
    <w:name w:val="Analytics"/>
    <w:basedOn w:val="Normal"/>
    <w:rsid w:val="00551295"/>
    <w:rPr>
      <w:rFonts w:eastAsia="Calibri"/>
      <w:b/>
      <w:sz w:val="24"/>
    </w:rPr>
  </w:style>
  <w:style w:type="paragraph" w:customStyle="1" w:styleId="D345FF3D873148C5AE3FBF3267827368">
    <w:name w:val="D345FF3D873148C5AE3FBF3267827368"/>
    <w:uiPriority w:val="99"/>
    <w:qFormat/>
    <w:rsid w:val="00551295"/>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5129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51295"/>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55129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51295"/>
    <w:rPr>
      <w:b/>
      <w:sz w:val="28"/>
    </w:rPr>
  </w:style>
  <w:style w:type="character" w:customStyle="1" w:styleId="SourcenameChar">
    <w:name w:val="Source name Char"/>
    <w:link w:val="Sourcename"/>
    <w:locked/>
    <w:rsid w:val="0055129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51295"/>
    <w:rPr>
      <w:b/>
      <w:bCs/>
      <w:sz w:val="20"/>
    </w:rPr>
  </w:style>
  <w:style w:type="character" w:customStyle="1" w:styleId="underlinedcardChar">
    <w:name w:val="underlined card Char"/>
    <w:link w:val="underlinedcard0"/>
    <w:locked/>
    <w:rsid w:val="0055129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51295"/>
    <w:rPr>
      <w:sz w:val="24"/>
      <w:u w:val="single"/>
    </w:rPr>
  </w:style>
  <w:style w:type="paragraph" w:customStyle="1" w:styleId="FullText">
    <w:name w:val="Full Text"/>
    <w:basedOn w:val="Normal"/>
    <w:uiPriority w:val="99"/>
    <w:qFormat/>
    <w:rsid w:val="00551295"/>
    <w:rPr>
      <w:rFonts w:eastAsia="Times New Roman"/>
    </w:rPr>
  </w:style>
  <w:style w:type="character" w:customStyle="1" w:styleId="TextUnderlineChar">
    <w:name w:val="Text Underline Char"/>
    <w:link w:val="TextUnderline"/>
    <w:locked/>
    <w:rsid w:val="0055129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51295"/>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55129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51295"/>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55129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51295"/>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551295"/>
    <w:pPr>
      <w:spacing w:before="240"/>
      <w:outlineLvl w:val="2"/>
    </w:pPr>
    <w:rPr>
      <w:rFonts w:eastAsia="Times New Roman"/>
      <w:b/>
    </w:rPr>
  </w:style>
  <w:style w:type="character" w:customStyle="1" w:styleId="CiteCardChar">
    <w:name w:val="Cite_Card Char"/>
    <w:link w:val="CiteCard0"/>
    <w:locked/>
    <w:rsid w:val="00551295"/>
    <w:rPr>
      <w:rFonts w:ascii="Times New Roman" w:eastAsia="Times New Roman" w:hAnsi="Times New Roman" w:cs="Arial"/>
      <w:bCs/>
      <w:sz w:val="20"/>
      <w:szCs w:val="20"/>
    </w:rPr>
  </w:style>
  <w:style w:type="paragraph" w:customStyle="1" w:styleId="CiteCard0">
    <w:name w:val="Cite_Card"/>
    <w:link w:val="CiteCardChar"/>
    <w:qFormat/>
    <w:rsid w:val="00551295"/>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51295"/>
    <w:pPr>
      <w:widowControl w:val="0"/>
    </w:pPr>
    <w:rPr>
      <w:rFonts w:eastAsia="MS Mincho"/>
      <w:color w:val="auto"/>
    </w:rPr>
  </w:style>
  <w:style w:type="paragraph" w:customStyle="1" w:styleId="dropcap">
    <w:name w:val="dropcap"/>
    <w:basedOn w:val="Normal"/>
    <w:uiPriority w:val="99"/>
    <w:qFormat/>
    <w:rsid w:val="0055129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51295"/>
    <w:rPr>
      <w:rFonts w:ascii="Georgia" w:eastAsia="Times New Roman" w:hAnsi="Georgia"/>
      <w:sz w:val="22"/>
      <w:u w:val="single"/>
    </w:rPr>
  </w:style>
  <w:style w:type="paragraph" w:customStyle="1" w:styleId="StyleStyle49pt6">
    <w:name w:val="Style Style4 + 9 pt6"/>
    <w:basedOn w:val="Style4"/>
    <w:link w:val="StyleStyle49pt6Char"/>
    <w:qFormat/>
    <w:rsid w:val="00551295"/>
    <w:rPr>
      <w:rFonts w:ascii="Georgia" w:hAnsi="Georgia"/>
    </w:rPr>
  </w:style>
  <w:style w:type="character" w:customStyle="1" w:styleId="UnderlineCharCharCharCharChar">
    <w:name w:val="Underline Char Char Char Char Char"/>
    <w:link w:val="UnderlineCharCharCharChar"/>
    <w:locked/>
    <w:rsid w:val="0055129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51295"/>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5129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51295"/>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5129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51295"/>
    <w:rPr>
      <w:rFonts w:ascii="Georgia" w:hAnsi="Georgia" w:cs="Calibri"/>
      <w:b/>
      <w:bCs/>
      <w:sz w:val="24"/>
      <w:u w:val="single"/>
    </w:rPr>
  </w:style>
  <w:style w:type="character" w:customStyle="1" w:styleId="DebatenoramlChar">
    <w:name w:val="Debatenoraml Char"/>
    <w:link w:val="Debatenoraml"/>
    <w:locked/>
    <w:rsid w:val="00551295"/>
    <w:rPr>
      <w:rFonts w:ascii="Times New Roman" w:hAnsi="Times New Roman" w:cs="Times New Roman"/>
    </w:rPr>
  </w:style>
  <w:style w:type="paragraph" w:customStyle="1" w:styleId="Debatenoraml">
    <w:name w:val="Debatenoraml"/>
    <w:basedOn w:val="NoSpacing"/>
    <w:link w:val="DebatenoramlChar"/>
    <w:qFormat/>
    <w:rsid w:val="00551295"/>
    <w:rPr>
      <w:rFonts w:eastAsiaTheme="minorEastAsia"/>
    </w:rPr>
  </w:style>
  <w:style w:type="paragraph" w:customStyle="1" w:styleId="SynergyTag">
    <w:name w:val="SynergyTag"/>
    <w:basedOn w:val="Normal"/>
    <w:uiPriority w:val="99"/>
    <w:qFormat/>
    <w:rsid w:val="00551295"/>
    <w:rPr>
      <w:rFonts w:eastAsia="Calibri"/>
      <w:b/>
    </w:rPr>
  </w:style>
  <w:style w:type="character" w:customStyle="1" w:styleId="QualsChar">
    <w:name w:val="Quals Char"/>
    <w:link w:val="Quals"/>
    <w:locked/>
    <w:rsid w:val="00551295"/>
    <w:rPr>
      <w:rFonts w:ascii="Georgia" w:eastAsia="Calibri" w:hAnsi="Georgia"/>
      <w:sz w:val="18"/>
    </w:rPr>
  </w:style>
  <w:style w:type="paragraph" w:customStyle="1" w:styleId="Quals">
    <w:name w:val="Quals"/>
    <w:basedOn w:val="Normal"/>
    <w:link w:val="QualsChar"/>
    <w:qFormat/>
    <w:rsid w:val="00551295"/>
    <w:rPr>
      <w:rFonts w:ascii="Georgia" w:eastAsia="Calibri" w:hAnsi="Georgia"/>
      <w:sz w:val="18"/>
    </w:rPr>
  </w:style>
  <w:style w:type="paragraph" w:customStyle="1" w:styleId="times">
    <w:name w:val="times"/>
    <w:basedOn w:val="Normal"/>
    <w:qFormat/>
    <w:rsid w:val="00551295"/>
    <w:pPr>
      <w:spacing w:before="100" w:beforeAutospacing="1" w:after="100" w:afterAutospacing="1"/>
    </w:pPr>
    <w:rPr>
      <w:rFonts w:eastAsia="Times New Roman"/>
      <w:sz w:val="24"/>
    </w:rPr>
  </w:style>
  <w:style w:type="paragraph" w:customStyle="1" w:styleId="BodyA">
    <w:name w:val="Body A"/>
    <w:uiPriority w:val="99"/>
    <w:qFormat/>
    <w:rsid w:val="00551295"/>
    <w:rPr>
      <w:rFonts w:ascii="Helvetica" w:eastAsia="ヒラギノ角ゴ Pro W3" w:hAnsi="Helvetica" w:cs="Times New Roman"/>
      <w:color w:val="000000"/>
      <w:szCs w:val="20"/>
    </w:rPr>
  </w:style>
  <w:style w:type="character" w:customStyle="1" w:styleId="StarredChar">
    <w:name w:val="Starred Char"/>
    <w:link w:val="Starred"/>
    <w:locked/>
    <w:rsid w:val="00551295"/>
    <w:rPr>
      <w:rFonts w:ascii="Georgia" w:eastAsia="Times New Roman" w:hAnsi="Georgia"/>
      <w:b/>
      <w:caps/>
      <w:szCs w:val="28"/>
      <w:u w:val="single"/>
    </w:rPr>
  </w:style>
  <w:style w:type="paragraph" w:customStyle="1" w:styleId="Starred">
    <w:name w:val="Starred"/>
    <w:basedOn w:val="Normal"/>
    <w:link w:val="StarredChar"/>
    <w:qFormat/>
    <w:rsid w:val="00551295"/>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551295"/>
    <w:rPr>
      <w:rFonts w:ascii="Georgia" w:eastAsia="Times New Roman" w:hAnsi="Georgia"/>
      <w:b/>
      <w:caps/>
      <w:szCs w:val="28"/>
      <w:u w:val="single"/>
    </w:rPr>
  </w:style>
  <w:style w:type="paragraph" w:customStyle="1" w:styleId="NotStarred">
    <w:name w:val="NotStarred"/>
    <w:basedOn w:val="Normal"/>
    <w:link w:val="NotStarredChar"/>
    <w:qFormat/>
    <w:rsid w:val="00551295"/>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55129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5129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51295"/>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551295"/>
    <w:rPr>
      <w:rFonts w:ascii="Georgia" w:eastAsia="Calibri" w:hAnsi="Georgia"/>
      <w:b/>
    </w:rPr>
  </w:style>
  <w:style w:type="paragraph" w:customStyle="1" w:styleId="H4Tag">
    <w:name w:val="H4 (Tag)"/>
    <w:basedOn w:val="Normal"/>
    <w:link w:val="H4TagChar1"/>
    <w:qFormat/>
    <w:rsid w:val="00551295"/>
    <w:rPr>
      <w:rFonts w:ascii="Georgia" w:eastAsia="Calibri" w:hAnsi="Georgia"/>
      <w:b/>
      <w:sz w:val="24"/>
    </w:rPr>
  </w:style>
  <w:style w:type="paragraph" w:customStyle="1" w:styleId="CM25">
    <w:name w:val="CM25"/>
    <w:basedOn w:val="Default"/>
    <w:next w:val="Default"/>
    <w:qFormat/>
    <w:rsid w:val="0055129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51295"/>
    <w:rPr>
      <w:rFonts w:ascii="Georgia" w:hAnsi="Georgia"/>
      <w:b/>
    </w:rPr>
  </w:style>
  <w:style w:type="paragraph" w:customStyle="1" w:styleId="Debate-CardTagandCite-F6">
    <w:name w:val="Debate- Card Tag and Cite- F6"/>
    <w:basedOn w:val="Normal"/>
    <w:link w:val="Debate-CardTagandCite-F6Char"/>
    <w:qFormat/>
    <w:rsid w:val="00551295"/>
    <w:pPr>
      <w:contextualSpacing/>
    </w:pPr>
    <w:rPr>
      <w:rFonts w:ascii="Georgia" w:hAnsi="Georgia"/>
      <w:b/>
      <w:sz w:val="24"/>
    </w:rPr>
  </w:style>
  <w:style w:type="character" w:customStyle="1" w:styleId="CardtextChar4">
    <w:name w:val="Card text Char"/>
    <w:link w:val="Cardtext3"/>
    <w:locked/>
    <w:rsid w:val="00551295"/>
    <w:rPr>
      <w:rFonts w:ascii="Arial Narrow" w:hAnsi="Arial Narrow"/>
      <w:u w:val="single"/>
    </w:rPr>
  </w:style>
  <w:style w:type="paragraph" w:customStyle="1" w:styleId="Cardtext3">
    <w:name w:val="Card text"/>
    <w:link w:val="CardtextChar4"/>
    <w:qFormat/>
    <w:rsid w:val="00551295"/>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551295"/>
    <w:rPr>
      <w:rFonts w:ascii="Georgia" w:eastAsia="Times New Roman" w:hAnsi="Georgia"/>
      <w:b/>
      <w:szCs w:val="28"/>
      <w:u w:val="single"/>
    </w:rPr>
  </w:style>
  <w:style w:type="paragraph" w:customStyle="1" w:styleId="NewHeading2">
    <w:name w:val="NewHeading2"/>
    <w:basedOn w:val="Normal"/>
    <w:link w:val="NewHeading2Char"/>
    <w:qFormat/>
    <w:rsid w:val="00551295"/>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55129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51295"/>
    <w:rPr>
      <w:rFonts w:eastAsia="Calibri"/>
    </w:rPr>
  </w:style>
  <w:style w:type="paragraph" w:customStyle="1" w:styleId="TagLine">
    <w:name w:val="Tag Line"/>
    <w:basedOn w:val="Normal"/>
    <w:next w:val="FullText"/>
    <w:uiPriority w:val="99"/>
    <w:qFormat/>
    <w:rsid w:val="00551295"/>
    <w:rPr>
      <w:rFonts w:ascii="Arial Narrow" w:eastAsia="Times New Roman" w:hAnsi="Arial Narrow"/>
      <w:b/>
      <w:sz w:val="28"/>
    </w:rPr>
  </w:style>
  <w:style w:type="paragraph" w:customStyle="1" w:styleId="Card6pt">
    <w:name w:val="Card 6pt"/>
    <w:basedOn w:val="Normal"/>
    <w:uiPriority w:val="99"/>
    <w:qFormat/>
    <w:rsid w:val="00551295"/>
    <w:pPr>
      <w:ind w:left="288" w:right="288"/>
    </w:pPr>
    <w:rPr>
      <w:rFonts w:eastAsia="Calibri"/>
      <w:color w:val="000000"/>
      <w:sz w:val="12"/>
      <w:szCs w:val="20"/>
    </w:rPr>
  </w:style>
  <w:style w:type="character" w:customStyle="1" w:styleId="FullCiteChar">
    <w:name w:val="Full Cite Char"/>
    <w:link w:val="FullCite"/>
    <w:locked/>
    <w:rsid w:val="00551295"/>
    <w:rPr>
      <w:rFonts w:ascii="Garamond" w:eastAsia="Calibri" w:hAnsi="Garamond"/>
    </w:rPr>
  </w:style>
  <w:style w:type="paragraph" w:customStyle="1" w:styleId="FullCite">
    <w:name w:val="Full Cite"/>
    <w:basedOn w:val="Normal"/>
    <w:next w:val="Normal"/>
    <w:link w:val="FullCiteChar"/>
    <w:qFormat/>
    <w:rsid w:val="00551295"/>
    <w:rPr>
      <w:rFonts w:ascii="Garamond" w:eastAsia="Calibri" w:hAnsi="Garamond"/>
      <w:sz w:val="24"/>
    </w:rPr>
  </w:style>
  <w:style w:type="character" w:customStyle="1" w:styleId="StyleCardStyleBlackUnderlineChar">
    <w:name w:val="Style Card Style + Black Underline Char"/>
    <w:link w:val="StyleCardStyleBlackUnderline"/>
    <w:locked/>
    <w:rsid w:val="0055129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51295"/>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551295"/>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551295"/>
    <w:rPr>
      <w:rFonts w:ascii="Century Gothic" w:eastAsia="Times New Roman" w:hAnsi="Century Gothic"/>
    </w:rPr>
  </w:style>
  <w:style w:type="character" w:customStyle="1" w:styleId="StylecardThickunderlineChar">
    <w:name w:val="Style card + Thick underline Char"/>
    <w:link w:val="StylecardThickunderline"/>
    <w:locked/>
    <w:rsid w:val="0055129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51295"/>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55129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51295"/>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551295"/>
    <w:pPr>
      <w:spacing w:after="200" w:line="276" w:lineRule="auto"/>
    </w:pPr>
    <w:rPr>
      <w:rFonts w:eastAsia="Calibri"/>
      <w:color w:val="auto"/>
      <w:sz w:val="22"/>
    </w:rPr>
  </w:style>
  <w:style w:type="paragraph" w:customStyle="1" w:styleId="font-null">
    <w:name w:val="font-null"/>
    <w:basedOn w:val="Normal"/>
    <w:uiPriority w:val="99"/>
    <w:qFormat/>
    <w:rsid w:val="00551295"/>
    <w:pPr>
      <w:spacing w:before="100" w:beforeAutospacing="1" w:after="100" w:afterAutospacing="1"/>
    </w:pPr>
    <w:rPr>
      <w:rFonts w:eastAsia="Times New Roman"/>
      <w:sz w:val="24"/>
    </w:rPr>
  </w:style>
  <w:style w:type="paragraph" w:customStyle="1" w:styleId="rteindent1">
    <w:name w:val="rteindent1"/>
    <w:basedOn w:val="Normal"/>
    <w:uiPriority w:val="99"/>
    <w:qFormat/>
    <w:rsid w:val="0055129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5129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5129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5129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5129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51295"/>
    <w:pPr>
      <w:spacing w:before="100" w:beforeAutospacing="1" w:after="100" w:afterAutospacing="1"/>
    </w:pPr>
    <w:rPr>
      <w:rFonts w:eastAsia="Times New Roman"/>
      <w:sz w:val="24"/>
    </w:rPr>
  </w:style>
  <w:style w:type="paragraph" w:customStyle="1" w:styleId="class">
    <w:name w:val="class"/>
    <w:basedOn w:val="Normal"/>
    <w:uiPriority w:val="99"/>
    <w:qFormat/>
    <w:rsid w:val="00551295"/>
    <w:pPr>
      <w:spacing w:before="100" w:beforeAutospacing="1" w:after="100" w:afterAutospacing="1"/>
    </w:pPr>
    <w:rPr>
      <w:rFonts w:eastAsia="Times New Roman"/>
      <w:sz w:val="24"/>
    </w:rPr>
  </w:style>
  <w:style w:type="character" w:customStyle="1" w:styleId="blocktitleChar">
    <w:name w:val="block title Char"/>
    <w:link w:val="blocktitle0"/>
    <w:locked/>
    <w:rsid w:val="00551295"/>
    <w:rPr>
      <w:rFonts w:ascii="Calibri" w:eastAsia="Calibri" w:hAnsi="Calibri"/>
      <w:b/>
      <w:caps/>
      <w:sz w:val="28"/>
      <w:szCs w:val="28"/>
      <w:lang w:val="es-ES"/>
    </w:rPr>
  </w:style>
  <w:style w:type="paragraph" w:customStyle="1" w:styleId="Pa6">
    <w:name w:val="Pa6"/>
    <w:basedOn w:val="Normal"/>
    <w:next w:val="Normal"/>
    <w:uiPriority w:val="99"/>
    <w:qFormat/>
    <w:rsid w:val="0055129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5129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5129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5129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5129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5129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5129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51295"/>
    <w:rPr>
      <w:rFonts w:ascii="Georgia" w:eastAsia="SimSun" w:hAnsi="Georgia"/>
      <w:b/>
      <w:bCs/>
      <w:sz w:val="24"/>
    </w:rPr>
  </w:style>
  <w:style w:type="paragraph" w:customStyle="1" w:styleId="summary">
    <w:name w:val="summary"/>
    <w:basedOn w:val="Normal"/>
    <w:uiPriority w:val="99"/>
    <w:qFormat/>
    <w:rsid w:val="00551295"/>
    <w:pPr>
      <w:spacing w:before="100" w:beforeAutospacing="1" w:after="100" w:afterAutospacing="1"/>
    </w:pPr>
    <w:rPr>
      <w:rFonts w:eastAsia="Times New Roman"/>
      <w:sz w:val="24"/>
    </w:rPr>
  </w:style>
  <w:style w:type="paragraph" w:customStyle="1" w:styleId="Caption2">
    <w:name w:val="Caption2"/>
    <w:basedOn w:val="Normal"/>
    <w:uiPriority w:val="99"/>
    <w:qFormat/>
    <w:rsid w:val="0055129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5129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51295"/>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551295"/>
    <w:pPr>
      <w:jc w:val="center"/>
    </w:pPr>
    <w:rPr>
      <w:rFonts w:ascii="Book Antiqua" w:eastAsia="Times New Roman" w:hAnsi="Book Antiqua"/>
      <w:b/>
      <w:sz w:val="28"/>
    </w:rPr>
  </w:style>
  <w:style w:type="paragraph" w:customStyle="1" w:styleId="Little">
    <w:name w:val="Little"/>
    <w:basedOn w:val="Normal"/>
    <w:next w:val="Normal"/>
    <w:link w:val="LittleChar"/>
    <w:qFormat/>
    <w:rsid w:val="00551295"/>
    <w:pPr>
      <w:ind w:left="288"/>
    </w:pPr>
    <w:rPr>
      <w:rFonts w:ascii="Garamond" w:eastAsia="Times New Roman" w:hAnsi="Garamond"/>
    </w:rPr>
  </w:style>
  <w:style w:type="paragraph" w:customStyle="1" w:styleId="AAAcard">
    <w:name w:val="AAAcard"/>
    <w:basedOn w:val="Normal"/>
    <w:uiPriority w:val="99"/>
    <w:qFormat/>
    <w:rsid w:val="00551295"/>
    <w:pPr>
      <w:ind w:left="288" w:right="288"/>
    </w:pPr>
    <w:rPr>
      <w:rFonts w:eastAsia="Times New Roman"/>
    </w:rPr>
  </w:style>
  <w:style w:type="paragraph" w:customStyle="1" w:styleId="Caption3">
    <w:name w:val="Caption3"/>
    <w:basedOn w:val="Normal"/>
    <w:uiPriority w:val="99"/>
    <w:qFormat/>
    <w:rsid w:val="00551295"/>
    <w:pPr>
      <w:spacing w:before="100" w:beforeAutospacing="1" w:after="100" w:afterAutospacing="1"/>
    </w:pPr>
    <w:rPr>
      <w:rFonts w:eastAsia="Times New Roman"/>
      <w:sz w:val="24"/>
    </w:rPr>
  </w:style>
  <w:style w:type="paragraph" w:customStyle="1" w:styleId="body-12-5">
    <w:name w:val="body-12-5"/>
    <w:basedOn w:val="Normal"/>
    <w:uiPriority w:val="99"/>
    <w:qFormat/>
    <w:rsid w:val="00551295"/>
    <w:pPr>
      <w:spacing w:before="100" w:beforeAutospacing="1" w:after="100" w:afterAutospacing="1"/>
    </w:pPr>
    <w:rPr>
      <w:rFonts w:eastAsia="Times New Roman"/>
      <w:sz w:val="24"/>
    </w:rPr>
  </w:style>
  <w:style w:type="paragraph" w:customStyle="1" w:styleId="infuse">
    <w:name w:val="infuse"/>
    <w:basedOn w:val="Normal"/>
    <w:uiPriority w:val="99"/>
    <w:qFormat/>
    <w:rsid w:val="00551295"/>
    <w:pPr>
      <w:spacing w:before="100" w:beforeAutospacing="1" w:after="100" w:afterAutospacing="1"/>
    </w:pPr>
    <w:rPr>
      <w:rFonts w:eastAsia="Times New Roman"/>
      <w:sz w:val="24"/>
    </w:rPr>
  </w:style>
  <w:style w:type="paragraph" w:customStyle="1" w:styleId="fontreg">
    <w:name w:val="font_reg"/>
    <w:basedOn w:val="Normal"/>
    <w:uiPriority w:val="99"/>
    <w:qFormat/>
    <w:rsid w:val="00551295"/>
    <w:pPr>
      <w:spacing w:before="100" w:beforeAutospacing="1" w:after="100" w:afterAutospacing="1"/>
    </w:pPr>
    <w:rPr>
      <w:rFonts w:eastAsia="Times New Roman"/>
      <w:sz w:val="24"/>
    </w:rPr>
  </w:style>
  <w:style w:type="paragraph" w:customStyle="1" w:styleId="CITEF3">
    <w:name w:val="CITE F3"/>
    <w:uiPriority w:val="99"/>
    <w:qFormat/>
    <w:rsid w:val="00551295"/>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5129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5129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5129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51295"/>
    <w:pPr>
      <w:spacing w:after="200"/>
    </w:pPr>
    <w:rPr>
      <w:rFonts w:ascii="Calibri" w:eastAsia="Calibri" w:hAnsi="Calibri" w:cs="Times New Roman"/>
      <w:sz w:val="20"/>
      <w:szCs w:val="20"/>
      <w:u w:val="single"/>
    </w:rPr>
  </w:style>
  <w:style w:type="paragraph" w:customStyle="1" w:styleId="hotroute1">
    <w:name w:val="hot route!"/>
    <w:basedOn w:val="Normal"/>
    <w:qFormat/>
    <w:rsid w:val="00551295"/>
    <w:pPr>
      <w:ind w:left="144"/>
    </w:pPr>
    <w:rPr>
      <w:rFonts w:ascii="Cambria" w:eastAsia="Calibri" w:hAnsi="Cambria"/>
      <w:sz w:val="24"/>
    </w:rPr>
  </w:style>
  <w:style w:type="paragraph" w:customStyle="1" w:styleId="FreeFormA">
    <w:name w:val="Free Form A"/>
    <w:autoRedefine/>
    <w:uiPriority w:val="99"/>
    <w:qFormat/>
    <w:rsid w:val="00551295"/>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5129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5129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51295"/>
    <w:rPr>
      <w:rFonts w:ascii="Times New Roman" w:eastAsia="Times New Roman" w:hAnsi="Times New Roman" w:cs="Times New Roman"/>
      <w:sz w:val="10"/>
    </w:rPr>
  </w:style>
  <w:style w:type="paragraph" w:customStyle="1" w:styleId="subheader">
    <w:name w:val="subheader"/>
    <w:basedOn w:val="Normal"/>
    <w:uiPriority w:val="99"/>
    <w:qFormat/>
    <w:rsid w:val="0055129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51295"/>
    <w:pPr>
      <w:spacing w:before="100" w:beforeAutospacing="1" w:after="100" w:afterAutospacing="1"/>
    </w:pPr>
    <w:rPr>
      <w:rFonts w:eastAsia="Times New Roman"/>
      <w:sz w:val="24"/>
    </w:rPr>
  </w:style>
  <w:style w:type="paragraph" w:customStyle="1" w:styleId="more">
    <w:name w:val="more"/>
    <w:basedOn w:val="Normal"/>
    <w:uiPriority w:val="99"/>
    <w:qFormat/>
    <w:rsid w:val="00551295"/>
    <w:pPr>
      <w:spacing w:before="100" w:beforeAutospacing="1" w:after="100" w:afterAutospacing="1"/>
    </w:pPr>
    <w:rPr>
      <w:rFonts w:eastAsia="Times New Roman"/>
      <w:sz w:val="24"/>
    </w:rPr>
  </w:style>
  <w:style w:type="paragraph" w:customStyle="1" w:styleId="story">
    <w:name w:val="story"/>
    <w:basedOn w:val="Normal"/>
    <w:uiPriority w:val="99"/>
    <w:qFormat/>
    <w:rsid w:val="00551295"/>
    <w:pPr>
      <w:spacing w:before="100" w:beforeAutospacing="1" w:after="100" w:afterAutospacing="1"/>
    </w:pPr>
    <w:rPr>
      <w:rFonts w:eastAsia="Times New Roman"/>
      <w:sz w:val="24"/>
    </w:rPr>
  </w:style>
  <w:style w:type="paragraph" w:customStyle="1" w:styleId="H1numbered">
    <w:name w:val="H1 numbered"/>
    <w:basedOn w:val="Normal"/>
    <w:uiPriority w:val="99"/>
    <w:qFormat/>
    <w:rsid w:val="00551295"/>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51295"/>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5129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5129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5129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5129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5129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51295"/>
    <w:pPr>
      <w:widowControl w:val="0"/>
      <w:spacing w:after="63"/>
    </w:pPr>
    <w:rPr>
      <w:rFonts w:ascii="Arial" w:hAnsi="Arial"/>
      <w:color w:val="auto"/>
    </w:rPr>
  </w:style>
  <w:style w:type="paragraph" w:customStyle="1" w:styleId="CM35">
    <w:name w:val="CM35"/>
    <w:basedOn w:val="Default"/>
    <w:next w:val="Default"/>
    <w:uiPriority w:val="99"/>
    <w:qFormat/>
    <w:rsid w:val="0055129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5129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5129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51295"/>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5129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51295"/>
    <w:rPr>
      <w:rFonts w:ascii="Georgia" w:hAnsi="Georgia"/>
      <w:sz w:val="24"/>
      <w:szCs w:val="24"/>
      <w:lang w:val="x-none" w:eastAsia="x-none"/>
    </w:rPr>
  </w:style>
  <w:style w:type="character" w:customStyle="1" w:styleId="StyleCards11ptUnderlineChar">
    <w:name w:val="Style Cards + 11 pt Underline Char"/>
    <w:link w:val="StyleCards11ptUnderline"/>
    <w:locked/>
    <w:rsid w:val="0055129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51295"/>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55129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51295"/>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5129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51295"/>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5129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51295"/>
    <w:rPr>
      <w:rFonts w:ascii="Georgia" w:hAnsi="Georgia"/>
      <w:sz w:val="24"/>
      <w:lang w:val="x-none" w:eastAsia="x-none"/>
    </w:rPr>
  </w:style>
  <w:style w:type="character" w:customStyle="1" w:styleId="NormalFontChar">
    <w:name w:val="Normal Font Char"/>
    <w:link w:val="NormalFont"/>
    <w:locked/>
    <w:rsid w:val="00551295"/>
    <w:rPr>
      <w:rFonts w:ascii="Times New Roman" w:eastAsia="Times New Roman" w:hAnsi="Times New Roman" w:cs="Times New Roman"/>
      <w:sz w:val="20"/>
      <w:szCs w:val="20"/>
    </w:rPr>
  </w:style>
  <w:style w:type="paragraph" w:customStyle="1" w:styleId="NormalFont">
    <w:name w:val="Normal Font"/>
    <w:link w:val="NormalFontChar"/>
    <w:qFormat/>
    <w:rsid w:val="00551295"/>
    <w:rPr>
      <w:rFonts w:ascii="Times New Roman" w:eastAsia="Times New Roman" w:hAnsi="Times New Roman" w:cs="Times New Roman"/>
      <w:sz w:val="20"/>
      <w:szCs w:val="20"/>
    </w:rPr>
  </w:style>
  <w:style w:type="paragraph" w:customStyle="1" w:styleId="StyleSmall11pt">
    <w:name w:val="Style Small + 11 pt"/>
    <w:uiPriority w:val="99"/>
    <w:qFormat/>
    <w:rsid w:val="00551295"/>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5129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51295"/>
    <w:rPr>
      <w:u w:val="single"/>
      <w:lang w:val="x-none" w:eastAsia="x-none"/>
    </w:rPr>
  </w:style>
  <w:style w:type="character" w:customStyle="1" w:styleId="StyleNormalFont11ptBoldUnderlineChar">
    <w:name w:val="Style Normal Font + 11 pt Bold Underline Char"/>
    <w:link w:val="StyleNormalFont11ptBoldUnderline"/>
    <w:locked/>
    <w:rsid w:val="0055129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51295"/>
    <w:rPr>
      <w:b/>
      <w:bCs/>
      <w:u w:val="single"/>
      <w:lang w:val="x-none" w:eastAsia="x-none"/>
    </w:rPr>
  </w:style>
  <w:style w:type="paragraph" w:customStyle="1" w:styleId="Smallfont0">
    <w:name w:val="Smallfont"/>
    <w:basedOn w:val="Normal"/>
    <w:uiPriority w:val="99"/>
    <w:qFormat/>
    <w:rsid w:val="00551295"/>
    <w:rPr>
      <w:rFonts w:eastAsia="Times New Roman"/>
      <w:sz w:val="15"/>
    </w:rPr>
  </w:style>
  <w:style w:type="paragraph" w:customStyle="1" w:styleId="formatvorlage2">
    <w:name w:val="formatvorlage2"/>
    <w:basedOn w:val="Normal"/>
    <w:uiPriority w:val="99"/>
    <w:qFormat/>
    <w:rsid w:val="0055129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5129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51295"/>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55129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51295"/>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55129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51295"/>
    <w:pPr>
      <w:ind w:left="144"/>
    </w:pPr>
    <w:rPr>
      <w:rFonts w:ascii="Georgia" w:eastAsia="Times New Roman" w:hAnsi="Georgia"/>
      <w:sz w:val="24"/>
      <w:lang w:val="x-none" w:eastAsia="x-none"/>
    </w:rPr>
  </w:style>
  <w:style w:type="paragraph" w:customStyle="1" w:styleId="deck">
    <w:name w:val="deck"/>
    <w:basedOn w:val="Normal"/>
    <w:uiPriority w:val="99"/>
    <w:qFormat/>
    <w:rsid w:val="00551295"/>
    <w:pPr>
      <w:spacing w:before="100" w:beforeAutospacing="1" w:after="100" w:afterAutospacing="1"/>
    </w:pPr>
    <w:rPr>
      <w:rFonts w:eastAsia="Times New Roman"/>
      <w:sz w:val="24"/>
    </w:rPr>
  </w:style>
  <w:style w:type="paragraph" w:customStyle="1" w:styleId="i1">
    <w:name w:val="i1"/>
    <w:basedOn w:val="Normal"/>
    <w:uiPriority w:val="99"/>
    <w:qFormat/>
    <w:rsid w:val="00551295"/>
    <w:pPr>
      <w:spacing w:before="100" w:beforeAutospacing="1" w:after="100" w:afterAutospacing="1"/>
    </w:pPr>
    <w:rPr>
      <w:rFonts w:eastAsia="Times New Roman"/>
      <w:sz w:val="24"/>
    </w:rPr>
  </w:style>
  <w:style w:type="paragraph" w:customStyle="1" w:styleId="question">
    <w:name w:val="question"/>
    <w:basedOn w:val="Normal"/>
    <w:uiPriority w:val="99"/>
    <w:qFormat/>
    <w:rsid w:val="00551295"/>
    <w:pPr>
      <w:spacing w:before="100" w:beforeAutospacing="1" w:after="100" w:afterAutospacing="1"/>
    </w:pPr>
    <w:rPr>
      <w:rFonts w:eastAsia="Times New Roman"/>
      <w:sz w:val="24"/>
    </w:rPr>
  </w:style>
  <w:style w:type="paragraph" w:customStyle="1" w:styleId="bodycopy">
    <w:name w:val="bodycopy"/>
    <w:basedOn w:val="Normal"/>
    <w:uiPriority w:val="99"/>
    <w:qFormat/>
    <w:rsid w:val="00551295"/>
    <w:pPr>
      <w:spacing w:before="100" w:beforeAutospacing="1" w:after="100" w:afterAutospacing="1"/>
    </w:pPr>
    <w:rPr>
      <w:rFonts w:eastAsia="Times New Roman"/>
      <w:sz w:val="24"/>
    </w:rPr>
  </w:style>
  <w:style w:type="paragraph" w:customStyle="1" w:styleId="Fifth">
    <w:name w:val="Fifth"/>
    <w:basedOn w:val="Normal"/>
    <w:link w:val="FifthChar"/>
    <w:qFormat/>
    <w:rsid w:val="00551295"/>
    <w:rPr>
      <w:rFonts w:eastAsia="Calibri"/>
    </w:rPr>
  </w:style>
  <w:style w:type="paragraph" w:customStyle="1" w:styleId="NoteLevel22">
    <w:name w:val="Note Level 22"/>
    <w:basedOn w:val="Normal"/>
    <w:next w:val="Normal"/>
    <w:uiPriority w:val="99"/>
    <w:qFormat/>
    <w:rsid w:val="00551295"/>
    <w:pPr>
      <w:keepNext/>
      <w:ind w:left="288" w:right="288"/>
    </w:pPr>
    <w:rPr>
      <w:rFonts w:eastAsia="MS Gothic"/>
      <w:szCs w:val="20"/>
    </w:rPr>
  </w:style>
  <w:style w:type="paragraph" w:customStyle="1" w:styleId="wp-caption-text">
    <w:name w:val="wp-caption-text"/>
    <w:basedOn w:val="Normal"/>
    <w:qFormat/>
    <w:rsid w:val="00551295"/>
    <w:pPr>
      <w:spacing w:before="100" w:beforeAutospacing="1" w:after="100" w:afterAutospacing="1"/>
    </w:pPr>
    <w:rPr>
      <w:rFonts w:eastAsia="Times New Roman"/>
      <w:sz w:val="24"/>
    </w:rPr>
  </w:style>
  <w:style w:type="paragraph" w:customStyle="1" w:styleId="svarticle">
    <w:name w:val="svarticle"/>
    <w:basedOn w:val="Normal"/>
    <w:uiPriority w:val="99"/>
    <w:qFormat/>
    <w:rsid w:val="0055129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5129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51295"/>
    <w:pPr>
      <w:spacing w:before="100" w:beforeAutospacing="1" w:after="100" w:afterAutospacing="1"/>
    </w:pPr>
  </w:style>
  <w:style w:type="paragraph" w:customStyle="1" w:styleId="description">
    <w:name w:val="description"/>
    <w:basedOn w:val="Normal"/>
    <w:uiPriority w:val="99"/>
    <w:qFormat/>
    <w:rsid w:val="00551295"/>
    <w:pPr>
      <w:spacing w:before="100" w:beforeAutospacing="1" w:after="100" w:afterAutospacing="1"/>
    </w:pPr>
  </w:style>
  <w:style w:type="paragraph" w:customStyle="1" w:styleId="graf">
    <w:name w:val="graf"/>
    <w:basedOn w:val="Normal"/>
    <w:uiPriority w:val="99"/>
    <w:qFormat/>
    <w:rsid w:val="00551295"/>
    <w:pPr>
      <w:spacing w:before="100" w:beforeAutospacing="1" w:after="100" w:afterAutospacing="1"/>
    </w:pPr>
  </w:style>
  <w:style w:type="paragraph" w:customStyle="1" w:styleId="column">
    <w:name w:val="column"/>
    <w:basedOn w:val="Normal"/>
    <w:uiPriority w:val="99"/>
    <w:qFormat/>
    <w:rsid w:val="00551295"/>
    <w:pPr>
      <w:spacing w:before="100" w:beforeAutospacing="1" w:after="100" w:afterAutospacing="1"/>
    </w:pPr>
  </w:style>
  <w:style w:type="paragraph" w:customStyle="1" w:styleId="recirc-container">
    <w:name w:val="recirc-container"/>
    <w:basedOn w:val="Normal"/>
    <w:uiPriority w:val="99"/>
    <w:qFormat/>
    <w:rsid w:val="0055129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55129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5129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5129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51295"/>
    <w:rPr>
      <w:rFonts w:ascii="Georgia" w:hAnsi="Georgia" w:hint="default"/>
      <w:i/>
      <w:iCs/>
      <w:color w:val="808080"/>
    </w:rPr>
  </w:style>
  <w:style w:type="character" w:customStyle="1" w:styleId="cardchar00">
    <w:name w:val="cardchar0"/>
    <w:basedOn w:val="DefaultParagraphFont"/>
    <w:rsid w:val="00551295"/>
  </w:style>
  <w:style w:type="character" w:customStyle="1" w:styleId="UnderlineNon-bold">
    <w:name w:val="Underline Non - bold"/>
    <w:rsid w:val="0055129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51295"/>
  </w:style>
  <w:style w:type="character" w:customStyle="1" w:styleId="StyleHeading4UnderlinedsmalltextGaramondChar">
    <w:name w:val="Style Heading 4Underlinedsmall text + Garamond Char"/>
    <w:link w:val="StyleHeading4UnderlinedsmalltextGaramond"/>
    <w:locked/>
    <w:rsid w:val="00551295"/>
    <w:rPr>
      <w:rFonts w:ascii="Calibri" w:hAnsi="Calibri"/>
      <w:sz w:val="22"/>
    </w:rPr>
  </w:style>
  <w:style w:type="character" w:customStyle="1" w:styleId="Heading5Char2">
    <w:name w:val="Heading 5 Char2"/>
    <w:rsid w:val="0055129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51295"/>
    <w:rPr>
      <w:rFonts w:ascii="Arial" w:hAnsi="Arial" w:cs="Arial"/>
      <w:vanish/>
      <w:sz w:val="16"/>
      <w:szCs w:val="16"/>
    </w:rPr>
  </w:style>
  <w:style w:type="paragraph" w:styleId="z-TopofForm">
    <w:name w:val="HTML Top of Form"/>
    <w:basedOn w:val="Normal"/>
    <w:next w:val="Normal"/>
    <w:link w:val="z-TopofFormChar"/>
    <w:hidden/>
    <w:uiPriority w:val="99"/>
    <w:unhideWhenUsed/>
    <w:rsid w:val="0055129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51295"/>
    <w:rPr>
      <w:rFonts w:ascii="Arial" w:hAnsi="Arial" w:cs="Arial"/>
      <w:vanish/>
      <w:sz w:val="16"/>
      <w:szCs w:val="16"/>
    </w:rPr>
  </w:style>
  <w:style w:type="character" w:customStyle="1" w:styleId="z-BottomofFormChar">
    <w:name w:val="z-Bottom of Form Char"/>
    <w:basedOn w:val="DefaultParagraphFont"/>
    <w:link w:val="z-BottomofForm"/>
    <w:uiPriority w:val="99"/>
    <w:rsid w:val="0055129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5129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51295"/>
    <w:rPr>
      <w:rFonts w:ascii="Arial" w:hAnsi="Arial" w:cs="Arial"/>
      <w:vanish/>
      <w:sz w:val="16"/>
      <w:szCs w:val="16"/>
    </w:rPr>
  </w:style>
  <w:style w:type="character" w:customStyle="1" w:styleId="Style2CharChar">
    <w:name w:val="Style2 Char Char"/>
    <w:rsid w:val="00551295"/>
    <w:rPr>
      <w:u w:val="thick"/>
      <w:lang w:val="en-US" w:eastAsia="en-US" w:bidi="ar-SA"/>
    </w:rPr>
  </w:style>
  <w:style w:type="character" w:customStyle="1" w:styleId="authordate1">
    <w:name w:val="authordate"/>
    <w:rsid w:val="00551295"/>
  </w:style>
  <w:style w:type="character" w:customStyle="1" w:styleId="underline0">
    <w:name w:val="%underline"/>
    <w:rsid w:val="00551295"/>
    <w:rPr>
      <w:rFonts w:ascii="Times New Roman" w:hAnsi="Times New Roman" w:cs="Times New Roman" w:hint="default"/>
      <w:strike w:val="0"/>
      <w:dstrike w:val="0"/>
      <w:sz w:val="16"/>
      <w:u w:val="none"/>
      <w:effect w:val="none"/>
    </w:rPr>
  </w:style>
  <w:style w:type="character" w:customStyle="1" w:styleId="AUNDERLINE0">
    <w:name w:val="AUNDERLINE"/>
    <w:qFormat/>
    <w:rsid w:val="00551295"/>
    <w:rPr>
      <w:rFonts w:ascii="Times New Roman" w:hAnsi="Times New Roman" w:cs="Times New Roman" w:hint="default"/>
      <w:sz w:val="20"/>
      <w:u w:val="single"/>
    </w:rPr>
  </w:style>
  <w:style w:type="character" w:customStyle="1" w:styleId="UnderlinedCharChar">
    <w:name w:val="Underlined Char Char"/>
    <w:rsid w:val="00551295"/>
    <w:rPr>
      <w:rFonts w:ascii="Garamond" w:hAnsi="Garamond" w:hint="default"/>
      <w:szCs w:val="28"/>
      <w:u w:val="single"/>
      <w:lang w:val="en-US" w:eastAsia="en-US" w:bidi="ar-SA"/>
    </w:rPr>
  </w:style>
  <w:style w:type="character" w:customStyle="1" w:styleId="slug-doi">
    <w:name w:val="slug-doi"/>
    <w:basedOn w:val="DefaultParagraphFont"/>
    <w:rsid w:val="00551295"/>
  </w:style>
  <w:style w:type="character" w:customStyle="1" w:styleId="af">
    <w:name w:val="af"/>
    <w:basedOn w:val="DefaultParagraphFont"/>
    <w:rsid w:val="00551295"/>
  </w:style>
  <w:style w:type="character" w:customStyle="1" w:styleId="ab">
    <w:name w:val="ab"/>
    <w:basedOn w:val="DefaultParagraphFont"/>
    <w:rsid w:val="00551295"/>
  </w:style>
  <w:style w:type="character" w:customStyle="1" w:styleId="em">
    <w:name w:val="em"/>
    <w:basedOn w:val="DefaultParagraphFont"/>
    <w:rsid w:val="00551295"/>
  </w:style>
  <w:style w:type="character" w:customStyle="1" w:styleId="au">
    <w:name w:val="au"/>
    <w:basedOn w:val="DefaultParagraphFont"/>
    <w:rsid w:val="00551295"/>
  </w:style>
  <w:style w:type="character" w:customStyle="1" w:styleId="ti">
    <w:name w:val="ti"/>
    <w:basedOn w:val="DefaultParagraphFont"/>
    <w:rsid w:val="00551295"/>
  </w:style>
  <w:style w:type="character" w:customStyle="1" w:styleId="subheadblue">
    <w:name w:val="subhead_blue"/>
    <w:basedOn w:val="DefaultParagraphFont"/>
    <w:rsid w:val="00551295"/>
  </w:style>
  <w:style w:type="character" w:customStyle="1" w:styleId="affiliation">
    <w:name w:val="affiliation"/>
    <w:basedOn w:val="DefaultParagraphFont"/>
    <w:rsid w:val="00551295"/>
  </w:style>
  <w:style w:type="character" w:customStyle="1" w:styleId="slug-doi-wrapper">
    <w:name w:val="slug-doi-wrapper"/>
    <w:basedOn w:val="DefaultParagraphFont"/>
    <w:rsid w:val="00551295"/>
  </w:style>
  <w:style w:type="character" w:customStyle="1" w:styleId="slug-metadata-noteahead-of-print">
    <w:name w:val="slug-metadata-note ahead-of-print"/>
    <w:basedOn w:val="DefaultParagraphFont"/>
    <w:rsid w:val="00551295"/>
  </w:style>
  <w:style w:type="character" w:customStyle="1" w:styleId="slug-ahead-of-print-date">
    <w:name w:val="slug-ahead-of-print-date"/>
    <w:basedOn w:val="DefaultParagraphFont"/>
    <w:rsid w:val="00551295"/>
  </w:style>
  <w:style w:type="character" w:customStyle="1" w:styleId="medium-bold">
    <w:name w:val="medium-bold"/>
    <w:basedOn w:val="DefaultParagraphFont"/>
    <w:rsid w:val="00551295"/>
  </w:style>
  <w:style w:type="character" w:customStyle="1" w:styleId="updated-short-citation">
    <w:name w:val="updated-short-citation"/>
    <w:basedOn w:val="DefaultParagraphFont"/>
    <w:rsid w:val="00551295"/>
  </w:style>
  <w:style w:type="character" w:customStyle="1" w:styleId="goohl0">
    <w:name w:val="goohl0"/>
    <w:basedOn w:val="DefaultParagraphFont"/>
    <w:rsid w:val="00551295"/>
  </w:style>
  <w:style w:type="character" w:customStyle="1" w:styleId="CharChar6">
    <w:name w:val="Char Char6"/>
    <w:rsid w:val="00551295"/>
    <w:rPr>
      <w:rFonts w:ascii="Arial" w:hAnsi="Arial" w:cs="Arial" w:hint="default"/>
      <w:bCs/>
      <w:sz w:val="16"/>
      <w:szCs w:val="26"/>
      <w:lang w:val="en-US" w:eastAsia="en-US" w:bidi="ar-SA"/>
    </w:rPr>
  </w:style>
  <w:style w:type="character" w:customStyle="1" w:styleId="TagCharChar1">
    <w:name w:val="Tag Char Char1"/>
    <w:rsid w:val="00551295"/>
    <w:rPr>
      <w:b/>
      <w:bCs w:val="0"/>
      <w:sz w:val="24"/>
      <w:szCs w:val="24"/>
      <w:lang w:val="en-US" w:eastAsia="en-US" w:bidi="ar-SA"/>
    </w:rPr>
  </w:style>
  <w:style w:type="character" w:customStyle="1" w:styleId="12TimesNewRoman">
    <w:name w:val="12 Times New Roman"/>
    <w:rsid w:val="0055129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5129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51295"/>
    <w:rPr>
      <w:rFonts w:ascii="Times New Roman" w:hAnsi="Times New Roman" w:cs="Times New Roman" w:hint="default"/>
      <w:strike w:val="0"/>
      <w:dstrike w:val="0"/>
      <w:sz w:val="14"/>
      <w:u w:val="none"/>
      <w:effect w:val="none"/>
    </w:rPr>
  </w:style>
  <w:style w:type="character" w:customStyle="1" w:styleId="F8-UnderlineBold">
    <w:name w:val="F8 - Underline/Bold"/>
    <w:rsid w:val="00551295"/>
    <w:rPr>
      <w:rFonts w:ascii="Times New Roman" w:hAnsi="Times New Roman" w:cs="Times New Roman" w:hint="default"/>
      <w:b/>
      <w:bCs w:val="0"/>
      <w:sz w:val="20"/>
      <w:u w:val="single"/>
    </w:rPr>
  </w:style>
  <w:style w:type="character" w:customStyle="1" w:styleId="F7-SmallFont">
    <w:name w:val="F7 - Small Font"/>
    <w:rsid w:val="00551295"/>
    <w:rPr>
      <w:rFonts w:ascii="Times New Roman" w:hAnsi="Times New Roman" w:cs="Times New Roman" w:hint="default"/>
      <w:sz w:val="14"/>
    </w:rPr>
  </w:style>
  <w:style w:type="character" w:customStyle="1" w:styleId="Brief-Bold">
    <w:name w:val="Brief - Bold"/>
    <w:rsid w:val="00551295"/>
    <w:rPr>
      <w:rFonts w:ascii="Times New Roman" w:hAnsi="Times New Roman" w:cs="Times New Roman" w:hint="default"/>
      <w:b/>
      <w:bCs w:val="0"/>
    </w:rPr>
  </w:style>
  <w:style w:type="character" w:customStyle="1" w:styleId="Card-Underline">
    <w:name w:val="Card - Underline"/>
    <w:rsid w:val="00551295"/>
    <w:rPr>
      <w:rFonts w:ascii="Times New Roman" w:hAnsi="Times New Roman" w:cs="Times New Roman" w:hint="default"/>
      <w:u w:val="single"/>
    </w:rPr>
  </w:style>
  <w:style w:type="character" w:customStyle="1" w:styleId="beriefunderline">
    <w:name w:val="berief = underline"/>
    <w:rsid w:val="00551295"/>
    <w:rPr>
      <w:rFonts w:ascii="Times New Roman" w:eastAsia="Times New Roman" w:hAnsi="Times New Roman" w:cs="Times New Roman" w:hint="default"/>
      <w:sz w:val="20"/>
      <w:u w:val="single"/>
    </w:rPr>
  </w:style>
  <w:style w:type="character" w:customStyle="1" w:styleId="BoldText10pt">
    <w:name w:val="Bold Text 10 pt"/>
    <w:rsid w:val="0055129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551295"/>
    <w:rPr>
      <w:i/>
      <w:iCs w:val="0"/>
    </w:rPr>
  </w:style>
  <w:style w:type="character" w:customStyle="1" w:styleId="eoeaheader">
    <w:name w:val="eoea_header"/>
    <w:basedOn w:val="DefaultParagraphFont"/>
    <w:rsid w:val="00551295"/>
  </w:style>
  <w:style w:type="character" w:customStyle="1" w:styleId="SC4208902">
    <w:name w:val="SC.4.208902"/>
    <w:rsid w:val="00551295"/>
    <w:rPr>
      <w:rFonts w:ascii="Century" w:hAnsi="Century" w:cs="Century" w:hint="default"/>
      <w:color w:val="000000"/>
      <w:sz w:val="22"/>
      <w:szCs w:val="22"/>
    </w:rPr>
  </w:style>
  <w:style w:type="character" w:customStyle="1" w:styleId="SC4208915">
    <w:name w:val="SC.4.208915"/>
    <w:rsid w:val="00551295"/>
    <w:rPr>
      <w:rFonts w:ascii="Century" w:hAnsi="Century" w:cs="Century" w:hint="default"/>
      <w:color w:val="000000"/>
      <w:sz w:val="13"/>
      <w:szCs w:val="13"/>
    </w:rPr>
  </w:style>
  <w:style w:type="character" w:customStyle="1" w:styleId="SC273764">
    <w:name w:val="SC.2.73764"/>
    <w:rsid w:val="00551295"/>
    <w:rPr>
      <w:rFonts w:ascii="Century" w:hAnsi="Century" w:cs="Century" w:hint="default"/>
      <w:color w:val="000000"/>
      <w:sz w:val="72"/>
      <w:szCs w:val="72"/>
    </w:rPr>
  </w:style>
  <w:style w:type="character" w:customStyle="1" w:styleId="SC273779">
    <w:name w:val="SC.2.73779"/>
    <w:rsid w:val="00551295"/>
    <w:rPr>
      <w:rFonts w:ascii="Century" w:hAnsi="Century" w:cs="Century" w:hint="default"/>
      <w:color w:val="000000"/>
      <w:sz w:val="40"/>
      <w:szCs w:val="40"/>
    </w:rPr>
  </w:style>
  <w:style w:type="character" w:customStyle="1" w:styleId="SC273763">
    <w:name w:val="SC.2.73763"/>
    <w:rsid w:val="00551295"/>
    <w:rPr>
      <w:rFonts w:ascii="Century" w:hAnsi="Century" w:cs="Century" w:hint="default"/>
      <w:b/>
      <w:bCs/>
      <w:color w:val="000000"/>
    </w:rPr>
  </w:style>
  <w:style w:type="character" w:customStyle="1" w:styleId="SC4208910">
    <w:name w:val="SC.4.208910"/>
    <w:rsid w:val="00551295"/>
    <w:rPr>
      <w:rFonts w:ascii="Century" w:hAnsi="Century" w:cs="Century" w:hint="default"/>
      <w:color w:val="000000"/>
      <w:sz w:val="28"/>
      <w:szCs w:val="28"/>
    </w:rPr>
  </w:style>
  <w:style w:type="character" w:customStyle="1" w:styleId="SC4208911">
    <w:name w:val="SC.4.208911"/>
    <w:rsid w:val="00551295"/>
    <w:rPr>
      <w:rFonts w:ascii="Century" w:hAnsi="Century" w:cs="Century" w:hint="default"/>
      <w:color w:val="000000"/>
    </w:rPr>
  </w:style>
  <w:style w:type="character" w:customStyle="1" w:styleId="articlesubtitle">
    <w:name w:val="article_sub_title"/>
    <w:basedOn w:val="DefaultParagraphFont"/>
    <w:rsid w:val="00551295"/>
  </w:style>
  <w:style w:type="character" w:customStyle="1" w:styleId="newsdate2">
    <w:name w:val="news_date2"/>
    <w:basedOn w:val="DefaultParagraphFont"/>
    <w:rsid w:val="00551295"/>
  </w:style>
  <w:style w:type="character" w:customStyle="1" w:styleId="readarticleheader">
    <w:name w:val="readarticleheader"/>
    <w:basedOn w:val="DefaultParagraphFont"/>
    <w:rsid w:val="00551295"/>
  </w:style>
  <w:style w:type="character" w:customStyle="1" w:styleId="UnderlineChar20">
    <w:name w:val="Underline Char2"/>
    <w:rsid w:val="00551295"/>
    <w:rPr>
      <w:rFonts w:ascii="Trebuchet MS" w:hAnsi="Trebuchet MS" w:hint="default"/>
      <w:u w:val="thick"/>
      <w:lang w:val="en-US" w:eastAsia="zh-CN" w:bidi="ar-SA"/>
    </w:rPr>
  </w:style>
  <w:style w:type="character" w:customStyle="1" w:styleId="BoldUnderliningChar">
    <w:name w:val="Bold Underlining Char"/>
    <w:rsid w:val="00551295"/>
    <w:rPr>
      <w:rFonts w:ascii="Arial Narrow" w:eastAsia="Times New Roman" w:hAnsi="Arial Narrow" w:hint="default"/>
      <w:b/>
      <w:bCs w:val="0"/>
      <w:szCs w:val="24"/>
      <w:u w:val="single"/>
      <w:lang w:val="en-GB" w:eastAsia="en-US" w:bidi="ar-SA"/>
    </w:rPr>
  </w:style>
  <w:style w:type="character" w:customStyle="1" w:styleId="medium-normal1">
    <w:name w:val="medium-normal1"/>
    <w:rsid w:val="00551295"/>
    <w:rPr>
      <w:rFonts w:ascii="Arial" w:hAnsi="Arial" w:cs="Arial" w:hint="default"/>
      <w:b w:val="0"/>
      <w:bCs w:val="0"/>
      <w:i w:val="0"/>
      <w:iCs w:val="0"/>
      <w:sz w:val="20"/>
      <w:szCs w:val="20"/>
    </w:rPr>
  </w:style>
  <w:style w:type="character" w:customStyle="1" w:styleId="UnderlinedCardChar0">
    <w:name w:val="Underlined Card Char"/>
    <w:rsid w:val="00551295"/>
    <w:rPr>
      <w:rFonts w:ascii="Palatino Linotype" w:hAnsi="Palatino Linotype" w:hint="default"/>
      <w:u w:val="single"/>
      <w:lang w:val="en-US" w:eastAsia="en-US" w:bidi="ar-SA"/>
    </w:rPr>
  </w:style>
  <w:style w:type="character" w:customStyle="1" w:styleId="char">
    <w:name w:val="char"/>
    <w:basedOn w:val="DefaultParagraphFont"/>
    <w:rsid w:val="00551295"/>
  </w:style>
  <w:style w:type="character" w:customStyle="1" w:styleId="UnderlineCharCharCharCharCharChar">
    <w:name w:val="Underline Char Char Char Char Char Char"/>
    <w:rsid w:val="00551295"/>
    <w:rPr>
      <w:rFonts w:ascii="Arial Narrow" w:hAnsi="Arial Narrow" w:hint="default"/>
      <w:szCs w:val="24"/>
      <w:u w:val="single"/>
      <w:lang w:val="en-US" w:eastAsia="en-US" w:bidi="ar-SA"/>
    </w:rPr>
  </w:style>
  <w:style w:type="character" w:customStyle="1" w:styleId="klink">
    <w:name w:val="klink"/>
    <w:basedOn w:val="DefaultParagraphFont"/>
    <w:rsid w:val="00551295"/>
  </w:style>
  <w:style w:type="character" w:customStyle="1" w:styleId="date10">
    <w:name w:val="date1"/>
    <w:basedOn w:val="DefaultParagraphFont"/>
    <w:rsid w:val="00551295"/>
  </w:style>
  <w:style w:type="character" w:customStyle="1" w:styleId="bolding1">
    <w:name w:val="bolding1"/>
    <w:rsid w:val="00551295"/>
    <w:rPr>
      <w:b/>
      <w:bCs/>
    </w:rPr>
  </w:style>
  <w:style w:type="character" w:customStyle="1" w:styleId="bookoptions1">
    <w:name w:val="book_options1"/>
    <w:rsid w:val="00551295"/>
    <w:rPr>
      <w:b/>
      <w:bCs/>
      <w:color w:val="333366"/>
    </w:rPr>
  </w:style>
  <w:style w:type="character" w:customStyle="1" w:styleId="descriptionblock">
    <w:name w:val="description block"/>
    <w:basedOn w:val="DefaultParagraphFont"/>
    <w:rsid w:val="00551295"/>
  </w:style>
  <w:style w:type="character" w:customStyle="1" w:styleId="detailsboxblock">
    <w:name w:val="detailsbox block"/>
    <w:basedOn w:val="DefaultParagraphFont"/>
    <w:rsid w:val="00551295"/>
  </w:style>
  <w:style w:type="character" w:customStyle="1" w:styleId="Char3">
    <w:name w:val="Char3"/>
    <w:rsid w:val="00551295"/>
    <w:rPr>
      <w:rFonts w:ascii="Arial" w:hAnsi="Arial" w:cs="Arial" w:hint="default"/>
      <w:bCs/>
      <w:u w:val="thick"/>
      <w:lang w:val="en-US" w:eastAsia="en-US" w:bidi="ar-SA"/>
    </w:rPr>
  </w:style>
  <w:style w:type="character" w:customStyle="1" w:styleId="texto11">
    <w:name w:val="texto11"/>
    <w:rsid w:val="00551295"/>
    <w:rPr>
      <w:rFonts w:ascii="Arial" w:hAnsi="Arial" w:cs="Arial" w:hint="default"/>
      <w:b w:val="0"/>
      <w:bCs w:val="0"/>
      <w:i w:val="0"/>
      <w:iCs w:val="0"/>
      <w:caps w:val="0"/>
      <w:color w:val="000000"/>
      <w:sz w:val="26"/>
      <w:szCs w:val="26"/>
    </w:rPr>
  </w:style>
  <w:style w:type="character" w:customStyle="1" w:styleId="CardTagChar">
    <w:name w:val="Card Tag Char"/>
    <w:rsid w:val="00551295"/>
    <w:rPr>
      <w:rFonts w:ascii="Arial Narrow" w:hAnsi="Arial Narrow" w:hint="default"/>
      <w:b/>
      <w:bCs w:val="0"/>
      <w:sz w:val="24"/>
      <w:szCs w:val="24"/>
      <w:lang w:val="en-US" w:eastAsia="en-US" w:bidi="ar-SA"/>
    </w:rPr>
  </w:style>
  <w:style w:type="character" w:customStyle="1" w:styleId="DebateCiteCharCharChar">
    <w:name w:val="Debate Cite Char Char Char"/>
    <w:rsid w:val="00551295"/>
    <w:rPr>
      <w:b/>
      <w:bCs w:val="0"/>
      <w:sz w:val="32"/>
      <w:szCs w:val="32"/>
      <w:lang w:val="en-US" w:eastAsia="en-US" w:bidi="ar-SA"/>
    </w:rPr>
  </w:style>
  <w:style w:type="character" w:customStyle="1" w:styleId="TagChar3">
    <w:name w:val="Tag Char3"/>
    <w:rsid w:val="00551295"/>
    <w:rPr>
      <w:rFonts w:ascii="Palatino Linotype" w:hAnsi="Palatino Linotype" w:hint="default"/>
      <w:b/>
      <w:bCs w:val="0"/>
      <w:sz w:val="24"/>
      <w:szCs w:val="24"/>
      <w:lang w:val="en-US" w:eastAsia="en-US" w:bidi="ar-SA"/>
    </w:rPr>
  </w:style>
  <w:style w:type="character" w:customStyle="1" w:styleId="TagandCiteChar">
    <w:name w:val="Tag and Cite Char"/>
    <w:rsid w:val="00551295"/>
    <w:rPr>
      <w:color w:val="333333"/>
      <w:sz w:val="22"/>
      <w:szCs w:val="22"/>
      <w:lang w:val="en-US" w:eastAsia="en-US" w:bidi="ar-SA"/>
    </w:rPr>
  </w:style>
  <w:style w:type="character" w:customStyle="1" w:styleId="Style10ptBold">
    <w:name w:val="Style 10 pt Bold"/>
    <w:rsid w:val="00551295"/>
    <w:rPr>
      <w:b/>
      <w:bCs/>
      <w:sz w:val="20"/>
    </w:rPr>
  </w:style>
  <w:style w:type="character" w:customStyle="1" w:styleId="text9">
    <w:name w:val="text9"/>
    <w:basedOn w:val="DefaultParagraphFont"/>
    <w:rsid w:val="00551295"/>
  </w:style>
  <w:style w:type="character" w:customStyle="1" w:styleId="text21">
    <w:name w:val="text21"/>
    <w:basedOn w:val="DefaultParagraphFont"/>
    <w:rsid w:val="00551295"/>
  </w:style>
  <w:style w:type="character" w:customStyle="1" w:styleId="text19">
    <w:name w:val="text19"/>
    <w:basedOn w:val="DefaultParagraphFont"/>
    <w:rsid w:val="00551295"/>
  </w:style>
  <w:style w:type="character" w:customStyle="1" w:styleId="term2">
    <w:name w:val="term2"/>
    <w:rsid w:val="00551295"/>
    <w:rPr>
      <w:b/>
      <w:bCs/>
    </w:rPr>
  </w:style>
  <w:style w:type="character" w:customStyle="1" w:styleId="pmterms12">
    <w:name w:val="pmterms12"/>
    <w:rsid w:val="00551295"/>
    <w:rPr>
      <w:b/>
      <w:bCs/>
      <w:i w:val="0"/>
      <w:iCs w:val="0"/>
      <w:color w:val="000000"/>
    </w:rPr>
  </w:style>
  <w:style w:type="character" w:customStyle="1" w:styleId="ToReadChar">
    <w:name w:val="To Read Char"/>
    <w:rsid w:val="00551295"/>
    <w:rPr>
      <w:rFonts w:ascii="Verdana" w:hAnsi="Verdana" w:hint="default"/>
      <w:b/>
      <w:bCs w:val="0"/>
      <w:szCs w:val="24"/>
      <w:u w:val="single"/>
      <w:lang w:val="en-US" w:eastAsia="en-US" w:bidi="ar-SA"/>
    </w:rPr>
  </w:style>
  <w:style w:type="character" w:customStyle="1" w:styleId="ToReadCharChar">
    <w:name w:val="To Read Char Char"/>
    <w:rsid w:val="00551295"/>
    <w:rPr>
      <w:rFonts w:ascii="Verdana" w:hAnsi="Verdana" w:hint="default"/>
      <w:b/>
      <w:bCs w:val="0"/>
      <w:szCs w:val="24"/>
      <w:u w:val="single"/>
      <w:lang w:val="en-US" w:eastAsia="en-US" w:bidi="ar-SA"/>
    </w:rPr>
  </w:style>
  <w:style w:type="character" w:customStyle="1" w:styleId="bio">
    <w:name w:val="bio"/>
    <w:basedOn w:val="DefaultParagraphFont"/>
    <w:rsid w:val="00551295"/>
  </w:style>
  <w:style w:type="character" w:customStyle="1" w:styleId="storytextstyle">
    <w:name w:val="storytextstyle"/>
    <w:basedOn w:val="DefaultParagraphFont"/>
    <w:rsid w:val="00551295"/>
  </w:style>
  <w:style w:type="character" w:customStyle="1" w:styleId="cardunderlinedCharChar">
    <w:name w:val="card underlined Char Char"/>
    <w:rsid w:val="00551295"/>
    <w:rPr>
      <w:rFonts w:ascii="Arial" w:hAnsi="Arial" w:cs="Arial" w:hint="default"/>
      <w:sz w:val="22"/>
      <w:szCs w:val="24"/>
      <w:u w:val="single"/>
      <w:lang w:val="en-US" w:eastAsia="en-US" w:bidi="ar-SA"/>
    </w:rPr>
  </w:style>
  <w:style w:type="character" w:customStyle="1" w:styleId="Style2Char0">
    <w:name w:val="Style2 Char"/>
    <w:rsid w:val="00551295"/>
    <w:rPr>
      <w:rFonts w:ascii="Book Antiqua" w:hAnsi="Book Antiqua" w:hint="default"/>
      <w:u w:val="thick"/>
      <w:lang w:val="en-US" w:eastAsia="en-US" w:bidi="ar-SA"/>
    </w:rPr>
  </w:style>
  <w:style w:type="character" w:customStyle="1" w:styleId="Style2Char1">
    <w:name w:val="Style2 Char1"/>
    <w:rsid w:val="00551295"/>
    <w:rPr>
      <w:rFonts w:ascii="Book Antiqua" w:hAnsi="Book Antiqua" w:hint="default"/>
      <w:szCs w:val="24"/>
      <w:u w:val="thick"/>
      <w:lang w:val="en-US" w:eastAsia="en-US" w:bidi="ar-SA"/>
    </w:rPr>
  </w:style>
  <w:style w:type="character" w:customStyle="1" w:styleId="articlehead21">
    <w:name w:val="articlehead21"/>
    <w:rsid w:val="00551295"/>
    <w:rPr>
      <w:rFonts w:ascii="Arial" w:hAnsi="Arial" w:cs="Arial" w:hint="default"/>
      <w:b/>
      <w:bCs/>
      <w:color w:val="660000"/>
      <w:sz w:val="20"/>
      <w:szCs w:val="20"/>
    </w:rPr>
  </w:style>
  <w:style w:type="character" w:customStyle="1" w:styleId="TagCiteChar1">
    <w:name w:val="Tag/Cite Char1"/>
    <w:rsid w:val="00551295"/>
    <w:rPr>
      <w:b/>
      <w:bCs w:val="0"/>
      <w:lang w:val="en-US" w:eastAsia="en-US" w:bidi="ar-SA"/>
    </w:rPr>
  </w:style>
  <w:style w:type="character" w:customStyle="1" w:styleId="goohl2">
    <w:name w:val="goohl2"/>
    <w:basedOn w:val="DefaultParagraphFont"/>
    <w:rsid w:val="00551295"/>
  </w:style>
  <w:style w:type="character" w:customStyle="1" w:styleId="CardCharChar0">
    <w:name w:val="Card Char Char"/>
    <w:rsid w:val="00551295"/>
    <w:rPr>
      <w:lang w:val="en-US" w:eastAsia="en-US" w:bidi="ar-SA"/>
    </w:rPr>
  </w:style>
  <w:style w:type="character" w:customStyle="1" w:styleId="BriefTitle1Char">
    <w:name w:val="Brief Title 1 Char"/>
    <w:rsid w:val="00551295"/>
    <w:rPr>
      <w:b/>
      <w:bCs w:val="0"/>
      <w:u w:val="single"/>
      <w:lang w:val="en-US" w:eastAsia="en-US" w:bidi="ar-SA"/>
    </w:rPr>
  </w:style>
  <w:style w:type="character" w:customStyle="1" w:styleId="TagCiteCharChar">
    <w:name w:val="Tag/Cite Char Char"/>
    <w:rsid w:val="00551295"/>
    <w:rPr>
      <w:b/>
      <w:bCs w:val="0"/>
      <w:lang w:val="en-US" w:eastAsia="en-US" w:bidi="ar-SA"/>
    </w:rPr>
  </w:style>
  <w:style w:type="character" w:customStyle="1" w:styleId="btx">
    <w:name w:val="btx"/>
    <w:basedOn w:val="DefaultParagraphFont"/>
    <w:rsid w:val="00551295"/>
  </w:style>
  <w:style w:type="character" w:customStyle="1" w:styleId="CardChar10">
    <w:name w:val="Card Char1"/>
    <w:rsid w:val="00551295"/>
    <w:rPr>
      <w:lang w:val="en-US" w:eastAsia="en-US" w:bidi="ar-SA"/>
    </w:rPr>
  </w:style>
  <w:style w:type="character" w:customStyle="1" w:styleId="prodgeneral1">
    <w:name w:val="prodgeneral1"/>
    <w:rsid w:val="00551295"/>
    <w:rPr>
      <w:rFonts w:ascii="Verdana" w:hAnsi="Verdana" w:hint="default"/>
      <w:b w:val="0"/>
      <w:bCs w:val="0"/>
      <w:caps w:val="0"/>
      <w:color w:val="000000"/>
      <w:spacing w:val="0"/>
      <w:sz w:val="16"/>
      <w:szCs w:val="16"/>
    </w:rPr>
  </w:style>
  <w:style w:type="character" w:customStyle="1" w:styleId="summary1">
    <w:name w:val="summary1"/>
    <w:rsid w:val="00551295"/>
    <w:rPr>
      <w:rFonts w:ascii="Arial" w:hAnsi="Arial" w:cs="Arial" w:hint="default"/>
      <w:sz w:val="18"/>
      <w:szCs w:val="18"/>
    </w:rPr>
  </w:style>
  <w:style w:type="character" w:customStyle="1" w:styleId="text3">
    <w:name w:val="text3"/>
    <w:basedOn w:val="DefaultParagraphFont"/>
    <w:rsid w:val="00551295"/>
  </w:style>
  <w:style w:type="character" w:customStyle="1" w:styleId="cardtextsmallChar">
    <w:name w:val="card text small Char"/>
    <w:rsid w:val="00551295"/>
    <w:rPr>
      <w:rFonts w:ascii="Arial Narrow" w:hAnsi="Arial Narrow" w:hint="default"/>
      <w:sz w:val="16"/>
      <w:szCs w:val="24"/>
      <w:lang w:val="en-US" w:eastAsia="en-US" w:bidi="ar-SA"/>
    </w:rPr>
  </w:style>
  <w:style w:type="character" w:customStyle="1" w:styleId="countrytitle1">
    <w:name w:val="countrytitle1"/>
    <w:rsid w:val="00551295"/>
    <w:rPr>
      <w:rFonts w:ascii="Verdana" w:hAnsi="Verdana" w:hint="default"/>
      <w:b/>
      <w:bCs/>
      <w:color w:val="293643"/>
      <w:sz w:val="24"/>
      <w:szCs w:val="24"/>
    </w:rPr>
  </w:style>
  <w:style w:type="character" w:customStyle="1" w:styleId="storyheader1">
    <w:name w:val="storyheader1"/>
    <w:rsid w:val="00551295"/>
    <w:rPr>
      <w:rFonts w:ascii="Verdana" w:hAnsi="Verdana" w:hint="default"/>
      <w:b/>
      <w:bCs/>
      <w:color w:val="000000"/>
      <w:sz w:val="21"/>
      <w:szCs w:val="21"/>
    </w:rPr>
  </w:style>
  <w:style w:type="character" w:customStyle="1" w:styleId="cardunderlinedChar0">
    <w:name w:val="card underlined Char"/>
    <w:rsid w:val="00551295"/>
    <w:rPr>
      <w:rFonts w:ascii="Arial" w:hAnsi="Arial" w:cs="Arial" w:hint="default"/>
      <w:sz w:val="22"/>
      <w:szCs w:val="24"/>
      <w:u w:val="single"/>
      <w:lang w:val="en-US" w:eastAsia="en-US" w:bidi="ar-SA"/>
    </w:rPr>
  </w:style>
  <w:style w:type="character" w:customStyle="1" w:styleId="article1">
    <w:name w:val="article1"/>
    <w:rsid w:val="00551295"/>
    <w:rPr>
      <w:rFonts w:ascii="Verdana" w:hAnsi="Verdana" w:hint="default"/>
      <w:color w:val="333333"/>
      <w:sz w:val="16"/>
      <w:szCs w:val="16"/>
    </w:rPr>
  </w:style>
  <w:style w:type="character" w:customStyle="1" w:styleId="story-posted-date1">
    <w:name w:val="story-posted-date1"/>
    <w:rsid w:val="0055129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5129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51295"/>
  </w:style>
  <w:style w:type="character" w:customStyle="1" w:styleId="textmedium">
    <w:name w:val="textmedium"/>
    <w:basedOn w:val="DefaultParagraphFont"/>
    <w:rsid w:val="00551295"/>
  </w:style>
  <w:style w:type="character" w:customStyle="1" w:styleId="citation1">
    <w:name w:val="citation1"/>
    <w:rsid w:val="00551295"/>
    <w:rPr>
      <w:rFonts w:ascii="Verdana" w:hAnsi="Verdana" w:hint="default"/>
      <w:sz w:val="17"/>
      <w:szCs w:val="17"/>
    </w:rPr>
  </w:style>
  <w:style w:type="character" w:customStyle="1" w:styleId="hithighlite">
    <w:name w:val="hithighlite"/>
    <w:basedOn w:val="DefaultParagraphFont"/>
    <w:rsid w:val="00551295"/>
  </w:style>
  <w:style w:type="character" w:customStyle="1" w:styleId="articlecontent">
    <w:name w:val="articlecontent"/>
    <w:basedOn w:val="DefaultParagraphFont"/>
    <w:rsid w:val="00551295"/>
  </w:style>
  <w:style w:type="character" w:customStyle="1" w:styleId="fource1">
    <w:name w:val="fource1"/>
    <w:rsid w:val="00551295"/>
    <w:rPr>
      <w:sz w:val="34"/>
      <w:szCs w:val="34"/>
    </w:rPr>
  </w:style>
  <w:style w:type="character" w:customStyle="1" w:styleId="LanguageStrikeChar">
    <w:name w:val="Language Strike Char"/>
    <w:rsid w:val="00551295"/>
    <w:rPr>
      <w:rFonts w:ascii="Arial Narrow" w:hAnsi="Arial Narrow" w:hint="default"/>
      <w:strike/>
      <w:szCs w:val="24"/>
      <w:lang w:val="en-US" w:eastAsia="en-US" w:bidi="ar-SA"/>
    </w:rPr>
  </w:style>
  <w:style w:type="character" w:customStyle="1" w:styleId="normal11">
    <w:name w:val="normal1"/>
    <w:basedOn w:val="DefaultParagraphFont"/>
    <w:rsid w:val="00551295"/>
  </w:style>
  <w:style w:type="character" w:customStyle="1" w:styleId="ds">
    <w:name w:val="ds"/>
    <w:basedOn w:val="DefaultParagraphFont"/>
    <w:rsid w:val="00551295"/>
  </w:style>
  <w:style w:type="character" w:customStyle="1" w:styleId="UnderliningChar1">
    <w:name w:val="Underlining Char1"/>
    <w:rsid w:val="00551295"/>
    <w:rPr>
      <w:rFonts w:ascii="Arial Narrow" w:hAnsi="Arial Narrow" w:hint="default"/>
      <w:szCs w:val="24"/>
      <w:u w:val="single"/>
      <w:lang w:val="en-US" w:eastAsia="en-US" w:bidi="ar-SA"/>
    </w:rPr>
  </w:style>
  <w:style w:type="character" w:customStyle="1" w:styleId="UnderliningChar2">
    <w:name w:val="Underlining Char2"/>
    <w:rsid w:val="00551295"/>
    <w:rPr>
      <w:rFonts w:ascii="Arial Narrow" w:hAnsi="Arial Narrow" w:hint="default"/>
      <w:szCs w:val="24"/>
      <w:u w:val="single"/>
      <w:lang w:val="en-US" w:eastAsia="en-US" w:bidi="ar-SA"/>
    </w:rPr>
  </w:style>
  <w:style w:type="character" w:customStyle="1" w:styleId="MicroTextChar1">
    <w:name w:val="MicroText Char1"/>
    <w:rsid w:val="00551295"/>
    <w:rPr>
      <w:rFonts w:ascii="Arial Narrow" w:hAnsi="Arial Narrow" w:hint="default"/>
      <w:sz w:val="12"/>
      <w:szCs w:val="24"/>
      <w:lang w:val="en-US" w:eastAsia="en-US" w:bidi="ar-SA"/>
    </w:rPr>
  </w:style>
  <w:style w:type="character" w:customStyle="1" w:styleId="DefaultPara">
    <w:name w:val="Default Para"/>
    <w:rsid w:val="00551295"/>
    <w:rPr>
      <w:sz w:val="20"/>
    </w:rPr>
  </w:style>
  <w:style w:type="character" w:customStyle="1" w:styleId="SYSHYPERTEXT">
    <w:name w:val="SYS_HYPERTEXT"/>
    <w:rsid w:val="00551295"/>
    <w:rPr>
      <w:color w:val="0000FF"/>
      <w:u w:val="single"/>
    </w:rPr>
  </w:style>
  <w:style w:type="character" w:customStyle="1" w:styleId="Hyperlink1">
    <w:name w:val="Hyperlink1"/>
    <w:rsid w:val="0055129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5129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51295"/>
    <w:rPr>
      <w:rFonts w:ascii="Arial Narrow" w:hAnsi="Arial Narrow" w:hint="default"/>
      <w:noProof w:val="0"/>
      <w:szCs w:val="24"/>
      <w:u w:val="single"/>
      <w:lang w:val="en-US" w:eastAsia="en-US" w:bidi="ar-SA"/>
    </w:rPr>
  </w:style>
  <w:style w:type="character" w:customStyle="1" w:styleId="BlockHeading1Char">
    <w:name w:val="Block Heading 1 Char"/>
    <w:rsid w:val="0055129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51295"/>
    <w:rPr>
      <w:b/>
      <w:bCs w:val="0"/>
      <w:sz w:val="24"/>
      <w:szCs w:val="24"/>
      <w:u w:val="single"/>
      <w:lang w:val="en-US" w:eastAsia="en-US" w:bidi="ar-SA"/>
    </w:rPr>
  </w:style>
  <w:style w:type="character" w:customStyle="1" w:styleId="StyleTagTimesNewRomanChar">
    <w:name w:val="Style Tag + Times New Roman Char"/>
    <w:rsid w:val="0055129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51295"/>
    <w:rPr>
      <w:rFonts w:ascii="Arial Narrow" w:hAnsi="Arial Narrow" w:cs="Arial" w:hint="default"/>
      <w:b/>
      <w:bCs/>
      <w:iCs/>
      <w:sz w:val="24"/>
      <w:szCs w:val="28"/>
      <w:lang w:val="en-US" w:eastAsia="en-US" w:bidi="ar-SA"/>
    </w:rPr>
  </w:style>
  <w:style w:type="character" w:customStyle="1" w:styleId="UnderliningCharChar">
    <w:name w:val="Underlining Char Char"/>
    <w:rsid w:val="00551295"/>
    <w:rPr>
      <w:rFonts w:ascii="Arial Narrow" w:hAnsi="Arial Narrow" w:hint="default"/>
      <w:szCs w:val="24"/>
      <w:u w:val="single"/>
      <w:lang w:val="en-US" w:eastAsia="en-US" w:bidi="ar-SA"/>
    </w:rPr>
  </w:style>
  <w:style w:type="character" w:customStyle="1" w:styleId="StyleArialNarrow12ptBold">
    <w:name w:val="Style Arial Narrow 12 pt Bold"/>
    <w:rsid w:val="00551295"/>
    <w:rPr>
      <w:rFonts w:ascii="Arial Narrow" w:hAnsi="Arial Narrow" w:hint="default"/>
      <w:b/>
      <w:bCs/>
      <w:sz w:val="24"/>
    </w:rPr>
  </w:style>
  <w:style w:type="character" w:customStyle="1" w:styleId="Style1CharChar">
    <w:name w:val="Style1 Char Char"/>
    <w:rsid w:val="0055129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55129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51295"/>
    <w:rPr>
      <w:noProof w:val="0"/>
      <w:u w:val="single"/>
      <w:lang w:val="en-US" w:eastAsia="en-US" w:bidi="ar-SA"/>
    </w:rPr>
  </w:style>
  <w:style w:type="character" w:customStyle="1" w:styleId="UnderlinedCharChar1">
    <w:name w:val="Underlined Char Char1"/>
    <w:rsid w:val="00551295"/>
    <w:rPr>
      <w:rFonts w:ascii="Bell MT" w:eastAsia="Times New Roman" w:hAnsi="Bell MT" w:hint="default"/>
      <w:bCs/>
      <w:iCs/>
      <w:sz w:val="22"/>
      <w:u w:val="single"/>
    </w:rPr>
  </w:style>
  <w:style w:type="character" w:customStyle="1" w:styleId="Heading2CharChar2">
    <w:name w:val="Heading 2 Char Char2"/>
    <w:rsid w:val="00551295"/>
    <w:rPr>
      <w:rFonts w:ascii="Arial" w:hAnsi="Arial" w:cs="Arial" w:hint="default"/>
      <w:b/>
      <w:bCs/>
      <w:iCs/>
      <w:sz w:val="22"/>
      <w:szCs w:val="28"/>
      <w:lang w:val="en-US" w:eastAsia="en-US" w:bidi="ar-SA"/>
    </w:rPr>
  </w:style>
  <w:style w:type="character" w:customStyle="1" w:styleId="doctitle">
    <w:name w:val="doctitle"/>
    <w:rsid w:val="00551295"/>
  </w:style>
  <w:style w:type="character" w:customStyle="1" w:styleId="cardtext-underlined0">
    <w:name w:val="card text- underlined"/>
    <w:rsid w:val="00551295"/>
    <w:rPr>
      <w:rFonts w:ascii="Garamond" w:hAnsi="Garamond" w:hint="default"/>
      <w:u w:val="single"/>
    </w:rPr>
  </w:style>
  <w:style w:type="character" w:customStyle="1" w:styleId="BodyText1">
    <w:name w:val="Body Text1"/>
    <w:basedOn w:val="DefaultParagraphFont"/>
    <w:rsid w:val="0055129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51295"/>
  </w:style>
  <w:style w:type="character" w:customStyle="1" w:styleId="BriefTitleChar">
    <w:name w:val="Brief Title Char"/>
    <w:basedOn w:val="DefaultParagraphFont"/>
    <w:rsid w:val="00551295"/>
    <w:rPr>
      <w:b/>
      <w:bCs w:val="0"/>
      <w:sz w:val="24"/>
      <w:szCs w:val="24"/>
      <w:u w:val="single"/>
      <w:lang w:val="en-US" w:eastAsia="en-US" w:bidi="ar-SA"/>
    </w:rPr>
  </w:style>
  <w:style w:type="character" w:customStyle="1" w:styleId="BriefTitle2Char">
    <w:name w:val="Brief Title 2 Char"/>
    <w:basedOn w:val="BriefTitleChar"/>
    <w:rsid w:val="0055129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5129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51295"/>
    <w:rPr>
      <w:rFonts w:ascii="Georgia" w:hAnsi="Georgia" w:hint="default"/>
      <w:b/>
      <w:bCs w:val="0"/>
      <w:sz w:val="24"/>
    </w:rPr>
  </w:style>
  <w:style w:type="character" w:customStyle="1" w:styleId="Emphasis20">
    <w:name w:val="Emphasis 2"/>
    <w:uiPriority w:val="1"/>
    <w:qFormat/>
    <w:rsid w:val="0055129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51295"/>
    <w:rPr>
      <w:rFonts w:ascii="AGaramond" w:hAnsi="AGaramond" w:cs="AGaramond" w:hint="default"/>
      <w:color w:val="211D1E"/>
      <w:sz w:val="14"/>
      <w:szCs w:val="14"/>
    </w:rPr>
  </w:style>
  <w:style w:type="character" w:customStyle="1" w:styleId="CharacterStyle2">
    <w:name w:val="Character Style 2"/>
    <w:uiPriority w:val="99"/>
    <w:rsid w:val="00551295"/>
    <w:rPr>
      <w:sz w:val="20"/>
      <w:szCs w:val="20"/>
    </w:rPr>
  </w:style>
  <w:style w:type="character" w:customStyle="1" w:styleId="cross-head">
    <w:name w:val="cross-head"/>
    <w:rsid w:val="00551295"/>
  </w:style>
  <w:style w:type="character" w:customStyle="1" w:styleId="dateline">
    <w:name w:val="dateline"/>
    <w:rsid w:val="00551295"/>
  </w:style>
  <w:style w:type="character" w:customStyle="1" w:styleId="Subtitle1">
    <w:name w:val="Subtitle1"/>
    <w:rsid w:val="00551295"/>
  </w:style>
  <w:style w:type="character" w:customStyle="1" w:styleId="metaorigin">
    <w:name w:val="meta_origin"/>
    <w:rsid w:val="00551295"/>
  </w:style>
  <w:style w:type="character" w:customStyle="1" w:styleId="mandelbrotrefrag">
    <w:name w:val="mandelbrot_refrag"/>
    <w:rsid w:val="00551295"/>
  </w:style>
  <w:style w:type="character" w:customStyle="1" w:styleId="eminfo">
    <w:name w:val="eminfo"/>
    <w:rsid w:val="00551295"/>
  </w:style>
  <w:style w:type="character" w:customStyle="1" w:styleId="emhighlight">
    <w:name w:val="emhighlight"/>
    <w:rsid w:val="00551295"/>
  </w:style>
  <w:style w:type="character" w:customStyle="1" w:styleId="name">
    <w:name w:val="name"/>
    <w:rsid w:val="00551295"/>
  </w:style>
  <w:style w:type="character" w:customStyle="1" w:styleId="tkrname">
    <w:name w:val="tkrname"/>
    <w:rsid w:val="00551295"/>
  </w:style>
  <w:style w:type="character" w:customStyle="1" w:styleId="tkrchange">
    <w:name w:val="tkrchange"/>
    <w:rsid w:val="00551295"/>
  </w:style>
  <w:style w:type="character" w:customStyle="1" w:styleId="source-org">
    <w:name w:val="source-org"/>
    <w:rsid w:val="00551295"/>
  </w:style>
  <w:style w:type="character" w:customStyle="1" w:styleId="updated">
    <w:name w:val="updated"/>
    <w:rsid w:val="00551295"/>
  </w:style>
  <w:style w:type="character" w:customStyle="1" w:styleId="last">
    <w:name w:val="last"/>
    <w:rsid w:val="00551295"/>
  </w:style>
  <w:style w:type="character" w:customStyle="1" w:styleId="Style11ptBoldUnderline1">
    <w:name w:val="Style 11 pt Bold Underline1"/>
    <w:rsid w:val="00551295"/>
    <w:rPr>
      <w:b/>
      <w:bCs/>
      <w:sz w:val="20"/>
      <w:u w:val="single"/>
    </w:rPr>
  </w:style>
  <w:style w:type="character" w:customStyle="1" w:styleId="StyleStyleunderlineBold11pt">
    <w:name w:val="Style Style underline + Bold + 11 pt"/>
    <w:rsid w:val="00551295"/>
    <w:rPr>
      <w:bCs/>
      <w:sz w:val="20"/>
      <w:u w:val="single"/>
    </w:rPr>
  </w:style>
  <w:style w:type="character" w:customStyle="1" w:styleId="StyleunderlineAsianTimesNewRomanBold">
    <w:name w:val="Style underline + (Asian) Times New Roman Bold"/>
    <w:rsid w:val="0055129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51295"/>
    <w:rPr>
      <w:b/>
      <w:bCs/>
      <w:sz w:val="20"/>
      <w:u w:val="single"/>
      <w:bdr w:val="single" w:sz="4" w:space="0" w:color="auto" w:frame="1"/>
    </w:rPr>
  </w:style>
  <w:style w:type="character" w:customStyle="1" w:styleId="A5">
    <w:name w:val="A5"/>
    <w:uiPriority w:val="99"/>
    <w:rsid w:val="00551295"/>
    <w:rPr>
      <w:rFonts w:ascii="Times New Roman" w:hAnsi="Times New Roman" w:cs="Times New Roman" w:hint="default"/>
      <w:color w:val="000000"/>
      <w:sz w:val="13"/>
      <w:szCs w:val="13"/>
    </w:rPr>
  </w:style>
  <w:style w:type="character" w:customStyle="1" w:styleId="quotepeekbase">
    <w:name w:val="quotepeekbase"/>
    <w:rsid w:val="00551295"/>
  </w:style>
  <w:style w:type="character" w:customStyle="1" w:styleId="cardChar11">
    <w:name w:val="card Char1"/>
    <w:rsid w:val="00551295"/>
    <w:rPr>
      <w:rFonts w:ascii="Calibri" w:eastAsia="Calibri" w:hAnsi="Calibri" w:cs="Calibri" w:hint="default"/>
      <w:sz w:val="24"/>
      <w:szCs w:val="22"/>
      <w:lang w:val="x-none" w:eastAsia="x-none"/>
    </w:rPr>
  </w:style>
  <w:style w:type="character" w:customStyle="1" w:styleId="NormalCard">
    <w:name w:val="Normal Card"/>
    <w:uiPriority w:val="1"/>
    <w:qFormat/>
    <w:rsid w:val="00551295"/>
    <w:rPr>
      <w:rFonts w:ascii="Times New Roman" w:hAnsi="Times New Roman" w:cs="Times New Roman" w:hint="default"/>
      <w:sz w:val="24"/>
    </w:rPr>
  </w:style>
  <w:style w:type="character" w:customStyle="1" w:styleId="HighlightedUnderline0">
    <w:name w:val="Highlighted Underline"/>
    <w:uiPriority w:val="1"/>
    <w:qFormat/>
    <w:rsid w:val="0055129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51295"/>
    <w:rPr>
      <w:rFonts w:ascii="Times New Roman" w:hAnsi="Times New Roman" w:cs="Times New Roman" w:hint="default"/>
      <w:sz w:val="16"/>
      <w:szCs w:val="16"/>
    </w:rPr>
  </w:style>
  <w:style w:type="character" w:customStyle="1" w:styleId="timebox">
    <w:name w:val="timebox"/>
    <w:rsid w:val="00551295"/>
  </w:style>
  <w:style w:type="character" w:customStyle="1" w:styleId="Heading2Subtext">
    <w:name w:val="Heading 2 Subtext"/>
    <w:rsid w:val="00551295"/>
    <w:rPr>
      <w:rFonts w:ascii="Times New Roman" w:hAnsi="Times New Roman" w:cs="Times New Roman" w:hint="default"/>
      <w:sz w:val="16"/>
    </w:rPr>
  </w:style>
  <w:style w:type="character" w:customStyle="1" w:styleId="-SmallText-">
    <w:name w:val="-Small Text-"/>
    <w:rsid w:val="00551295"/>
    <w:rPr>
      <w:rFonts w:ascii="Garamond" w:hAnsi="Garamond" w:hint="default"/>
      <w:sz w:val="16"/>
    </w:rPr>
  </w:style>
  <w:style w:type="character" w:customStyle="1" w:styleId="label">
    <w:name w:val="label"/>
    <w:rsid w:val="00551295"/>
  </w:style>
  <w:style w:type="character" w:customStyle="1" w:styleId="BoldUnderlineCharChar">
    <w:name w:val="BoldUnderline Char Char"/>
    <w:rsid w:val="0055129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51295"/>
  </w:style>
  <w:style w:type="character" w:customStyle="1" w:styleId="FontStyle477">
    <w:name w:val="Font Style477"/>
    <w:basedOn w:val="DefaultParagraphFont"/>
    <w:uiPriority w:val="99"/>
    <w:rsid w:val="00551295"/>
    <w:rPr>
      <w:rFonts w:ascii="Times New Roman" w:hAnsi="Times New Roman" w:cs="Times New Roman" w:hint="default"/>
      <w:sz w:val="18"/>
      <w:szCs w:val="18"/>
    </w:rPr>
  </w:style>
  <w:style w:type="character" w:customStyle="1" w:styleId="FontStyle505">
    <w:name w:val="Font Style505"/>
    <w:basedOn w:val="DefaultParagraphFont"/>
    <w:uiPriority w:val="99"/>
    <w:rsid w:val="00551295"/>
    <w:rPr>
      <w:rFonts w:ascii="Times New Roman" w:hAnsi="Times New Roman" w:cs="Times New Roman" w:hint="default"/>
      <w:sz w:val="18"/>
      <w:szCs w:val="18"/>
    </w:rPr>
  </w:style>
  <w:style w:type="character" w:customStyle="1" w:styleId="FontStyle514">
    <w:name w:val="Font Style514"/>
    <w:basedOn w:val="DefaultParagraphFont"/>
    <w:uiPriority w:val="99"/>
    <w:rsid w:val="00551295"/>
    <w:rPr>
      <w:rFonts w:ascii="Times New Roman" w:hAnsi="Times New Roman" w:cs="Times New Roman" w:hint="default"/>
      <w:sz w:val="14"/>
      <w:szCs w:val="14"/>
    </w:rPr>
  </w:style>
  <w:style w:type="character" w:customStyle="1" w:styleId="FontStyle500">
    <w:name w:val="Font Style500"/>
    <w:basedOn w:val="DefaultParagraphFont"/>
    <w:uiPriority w:val="99"/>
    <w:rsid w:val="00551295"/>
    <w:rPr>
      <w:rFonts w:ascii="Times New Roman" w:hAnsi="Times New Roman" w:cs="Times New Roman" w:hint="default"/>
      <w:b/>
      <w:bCs/>
      <w:sz w:val="16"/>
      <w:szCs w:val="16"/>
    </w:rPr>
  </w:style>
  <w:style w:type="character" w:customStyle="1" w:styleId="CardCite1">
    <w:name w:val="CardCite1"/>
    <w:qFormat/>
    <w:rsid w:val="0055129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5129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51295"/>
    <w:rPr>
      <w:rFonts w:ascii="Times New Roman" w:hAnsi="Times New Roman" w:cs="Times New Roman" w:hint="default"/>
      <w:b/>
      <w:bCs/>
      <w:sz w:val="22"/>
      <w:szCs w:val="22"/>
    </w:rPr>
  </w:style>
  <w:style w:type="character" w:customStyle="1" w:styleId="CharacterStyle3">
    <w:name w:val="Character Style 3"/>
    <w:uiPriority w:val="99"/>
    <w:rsid w:val="00551295"/>
    <w:rPr>
      <w:rFonts w:ascii="Bookman Old Style" w:hAnsi="Bookman Old Style" w:cs="Bookman Old Style" w:hint="default"/>
      <w:spacing w:val="-5"/>
      <w:sz w:val="18"/>
      <w:szCs w:val="18"/>
    </w:rPr>
  </w:style>
  <w:style w:type="character" w:customStyle="1" w:styleId="Style8pt1">
    <w:name w:val="Style 8 pt1"/>
    <w:rsid w:val="00551295"/>
    <w:rPr>
      <w:rFonts w:ascii="Georgia" w:hAnsi="Georgia" w:hint="default"/>
      <w:sz w:val="16"/>
    </w:rPr>
  </w:style>
  <w:style w:type="character" w:customStyle="1" w:styleId="UnderlineStyleChar7">
    <w:name w:val="Underline Style Char7"/>
    <w:rsid w:val="00551295"/>
    <w:rPr>
      <w:rFonts w:ascii="Garamond" w:hAnsi="Garamond" w:hint="default"/>
      <w:sz w:val="22"/>
      <w:szCs w:val="24"/>
      <w:u w:val="single"/>
      <w:lang w:val="en-US" w:eastAsia="en-US" w:bidi="ar-SA"/>
    </w:rPr>
  </w:style>
  <w:style w:type="character" w:customStyle="1" w:styleId="StyleArial6ptBold">
    <w:name w:val="Style Arial 6 pt Bold"/>
    <w:rsid w:val="00551295"/>
    <w:rPr>
      <w:rFonts w:ascii="Arial" w:hAnsi="Arial" w:cs="Arial" w:hint="default"/>
      <w:bCs/>
      <w:sz w:val="12"/>
    </w:rPr>
  </w:style>
  <w:style w:type="character" w:customStyle="1" w:styleId="Heading2Char5">
    <w:name w:val="Heading 2 Char5"/>
    <w:rsid w:val="00551295"/>
    <w:rPr>
      <w:rFonts w:ascii="Garamond" w:hAnsi="Garamond" w:cs="Arial" w:hint="default"/>
      <w:b/>
      <w:bCs/>
      <w:iCs/>
      <w:sz w:val="24"/>
      <w:szCs w:val="28"/>
      <w:lang w:val="en-US" w:eastAsia="en-US" w:bidi="ar-SA"/>
    </w:rPr>
  </w:style>
  <w:style w:type="character" w:customStyle="1" w:styleId="TagGreg">
    <w:name w:val="TagGreg"/>
    <w:uiPriority w:val="1"/>
    <w:qFormat/>
    <w:rsid w:val="00551295"/>
    <w:rPr>
      <w:b/>
      <w:bCs w:val="0"/>
      <w:sz w:val="24"/>
    </w:rPr>
  </w:style>
  <w:style w:type="character" w:customStyle="1" w:styleId="StyleDebateUnderline10pt">
    <w:name w:val="Style Debate Underline + 10 pt"/>
    <w:rsid w:val="00551295"/>
    <w:rPr>
      <w:rFonts w:ascii="Times New Roman" w:hAnsi="Times New Roman" w:cs="Times New Roman" w:hint="default"/>
      <w:sz w:val="20"/>
      <w:szCs w:val="20"/>
      <w:u w:val="single"/>
    </w:rPr>
  </w:style>
  <w:style w:type="character" w:customStyle="1" w:styleId="underlinedCharChar0">
    <w:name w:val="underlined Char Char"/>
    <w:locked/>
    <w:rsid w:val="00551295"/>
    <w:rPr>
      <w:u w:val="single"/>
    </w:rPr>
  </w:style>
  <w:style w:type="character" w:customStyle="1" w:styleId="SourceBold">
    <w:name w:val="Source Bold"/>
    <w:rsid w:val="00551295"/>
    <w:rPr>
      <w:rFonts w:ascii="Arial Narrow" w:hAnsi="Arial Narrow" w:hint="default"/>
      <w:b/>
      <w:bCs w:val="0"/>
      <w:strike w:val="0"/>
      <w:dstrike w:val="0"/>
      <w:sz w:val="24"/>
      <w:u w:val="none"/>
      <w:effect w:val="none"/>
    </w:rPr>
  </w:style>
  <w:style w:type="character" w:customStyle="1" w:styleId="2xBoldUnderline">
    <w:name w:val="2x_Bold_Underline"/>
    <w:rsid w:val="00551295"/>
    <w:rPr>
      <w:b/>
      <w:bCs/>
      <w:sz w:val="24"/>
      <w:u w:val="thick"/>
    </w:rPr>
  </w:style>
  <w:style w:type="character" w:customStyle="1" w:styleId="Dottedunderline">
    <w:name w:val="Dotted underline"/>
    <w:rsid w:val="00551295"/>
    <w:rPr>
      <w:u w:val="dotted"/>
    </w:rPr>
  </w:style>
  <w:style w:type="character" w:customStyle="1" w:styleId="readChar">
    <w:name w:val="read Char"/>
    <w:rsid w:val="00551295"/>
    <w:rPr>
      <w:szCs w:val="22"/>
      <w:u w:val="single"/>
      <w:lang w:val="en-US" w:eastAsia="en-US" w:bidi="ar-SA"/>
    </w:rPr>
  </w:style>
  <w:style w:type="character" w:customStyle="1" w:styleId="underlining0">
    <w:name w:val="underlining"/>
    <w:rsid w:val="00551295"/>
    <w:rPr>
      <w:u w:val="single"/>
    </w:rPr>
  </w:style>
  <w:style w:type="character" w:customStyle="1" w:styleId="btitle">
    <w:name w:val="btitle"/>
    <w:rsid w:val="00551295"/>
  </w:style>
  <w:style w:type="character" w:customStyle="1" w:styleId="green">
    <w:name w:val="green"/>
    <w:rsid w:val="00551295"/>
  </w:style>
  <w:style w:type="character" w:customStyle="1" w:styleId="BodyText20">
    <w:name w:val="Body Text2"/>
    <w:rsid w:val="005512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55129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512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5129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5129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5129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512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51295"/>
    <w:rPr>
      <w:rFonts w:ascii="Sylfaen" w:hAnsi="Sylfaen" w:cs="Sylfaen" w:hint="default"/>
      <w:i/>
      <w:iCs/>
      <w:strike w:val="0"/>
      <w:dstrike w:val="0"/>
      <w:sz w:val="19"/>
      <w:szCs w:val="19"/>
      <w:u w:val="none"/>
      <w:effect w:val="none"/>
      <w:shd w:val="clear" w:color="auto" w:fill="FFFFFF"/>
    </w:rPr>
  </w:style>
  <w:style w:type="character" w:customStyle="1" w:styleId="1">
    <w:name w:val="1"/>
    <w:rsid w:val="00551295"/>
    <w:rPr>
      <w:rFonts w:ascii="Arial" w:hAnsi="Arial" w:cs="Arial" w:hint="default"/>
      <w:bCs/>
      <w:sz w:val="20"/>
      <w:u w:val="single"/>
      <w:lang w:val="en-US" w:eastAsia="en-US" w:bidi="ar-SA"/>
    </w:rPr>
  </w:style>
  <w:style w:type="character" w:customStyle="1" w:styleId="CharChar31">
    <w:name w:val="Char Char31"/>
    <w:rsid w:val="00551295"/>
    <w:rPr>
      <w:rFonts w:ascii="Arial" w:hAnsi="Arial" w:cs="Arial" w:hint="default"/>
      <w:b/>
      <w:bCs/>
      <w:iCs/>
      <w:lang w:val="en-US" w:eastAsia="en-US" w:bidi="ar-SA"/>
    </w:rPr>
  </w:style>
  <w:style w:type="character" w:customStyle="1" w:styleId="Subtitle2">
    <w:name w:val="Subtitle2"/>
    <w:rsid w:val="00551295"/>
  </w:style>
  <w:style w:type="character" w:customStyle="1" w:styleId="drop">
    <w:name w:val="drop"/>
    <w:rsid w:val="00551295"/>
  </w:style>
  <w:style w:type="character" w:customStyle="1" w:styleId="bioline">
    <w:name w:val="bioline"/>
    <w:rsid w:val="00551295"/>
  </w:style>
  <w:style w:type="character" w:customStyle="1" w:styleId="articletitle0">
    <w:name w:val="article_title"/>
    <w:rsid w:val="00551295"/>
  </w:style>
  <w:style w:type="character" w:customStyle="1" w:styleId="A4">
    <w:name w:val="A4"/>
    <w:uiPriority w:val="99"/>
    <w:rsid w:val="00551295"/>
    <w:rPr>
      <w:color w:val="000000"/>
    </w:rPr>
  </w:style>
  <w:style w:type="character" w:customStyle="1" w:styleId="s2">
    <w:name w:val="s2"/>
    <w:rsid w:val="00551295"/>
  </w:style>
  <w:style w:type="character" w:customStyle="1" w:styleId="s4">
    <w:name w:val="s4"/>
    <w:rsid w:val="00551295"/>
  </w:style>
  <w:style w:type="character" w:customStyle="1" w:styleId="s5">
    <w:name w:val="s5"/>
    <w:rsid w:val="00551295"/>
  </w:style>
  <w:style w:type="character" w:customStyle="1" w:styleId="cap">
    <w:name w:val="cap"/>
    <w:rsid w:val="00551295"/>
  </w:style>
  <w:style w:type="character" w:customStyle="1" w:styleId="rightsnotice">
    <w:name w:val="rightsnotice"/>
    <w:rsid w:val="00551295"/>
  </w:style>
  <w:style w:type="character" w:customStyle="1" w:styleId="Caption1">
    <w:name w:val="Caption1"/>
    <w:rsid w:val="00551295"/>
  </w:style>
  <w:style w:type="character" w:customStyle="1" w:styleId="credit">
    <w:name w:val="credit"/>
    <w:rsid w:val="00551295"/>
  </w:style>
  <w:style w:type="character" w:customStyle="1" w:styleId="scaps">
    <w:name w:val="scaps"/>
    <w:rsid w:val="00551295"/>
  </w:style>
  <w:style w:type="character" w:customStyle="1" w:styleId="current-article">
    <w:name w:val="current-article"/>
    <w:rsid w:val="00551295"/>
  </w:style>
  <w:style w:type="character" w:customStyle="1" w:styleId="related-current-indicator">
    <w:name w:val="related-current-indicator"/>
    <w:rsid w:val="00551295"/>
  </w:style>
  <w:style w:type="character" w:customStyle="1" w:styleId="bylclear">
    <w:name w:val="bylclear"/>
    <w:rsid w:val="00551295"/>
  </w:style>
  <w:style w:type="character" w:customStyle="1" w:styleId="timestamp">
    <w:name w:val="timestamp"/>
    <w:rsid w:val="00551295"/>
  </w:style>
  <w:style w:type="character" w:customStyle="1" w:styleId="comments">
    <w:name w:val="comments"/>
    <w:rsid w:val="00551295"/>
  </w:style>
  <w:style w:type="character" w:customStyle="1" w:styleId="essaytext">
    <w:name w:val="essaytext"/>
    <w:rsid w:val="00551295"/>
  </w:style>
  <w:style w:type="character" w:customStyle="1" w:styleId="username">
    <w:name w:val="username"/>
    <w:rsid w:val="00551295"/>
  </w:style>
  <w:style w:type="character" w:customStyle="1" w:styleId="toplinks">
    <w:name w:val="toplinks"/>
    <w:rsid w:val="00551295"/>
  </w:style>
  <w:style w:type="character" w:customStyle="1" w:styleId="A3">
    <w:name w:val="A3"/>
    <w:uiPriority w:val="99"/>
    <w:rsid w:val="00551295"/>
    <w:rPr>
      <w:rFonts w:ascii="Perpetua" w:hAnsi="Perpetua" w:cs="Perpetua" w:hint="default"/>
      <w:color w:val="000000"/>
      <w:sz w:val="15"/>
      <w:szCs w:val="15"/>
    </w:rPr>
  </w:style>
  <w:style w:type="character" w:customStyle="1" w:styleId="see">
    <w:name w:val="see"/>
    <w:rsid w:val="00551295"/>
  </w:style>
  <w:style w:type="character" w:customStyle="1" w:styleId="first-letter">
    <w:name w:val="first-letter"/>
    <w:rsid w:val="00551295"/>
  </w:style>
  <w:style w:type="character" w:customStyle="1" w:styleId="focusparagraph">
    <w:name w:val="focusparagraph"/>
    <w:rsid w:val="00551295"/>
  </w:style>
  <w:style w:type="character" w:customStyle="1" w:styleId="lightblue">
    <w:name w:val="lightblue"/>
    <w:rsid w:val="00551295"/>
  </w:style>
  <w:style w:type="character" w:customStyle="1" w:styleId="StyleUnderlineCharChar9pt">
    <w:name w:val="Style Underline Char Char + 9 pt"/>
    <w:rsid w:val="0055129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51295"/>
  </w:style>
  <w:style w:type="character" w:customStyle="1" w:styleId="Title10">
    <w:name w:val="Title1"/>
    <w:rsid w:val="00551295"/>
  </w:style>
  <w:style w:type="character" w:customStyle="1" w:styleId="BoldandUnderlineCharCharCharChar">
    <w:name w:val="Bold and Underline Char Char Char Char"/>
    <w:rsid w:val="00551295"/>
    <w:rPr>
      <w:b/>
      <w:bCs w:val="0"/>
      <w:noProof w:val="0"/>
      <w:u w:val="single"/>
      <w:lang w:val="en-US" w:eastAsia="en-US" w:bidi="ar-SA"/>
    </w:rPr>
  </w:style>
  <w:style w:type="character" w:customStyle="1" w:styleId="FontStyle29">
    <w:name w:val="Font Style29"/>
    <w:uiPriority w:val="99"/>
    <w:rsid w:val="00551295"/>
    <w:rPr>
      <w:rFonts w:ascii="Arial" w:hAnsi="Arial" w:cs="Arial" w:hint="default"/>
      <w:sz w:val="14"/>
      <w:szCs w:val="14"/>
    </w:rPr>
  </w:style>
  <w:style w:type="character" w:customStyle="1" w:styleId="CardsUnderlined">
    <w:name w:val="Cards Underlined"/>
    <w:rsid w:val="00551295"/>
    <w:rPr>
      <w:rFonts w:ascii="Helvetica" w:hAnsi="Helvetica" w:cs="Helvetica" w:hint="default"/>
      <w:sz w:val="22"/>
      <w:szCs w:val="24"/>
      <w:u w:val="thick"/>
    </w:rPr>
  </w:style>
  <w:style w:type="character" w:customStyle="1" w:styleId="titles">
    <w:name w:val="titles"/>
    <w:rsid w:val="00551295"/>
  </w:style>
  <w:style w:type="character" w:customStyle="1" w:styleId="articletext0">
    <w:name w:val="article_text"/>
    <w:rsid w:val="00551295"/>
  </w:style>
  <w:style w:type="character" w:customStyle="1" w:styleId="contentauthor">
    <w:name w:val="contentauthor"/>
    <w:rsid w:val="00551295"/>
  </w:style>
  <w:style w:type="character" w:customStyle="1" w:styleId="subarticleheader">
    <w:name w:val="subarticleheader"/>
    <w:rsid w:val="00551295"/>
  </w:style>
  <w:style w:type="character" w:customStyle="1" w:styleId="spelle">
    <w:name w:val="spelle"/>
    <w:rsid w:val="00551295"/>
  </w:style>
  <w:style w:type="character" w:customStyle="1" w:styleId="grame">
    <w:name w:val="grame"/>
    <w:rsid w:val="00551295"/>
  </w:style>
  <w:style w:type="character" w:customStyle="1" w:styleId="newstitle1">
    <w:name w:val="newstitle1"/>
    <w:rsid w:val="00551295"/>
  </w:style>
  <w:style w:type="character" w:customStyle="1" w:styleId="copy">
    <w:name w:val="copy"/>
    <w:rsid w:val="00551295"/>
  </w:style>
  <w:style w:type="character" w:customStyle="1" w:styleId="topheadline">
    <w:name w:val="topheadline"/>
    <w:rsid w:val="00551295"/>
  </w:style>
  <w:style w:type="character" w:customStyle="1" w:styleId="Stylereduce27pt">
    <w:name w:val="Style reduce2 + 7 pt"/>
    <w:rsid w:val="00551295"/>
    <w:rPr>
      <w:rFonts w:ascii="Times New Roman" w:hAnsi="Times New Roman" w:cs="Arial" w:hint="default"/>
      <w:color w:val="000000"/>
      <w:sz w:val="14"/>
      <w:szCs w:val="22"/>
    </w:rPr>
  </w:style>
  <w:style w:type="character" w:customStyle="1" w:styleId="srtitle">
    <w:name w:val="srtitle"/>
    <w:rsid w:val="00551295"/>
  </w:style>
  <w:style w:type="character" w:customStyle="1" w:styleId="st1">
    <w:name w:val="st1"/>
    <w:rsid w:val="00551295"/>
  </w:style>
  <w:style w:type="character" w:customStyle="1" w:styleId="StyleStyleGaramond">
    <w:name w:val="Style Style Garamond +"/>
    <w:rsid w:val="00551295"/>
    <w:rPr>
      <w:rFonts w:ascii="Garamond" w:hAnsi="Garamond" w:cs="Times New Roman" w:hint="default"/>
      <w:sz w:val="20"/>
    </w:rPr>
  </w:style>
  <w:style w:type="character" w:customStyle="1" w:styleId="quotechar0">
    <w:name w:val="quotechar"/>
    <w:rsid w:val="00551295"/>
  </w:style>
  <w:style w:type="character" w:customStyle="1" w:styleId="boldunderline0">
    <w:name w:val="boldunderline"/>
    <w:rsid w:val="00551295"/>
  </w:style>
  <w:style w:type="character" w:customStyle="1" w:styleId="A8">
    <w:name w:val="A8"/>
    <w:rsid w:val="00551295"/>
    <w:rPr>
      <w:rFonts w:ascii="Scala" w:hAnsi="Scala" w:cs="Scala" w:hint="default"/>
      <w:color w:val="000000"/>
      <w:sz w:val="15"/>
      <w:szCs w:val="15"/>
    </w:rPr>
  </w:style>
  <w:style w:type="character" w:customStyle="1" w:styleId="A0">
    <w:name w:val="A0"/>
    <w:uiPriority w:val="99"/>
    <w:rsid w:val="00551295"/>
    <w:rPr>
      <w:rFonts w:ascii="Scala" w:hAnsi="Scala" w:cs="Scala" w:hint="default"/>
      <w:color w:val="000000"/>
      <w:sz w:val="16"/>
      <w:szCs w:val="16"/>
    </w:rPr>
  </w:style>
  <w:style w:type="character" w:customStyle="1" w:styleId="Date11">
    <w:name w:val="Date11"/>
    <w:rsid w:val="00551295"/>
  </w:style>
  <w:style w:type="character" w:customStyle="1" w:styleId="Boxout">
    <w:name w:val="Box out"/>
    <w:uiPriority w:val="1"/>
    <w:qFormat/>
    <w:rsid w:val="00551295"/>
    <w:rPr>
      <w:rFonts w:ascii="Tahoma" w:hAnsi="Tahoma" w:cs="Tahoma" w:hint="default"/>
      <w:b/>
      <w:bCs w:val="0"/>
      <w:sz w:val="20"/>
      <w:u w:val="single"/>
      <w:bdr w:val="none" w:sz="0" w:space="0" w:color="auto" w:frame="1"/>
      <w:shd w:val="clear" w:color="auto" w:fill="A9E8F5"/>
    </w:rPr>
  </w:style>
  <w:style w:type="character" w:customStyle="1" w:styleId="metad">
    <w:name w:val="metad"/>
    <w:rsid w:val="00551295"/>
  </w:style>
  <w:style w:type="character" w:customStyle="1" w:styleId="sifr-alternate">
    <w:name w:val="sifr-alternate"/>
    <w:rsid w:val="00551295"/>
  </w:style>
  <w:style w:type="character" w:customStyle="1" w:styleId="justify1">
    <w:name w:val="justify1"/>
    <w:rsid w:val="00551295"/>
  </w:style>
  <w:style w:type="character" w:customStyle="1" w:styleId="artbody1">
    <w:name w:val="art_body1"/>
    <w:rsid w:val="00551295"/>
    <w:rPr>
      <w:rFonts w:ascii="Arial" w:hAnsi="Arial" w:cs="Arial" w:hint="default"/>
    </w:rPr>
  </w:style>
  <w:style w:type="character" w:customStyle="1" w:styleId="A1">
    <w:name w:val="A1"/>
    <w:uiPriority w:val="99"/>
    <w:rsid w:val="00551295"/>
    <w:rPr>
      <w:rFonts w:ascii="Book Antiqua" w:hAnsi="Book Antiqua" w:cs="Book Antiqua" w:hint="default"/>
      <w:color w:val="221E1F"/>
      <w:sz w:val="22"/>
      <w:szCs w:val="22"/>
    </w:rPr>
  </w:style>
  <w:style w:type="character" w:customStyle="1" w:styleId="reality">
    <w:name w:val="reality"/>
    <w:rsid w:val="00551295"/>
  </w:style>
  <w:style w:type="character" w:customStyle="1" w:styleId="text2">
    <w:name w:val="text2"/>
    <w:rsid w:val="00551295"/>
  </w:style>
  <w:style w:type="character" w:customStyle="1" w:styleId="StyleUnderlineChar2CharChar11pt">
    <w:name w:val="Style Underline Char2 Char Char + 11 pt"/>
    <w:rsid w:val="00551295"/>
    <w:rPr>
      <w:rFonts w:ascii="Times New Roman" w:hAnsi="Times New Roman" w:cs="Times New Roman" w:hint="default"/>
      <w:sz w:val="20"/>
      <w:u w:val="single"/>
    </w:rPr>
  </w:style>
  <w:style w:type="character" w:customStyle="1" w:styleId="StyleStyleBoldUnderline11pt">
    <w:name w:val="Style Style Bold Underline + 11 pt"/>
    <w:rsid w:val="00551295"/>
    <w:rPr>
      <w:b/>
      <w:bCs/>
      <w:sz w:val="20"/>
      <w:u w:val="single"/>
    </w:rPr>
  </w:style>
  <w:style w:type="character" w:customStyle="1" w:styleId="articlehead2">
    <w:name w:val="articlehead2"/>
    <w:rsid w:val="00551295"/>
  </w:style>
  <w:style w:type="character" w:customStyle="1" w:styleId="pronset">
    <w:name w:val="pronset"/>
    <w:rsid w:val="00551295"/>
  </w:style>
  <w:style w:type="character" w:customStyle="1" w:styleId="prondelim">
    <w:name w:val="prondelim"/>
    <w:rsid w:val="00551295"/>
  </w:style>
  <w:style w:type="character" w:customStyle="1" w:styleId="prontoggle">
    <w:name w:val="pron_toggle"/>
    <w:rsid w:val="00551295"/>
  </w:style>
  <w:style w:type="character" w:customStyle="1" w:styleId="boldface">
    <w:name w:val="boldface"/>
    <w:rsid w:val="00551295"/>
  </w:style>
  <w:style w:type="character" w:customStyle="1" w:styleId="secondary-bf">
    <w:name w:val="secondary-bf"/>
    <w:rsid w:val="00551295"/>
  </w:style>
  <w:style w:type="table" w:styleId="ColorfulGrid-Accent1">
    <w:name w:val="Colorful Grid Accent 1"/>
    <w:basedOn w:val="TableNormal"/>
    <w:link w:val="ColorfulGrid-Accent1Char"/>
    <w:uiPriority w:val="29"/>
    <w:unhideWhenUsed/>
    <w:rsid w:val="00551295"/>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51295"/>
    <w:rPr>
      <w:rFonts w:ascii="Times New Roman" w:hAnsi="Times New Roman" w:cs="Times New Roman" w:hint="default"/>
      <w:iCs/>
      <w:color w:val="000000"/>
      <w:sz w:val="16"/>
    </w:rPr>
  </w:style>
  <w:style w:type="character" w:customStyle="1" w:styleId="Boxout0">
    <w:name w:val="Boxout"/>
    <w:uiPriority w:val="1"/>
    <w:qFormat/>
    <w:rsid w:val="0055129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51295"/>
  </w:style>
  <w:style w:type="character" w:customStyle="1" w:styleId="pg">
    <w:name w:val="pg"/>
    <w:rsid w:val="00551295"/>
  </w:style>
  <w:style w:type="character" w:customStyle="1" w:styleId="detailtitle">
    <w:name w:val="detailtitle"/>
    <w:rsid w:val="00551295"/>
  </w:style>
  <w:style w:type="character" w:customStyle="1" w:styleId="storydate">
    <w:name w:val="storydate"/>
    <w:rsid w:val="00551295"/>
  </w:style>
  <w:style w:type="character" w:customStyle="1" w:styleId="preloadwrap">
    <w:name w:val="preloadwrap"/>
    <w:rsid w:val="00551295"/>
  </w:style>
  <w:style w:type="character" w:customStyle="1" w:styleId="creditwrap">
    <w:name w:val="creditwrap"/>
    <w:rsid w:val="00551295"/>
  </w:style>
  <w:style w:type="character" w:customStyle="1" w:styleId="DefaultChar1">
    <w:name w:val="Default Char1"/>
    <w:rsid w:val="00551295"/>
    <w:rPr>
      <w:noProof w:val="0"/>
      <w:color w:val="000000"/>
      <w:lang w:val="en-US" w:eastAsia="en-US" w:bidi="ar-SA"/>
    </w:rPr>
  </w:style>
  <w:style w:type="character" w:customStyle="1" w:styleId="textunderlineChar0">
    <w:name w:val="text underline Char"/>
    <w:rsid w:val="00551295"/>
    <w:rPr>
      <w:sz w:val="24"/>
      <w:szCs w:val="22"/>
      <w:u w:val="thick"/>
      <w:lang w:val="en-US" w:eastAsia="en-US" w:bidi="ar-SA"/>
    </w:rPr>
  </w:style>
  <w:style w:type="character" w:customStyle="1" w:styleId="BoldChar">
    <w:name w:val="Bold Char"/>
    <w:rsid w:val="00551295"/>
    <w:rPr>
      <w:rFonts w:ascii="Times New Roman" w:eastAsia="Times New Roman" w:hAnsi="Times New Roman" w:cs="Times New Roman" w:hint="default"/>
      <w:b/>
      <w:bCs w:val="0"/>
      <w:szCs w:val="24"/>
    </w:rPr>
  </w:style>
  <w:style w:type="character" w:customStyle="1" w:styleId="pmterms31">
    <w:name w:val="pmterms31"/>
    <w:rsid w:val="00551295"/>
    <w:rPr>
      <w:b/>
      <w:bCs/>
      <w:i w:val="0"/>
      <w:iCs w:val="0"/>
      <w:color w:val="000000"/>
    </w:rPr>
  </w:style>
  <w:style w:type="character" w:customStyle="1" w:styleId="copyrightdescription">
    <w:name w:val="copyrightdescription"/>
    <w:rsid w:val="00551295"/>
  </w:style>
  <w:style w:type="character" w:customStyle="1" w:styleId="ft01">
    <w:name w:val="ft01"/>
    <w:rsid w:val="00551295"/>
    <w:rPr>
      <w:rFonts w:ascii="Times" w:hAnsi="Times" w:cs="Times" w:hint="default"/>
      <w:color w:val="000000"/>
      <w:sz w:val="14"/>
      <w:szCs w:val="14"/>
    </w:rPr>
  </w:style>
  <w:style w:type="character" w:customStyle="1" w:styleId="ft11">
    <w:name w:val="ft11"/>
    <w:rsid w:val="00551295"/>
    <w:rPr>
      <w:rFonts w:ascii="Times" w:hAnsi="Times" w:cs="Times" w:hint="default"/>
      <w:color w:val="000000"/>
      <w:sz w:val="17"/>
      <w:szCs w:val="17"/>
    </w:rPr>
  </w:style>
  <w:style w:type="character" w:customStyle="1" w:styleId="ft21">
    <w:name w:val="ft21"/>
    <w:rsid w:val="00551295"/>
    <w:rPr>
      <w:rFonts w:ascii="Times" w:hAnsi="Times" w:cs="Times" w:hint="default"/>
      <w:color w:val="000000"/>
      <w:sz w:val="15"/>
      <w:szCs w:val="15"/>
    </w:rPr>
  </w:style>
  <w:style w:type="character" w:customStyle="1" w:styleId="ft31">
    <w:name w:val="ft31"/>
    <w:rsid w:val="00551295"/>
    <w:rPr>
      <w:rFonts w:ascii="Times" w:hAnsi="Times" w:cs="Times" w:hint="default"/>
      <w:color w:val="000000"/>
      <w:sz w:val="15"/>
      <w:szCs w:val="15"/>
    </w:rPr>
  </w:style>
  <w:style w:type="character" w:customStyle="1" w:styleId="dquo">
    <w:name w:val="dquo"/>
    <w:rsid w:val="00551295"/>
  </w:style>
  <w:style w:type="character" w:customStyle="1" w:styleId="caps2">
    <w:name w:val="caps2"/>
    <w:rsid w:val="00551295"/>
  </w:style>
  <w:style w:type="character" w:customStyle="1" w:styleId="CardsFont12ptCharCharCharChar">
    <w:name w:val="Cards + Font: 12 pt Char Char Char Char"/>
    <w:rsid w:val="00551295"/>
    <w:rPr>
      <w:sz w:val="24"/>
      <w:szCs w:val="24"/>
      <w:u w:val="thick"/>
      <w:lang w:val="en-US" w:eastAsia="en-US" w:bidi="ar-SA"/>
    </w:rPr>
  </w:style>
  <w:style w:type="character" w:customStyle="1" w:styleId="ccs">
    <w:name w:val="c cs"/>
    <w:rsid w:val="00551295"/>
  </w:style>
  <w:style w:type="character" w:customStyle="1" w:styleId="UnderlinedEvChar">
    <w:name w:val="Underlined Ev Char"/>
    <w:rsid w:val="00551295"/>
    <w:rPr>
      <w:rFonts w:ascii="Times New Roman" w:eastAsia="Times New Roman" w:hAnsi="Times New Roman" w:cs="Times New Roman" w:hint="default"/>
      <w:szCs w:val="24"/>
      <w:u w:val="single"/>
    </w:rPr>
  </w:style>
  <w:style w:type="character" w:customStyle="1" w:styleId="dropshadow">
    <w:name w:val="dropshadow"/>
    <w:rsid w:val="00551295"/>
  </w:style>
  <w:style w:type="character" w:customStyle="1" w:styleId="d05ws">
    <w:name w:val="d05ws"/>
    <w:rsid w:val="00551295"/>
  </w:style>
  <w:style w:type="character" w:customStyle="1" w:styleId="rzibod">
    <w:name w:val="rzibod"/>
    <w:rsid w:val="00551295"/>
  </w:style>
  <w:style w:type="character" w:customStyle="1" w:styleId="StyleBold1">
    <w:name w:val="Style Bold1"/>
    <w:rsid w:val="00551295"/>
    <w:rPr>
      <w:rFonts w:ascii="Georgia" w:hAnsi="Georgia" w:hint="default"/>
      <w:b/>
      <w:bCs/>
      <w:sz w:val="22"/>
    </w:rPr>
  </w:style>
  <w:style w:type="character" w:customStyle="1" w:styleId="headertext">
    <w:name w:val="headertext"/>
    <w:rsid w:val="00551295"/>
  </w:style>
  <w:style w:type="character" w:customStyle="1" w:styleId="endnote-reference">
    <w:name w:val="endnote-reference"/>
    <w:rsid w:val="00551295"/>
  </w:style>
  <w:style w:type="character" w:customStyle="1" w:styleId="officialsname">
    <w:name w:val="official_s_name"/>
    <w:rsid w:val="00551295"/>
  </w:style>
  <w:style w:type="character" w:customStyle="1" w:styleId="audience">
    <w:name w:val="audience"/>
    <w:rsid w:val="00551295"/>
  </w:style>
  <w:style w:type="character" w:customStyle="1" w:styleId="A7">
    <w:name w:val="A7"/>
    <w:uiPriority w:val="99"/>
    <w:rsid w:val="00551295"/>
    <w:rPr>
      <w:rFonts w:ascii="Myriad Pro" w:hAnsi="Myriad Pro" w:cs="Myriad Pro" w:hint="default"/>
      <w:color w:val="0066B1"/>
      <w:sz w:val="22"/>
      <w:szCs w:val="22"/>
    </w:rPr>
  </w:style>
  <w:style w:type="character" w:customStyle="1" w:styleId="normalchar">
    <w:name w:val="normal__char"/>
    <w:rsid w:val="00551295"/>
  </w:style>
  <w:style w:type="character" w:customStyle="1" w:styleId="hyperlink002cheading0020100200028block0020title0029char">
    <w:name w:val="hyperlink_002cheading_00201_0020_0028block_0020title_0029__char"/>
    <w:rsid w:val="00551295"/>
  </w:style>
  <w:style w:type="character" w:customStyle="1" w:styleId="underline002cstyle0020bold0020underlinechar">
    <w:name w:val="underline_002cstyle_0020bold_0020underline__char"/>
    <w:rsid w:val="00551295"/>
  </w:style>
  <w:style w:type="character" w:customStyle="1" w:styleId="copyboldblack">
    <w:name w:val="copyboldblack"/>
    <w:rsid w:val="00551295"/>
  </w:style>
  <w:style w:type="character" w:customStyle="1" w:styleId="copybold">
    <w:name w:val="copybold"/>
    <w:rsid w:val="00551295"/>
  </w:style>
  <w:style w:type="character" w:customStyle="1" w:styleId="author-date0">
    <w:name w:val="author-date"/>
    <w:rsid w:val="00551295"/>
  </w:style>
  <w:style w:type="character" w:customStyle="1" w:styleId="hidden">
    <w:name w:val="hidden"/>
    <w:rsid w:val="00551295"/>
  </w:style>
  <w:style w:type="character" w:customStyle="1" w:styleId="articlebegin">
    <w:name w:val="articlebegin"/>
    <w:rsid w:val="00551295"/>
  </w:style>
  <w:style w:type="character" w:customStyle="1" w:styleId="mediaoverlay">
    <w:name w:val="mediaoverlay"/>
    <w:rsid w:val="00551295"/>
  </w:style>
  <w:style w:type="character" w:customStyle="1" w:styleId="blogcaption">
    <w:name w:val="blog_caption"/>
    <w:rsid w:val="00551295"/>
  </w:style>
  <w:style w:type="character" w:customStyle="1" w:styleId="commnet-abuzz">
    <w:name w:val="commnet-abuzz"/>
    <w:rsid w:val="00551295"/>
  </w:style>
  <w:style w:type="character" w:customStyle="1" w:styleId="fbconnectbuttontext">
    <w:name w:val="fbconnectbutton_text"/>
    <w:rsid w:val="00551295"/>
  </w:style>
  <w:style w:type="character" w:customStyle="1" w:styleId="fbsharecountinner">
    <w:name w:val="fb_share_count_inner"/>
    <w:rsid w:val="00551295"/>
  </w:style>
  <w:style w:type="character" w:customStyle="1" w:styleId="stbuttontext">
    <w:name w:val="stbuttontext"/>
    <w:rsid w:val="00551295"/>
  </w:style>
  <w:style w:type="character" w:customStyle="1" w:styleId="source">
    <w:name w:val="source"/>
    <w:rsid w:val="00551295"/>
  </w:style>
  <w:style w:type="character" w:customStyle="1" w:styleId="pubdate">
    <w:name w:val="pubdate"/>
    <w:rsid w:val="00551295"/>
  </w:style>
  <w:style w:type="character" w:customStyle="1" w:styleId="grey">
    <w:name w:val="grey"/>
    <w:rsid w:val="00551295"/>
  </w:style>
  <w:style w:type="character" w:customStyle="1" w:styleId="postdate">
    <w:name w:val="post_date"/>
    <w:rsid w:val="00551295"/>
  </w:style>
  <w:style w:type="character" w:customStyle="1" w:styleId="bdx">
    <w:name w:val="bdx"/>
    <w:rsid w:val="00551295"/>
  </w:style>
  <w:style w:type="character" w:customStyle="1" w:styleId="bdl">
    <w:name w:val="bdl"/>
    <w:rsid w:val="00551295"/>
  </w:style>
  <w:style w:type="character" w:customStyle="1" w:styleId="breadcrumbitemcurrent">
    <w:name w:val="breadcrumbitemcurrent"/>
    <w:rsid w:val="00551295"/>
  </w:style>
  <w:style w:type="character" w:customStyle="1" w:styleId="bbl">
    <w:name w:val="bbl"/>
    <w:rsid w:val="00551295"/>
  </w:style>
  <w:style w:type="character" w:customStyle="1" w:styleId="Date2">
    <w:name w:val="Date2"/>
    <w:rsid w:val="00551295"/>
  </w:style>
  <w:style w:type="character" w:customStyle="1" w:styleId="company">
    <w:name w:val="company"/>
    <w:rsid w:val="00551295"/>
  </w:style>
  <w:style w:type="character" w:customStyle="1" w:styleId="itxtnewhookspan">
    <w:name w:val="itxtnewhookspan"/>
    <w:rsid w:val="00551295"/>
  </w:style>
  <w:style w:type="character" w:customStyle="1" w:styleId="gstxthlt">
    <w:name w:val="gstxt_hlt"/>
    <w:rsid w:val="00551295"/>
  </w:style>
  <w:style w:type="character" w:customStyle="1" w:styleId="SubtleEmphasis1">
    <w:name w:val="Subtle Emphasis1"/>
    <w:uiPriority w:val="19"/>
    <w:qFormat/>
    <w:rsid w:val="00551295"/>
    <w:rPr>
      <w:rFonts w:ascii="Times New Roman" w:hAnsi="Times New Roman" w:cs="Times New Roman" w:hint="default"/>
      <w:b/>
      <w:bCs w:val="0"/>
      <w:iCs/>
      <w:color w:val="auto"/>
      <w:sz w:val="22"/>
    </w:rPr>
  </w:style>
  <w:style w:type="character" w:customStyle="1" w:styleId="StyleBoldRed">
    <w:name w:val="Style Bold Red"/>
    <w:rsid w:val="00551295"/>
    <w:rPr>
      <w:b/>
      <w:bCs/>
      <w:color w:val="auto"/>
    </w:rPr>
  </w:style>
  <w:style w:type="character" w:customStyle="1" w:styleId="StyleTimesNewRoman8pt">
    <w:name w:val="Style Times New Roman 8 pt"/>
    <w:rsid w:val="00551295"/>
    <w:rPr>
      <w:rFonts w:ascii="Georgia" w:hAnsi="Georgia" w:hint="default"/>
      <w:sz w:val="16"/>
    </w:rPr>
  </w:style>
  <w:style w:type="character" w:customStyle="1" w:styleId="StyleStyle7pt8pt">
    <w:name w:val="Style Style 7 pt + 8 pt"/>
    <w:rsid w:val="00551295"/>
    <w:rPr>
      <w:sz w:val="16"/>
    </w:rPr>
  </w:style>
  <w:style w:type="character" w:customStyle="1" w:styleId="StyleStyleThickunderlineBold1">
    <w:name w:val="Style Style Thick underline + Bold1"/>
    <w:rsid w:val="00551295"/>
    <w:rPr>
      <w:b/>
      <w:bCs/>
      <w:u w:val="thick"/>
    </w:rPr>
  </w:style>
  <w:style w:type="character" w:customStyle="1" w:styleId="StyleUnderline2">
    <w:name w:val="Style Underline2"/>
    <w:rsid w:val="00551295"/>
    <w:rPr>
      <w:u w:val="single"/>
    </w:rPr>
  </w:style>
  <w:style w:type="character" w:customStyle="1" w:styleId="ShrinkText">
    <w:name w:val="Shrink Text"/>
    <w:rsid w:val="00551295"/>
    <w:rPr>
      <w:sz w:val="16"/>
    </w:rPr>
  </w:style>
  <w:style w:type="character" w:customStyle="1" w:styleId="smallcaps">
    <w:name w:val="smallcaps"/>
    <w:rsid w:val="00551295"/>
  </w:style>
  <w:style w:type="character" w:customStyle="1" w:styleId="goldbldtext">
    <w:name w:val="goldbldtext"/>
    <w:rsid w:val="00551295"/>
  </w:style>
  <w:style w:type="character" w:customStyle="1" w:styleId="cardshighlight0">
    <w:name w:val="cardshighlight"/>
    <w:rsid w:val="00551295"/>
  </w:style>
  <w:style w:type="character" w:customStyle="1" w:styleId="cardsfont12pt1">
    <w:name w:val="cardsfont12pt"/>
    <w:rsid w:val="00551295"/>
  </w:style>
  <w:style w:type="character" w:customStyle="1" w:styleId="ft1">
    <w:name w:val="ft1"/>
    <w:rsid w:val="00551295"/>
  </w:style>
  <w:style w:type="character" w:customStyle="1" w:styleId="ft6">
    <w:name w:val="ft6"/>
    <w:rsid w:val="00551295"/>
  </w:style>
  <w:style w:type="character" w:customStyle="1" w:styleId="kicker">
    <w:name w:val="kicker"/>
    <w:rsid w:val="00551295"/>
  </w:style>
  <w:style w:type="character" w:customStyle="1" w:styleId="backcontent">
    <w:name w:val="backcontent"/>
    <w:rsid w:val="00551295"/>
  </w:style>
  <w:style w:type="character" w:customStyle="1" w:styleId="daystmp">
    <w:name w:val="daystmp"/>
    <w:rsid w:val="00551295"/>
  </w:style>
  <w:style w:type="character" w:customStyle="1" w:styleId="cardsfont12ptchar">
    <w:name w:val="cardsfont12ptchar"/>
    <w:rsid w:val="00551295"/>
  </w:style>
  <w:style w:type="character" w:customStyle="1" w:styleId="gal">
    <w:name w:val="gal"/>
    <w:rsid w:val="00551295"/>
  </w:style>
  <w:style w:type="character" w:customStyle="1" w:styleId="submitted">
    <w:name w:val="submitted"/>
    <w:rsid w:val="00551295"/>
  </w:style>
  <w:style w:type="character" w:customStyle="1" w:styleId="imagedateline">
    <w:name w:val="image_dateline"/>
    <w:rsid w:val="00551295"/>
  </w:style>
  <w:style w:type="character" w:customStyle="1" w:styleId="authordatecharchar">
    <w:name w:val="authordatecharchar"/>
    <w:rsid w:val="00551295"/>
  </w:style>
  <w:style w:type="character" w:customStyle="1" w:styleId="style1char0">
    <w:name w:val="style1char"/>
    <w:rsid w:val="00551295"/>
  </w:style>
  <w:style w:type="character" w:customStyle="1" w:styleId="tagcharchar0">
    <w:name w:val="tagcharchar"/>
    <w:rsid w:val="00551295"/>
  </w:style>
  <w:style w:type="character" w:customStyle="1" w:styleId="underlinedcharchar2">
    <w:name w:val="underlinedcharchar"/>
    <w:rsid w:val="00551295"/>
  </w:style>
  <w:style w:type="character" w:customStyle="1" w:styleId="BoxedChar">
    <w:name w:val="Boxed Char"/>
    <w:rsid w:val="00551295"/>
    <w:rPr>
      <w:rFonts w:ascii="Arial Narrow" w:hAnsi="Arial Narrow" w:hint="default"/>
      <w:b/>
      <w:bCs w:val="0"/>
      <w:sz w:val="18"/>
      <w:bdr w:val="single" w:sz="6" w:space="0" w:color="auto" w:frame="1"/>
    </w:rPr>
  </w:style>
  <w:style w:type="character" w:customStyle="1" w:styleId="Style11ptUnderline2">
    <w:name w:val="Style 11 pt Underline2"/>
    <w:rsid w:val="00551295"/>
    <w:rPr>
      <w:sz w:val="20"/>
      <w:u w:val="single"/>
    </w:rPr>
  </w:style>
  <w:style w:type="character" w:customStyle="1" w:styleId="Style11ptBoldUnderline2">
    <w:name w:val="Style 11 pt Bold Underline2"/>
    <w:rsid w:val="00551295"/>
    <w:rPr>
      <w:b/>
      <w:bCs/>
      <w:sz w:val="20"/>
      <w:u w:val="single"/>
    </w:rPr>
  </w:style>
  <w:style w:type="character" w:customStyle="1" w:styleId="nw">
    <w:name w:val="nw"/>
    <w:rsid w:val="00551295"/>
  </w:style>
  <w:style w:type="character" w:customStyle="1" w:styleId="Styleunderline11ptBoldBorderSinglesolidlineAuto">
    <w:name w:val="Style underline + 11 pt Bold Border: : (Single solid line Auto ..."/>
    <w:rsid w:val="00551295"/>
    <w:rPr>
      <w:b/>
      <w:bCs/>
      <w:sz w:val="20"/>
      <w:u w:val="single"/>
      <w:bdr w:val="single" w:sz="4" w:space="0" w:color="auto" w:frame="1"/>
    </w:rPr>
  </w:style>
  <w:style w:type="character" w:customStyle="1" w:styleId="cardCharCharChar1">
    <w:name w:val="card Char Char Char1"/>
    <w:rsid w:val="00551295"/>
    <w:rPr>
      <w:lang w:val="en-US" w:eastAsia="en-US" w:bidi="ar-SA"/>
    </w:rPr>
  </w:style>
  <w:style w:type="character" w:customStyle="1" w:styleId="authors1">
    <w:name w:val="authors1"/>
    <w:rsid w:val="00551295"/>
    <w:rPr>
      <w:rFonts w:ascii="Verdana" w:hAnsi="Verdana" w:hint="default"/>
      <w:b/>
      <w:bCs/>
      <w:color w:val="006699"/>
      <w:sz w:val="20"/>
      <w:szCs w:val="20"/>
    </w:rPr>
  </w:style>
  <w:style w:type="character" w:customStyle="1" w:styleId="headlinesectionlarge">
    <w:name w:val="headline_section_large"/>
    <w:rsid w:val="00551295"/>
  </w:style>
  <w:style w:type="character" w:customStyle="1" w:styleId="Styleunderline11ptBlack">
    <w:name w:val="Style underline + 11 pt Black"/>
    <w:rsid w:val="00551295"/>
    <w:rPr>
      <w:color w:val="000000"/>
      <w:sz w:val="20"/>
      <w:u w:val="single"/>
    </w:rPr>
  </w:style>
  <w:style w:type="character" w:customStyle="1" w:styleId="Styleunderline11ptBoldBlack">
    <w:name w:val="Style underline + 11 pt Bold Black"/>
    <w:rsid w:val="00551295"/>
    <w:rPr>
      <w:b/>
      <w:bCs/>
      <w:color w:val="000000"/>
      <w:sz w:val="20"/>
      <w:u w:val="single"/>
    </w:rPr>
  </w:style>
  <w:style w:type="character" w:customStyle="1" w:styleId="Style11ptBoldBlackUnderline">
    <w:name w:val="Style 11 pt Bold Black Underline"/>
    <w:rsid w:val="00551295"/>
    <w:rPr>
      <w:b/>
      <w:bCs/>
      <w:color w:val="000000"/>
      <w:sz w:val="20"/>
      <w:u w:val="single"/>
    </w:rPr>
  </w:style>
  <w:style w:type="character" w:customStyle="1" w:styleId="Style11ptBoldBlackUnderlineBorderSinglesolidline">
    <w:name w:val="Style 11 pt Bold Black Underline Border: : (Single solid line ..."/>
    <w:rsid w:val="00551295"/>
    <w:rPr>
      <w:b/>
      <w:bCs/>
      <w:color w:val="000000"/>
      <w:sz w:val="20"/>
      <w:u w:val="single"/>
      <w:bdr w:val="single" w:sz="4" w:space="0" w:color="auto" w:frame="1"/>
    </w:rPr>
  </w:style>
  <w:style w:type="character" w:customStyle="1" w:styleId="StyleLatinMeridien-Italic11ptItalicUnderline">
    <w:name w:val="Style (Latin) Meridien-Italic 11 pt Italic Underline"/>
    <w:rsid w:val="00551295"/>
    <w:rPr>
      <w:rFonts w:ascii="Meridien-Italic" w:hAnsi="Meridien-Italic" w:hint="default"/>
      <w:i/>
      <w:iCs/>
      <w:sz w:val="20"/>
      <w:u w:val="single"/>
    </w:rPr>
  </w:style>
  <w:style w:type="character" w:customStyle="1" w:styleId="Citation-AuthorDate">
    <w:name w:val="Citation - Author/Date"/>
    <w:rsid w:val="00551295"/>
    <w:rPr>
      <w:b/>
      <w:bCs w:val="0"/>
      <w:smallCaps/>
      <w:sz w:val="24"/>
      <w:u w:val="single"/>
    </w:rPr>
  </w:style>
  <w:style w:type="character" w:customStyle="1" w:styleId="underlinestylechar0">
    <w:name w:val="underlinestylechar"/>
    <w:rsid w:val="00551295"/>
  </w:style>
  <w:style w:type="character" w:customStyle="1" w:styleId="highlight">
    <w:name w:val="highlight"/>
    <w:rsid w:val="00551295"/>
  </w:style>
  <w:style w:type="character" w:customStyle="1" w:styleId="DottedUnderline0">
    <w:name w:val="Dotted Underline"/>
    <w:rsid w:val="00551295"/>
    <w:rPr>
      <w:rFonts w:ascii="Times New Roman" w:hAnsi="Times New Roman" w:cs="Times New Roman" w:hint="default"/>
      <w:sz w:val="20"/>
      <w:u w:val="dottedHeavy"/>
    </w:rPr>
  </w:style>
  <w:style w:type="character" w:customStyle="1" w:styleId="titleauthoretc">
    <w:name w:val="titleauthoretc"/>
    <w:rsid w:val="00551295"/>
  </w:style>
  <w:style w:type="character" w:customStyle="1" w:styleId="labeltext">
    <w:name w:val="labeltext"/>
    <w:rsid w:val="00551295"/>
  </w:style>
  <w:style w:type="character" w:customStyle="1" w:styleId="viewlink">
    <w:name w:val="viewlink"/>
    <w:rsid w:val="00551295"/>
  </w:style>
  <w:style w:type="character" w:customStyle="1" w:styleId="share">
    <w:name w:val="share"/>
    <w:rsid w:val="00551295"/>
  </w:style>
  <w:style w:type="character" w:customStyle="1" w:styleId="inlinkchart">
    <w:name w:val="inlink_chart"/>
    <w:rsid w:val="00551295"/>
  </w:style>
  <w:style w:type="character" w:customStyle="1" w:styleId="underLight">
    <w:name w:val="underLight"/>
    <w:uiPriority w:val="1"/>
    <w:qFormat/>
    <w:rsid w:val="0055129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51295"/>
  </w:style>
  <w:style w:type="character" w:customStyle="1" w:styleId="author-rss">
    <w:name w:val="author-rss"/>
    <w:rsid w:val="00551295"/>
  </w:style>
  <w:style w:type="character" w:customStyle="1" w:styleId="fbsharecountwrapper">
    <w:name w:val="fb_share_count_wrapper"/>
    <w:rsid w:val="00551295"/>
  </w:style>
  <w:style w:type="character" w:customStyle="1" w:styleId="fbbuttontext">
    <w:name w:val="fb_button_text"/>
    <w:rsid w:val="00551295"/>
  </w:style>
  <w:style w:type="character" w:customStyle="1" w:styleId="hw">
    <w:name w:val="hw"/>
    <w:rsid w:val="00551295"/>
  </w:style>
  <w:style w:type="character" w:customStyle="1" w:styleId="linktotop">
    <w:name w:val="linktotop"/>
    <w:rsid w:val="00551295"/>
  </w:style>
  <w:style w:type="character" w:customStyle="1" w:styleId="maintextbldleft">
    <w:name w:val="maintextbldleft"/>
    <w:rsid w:val="00551295"/>
  </w:style>
  <w:style w:type="character" w:customStyle="1" w:styleId="maintextleft">
    <w:name w:val="maintextleft"/>
    <w:rsid w:val="00551295"/>
  </w:style>
  <w:style w:type="character" w:customStyle="1" w:styleId="descriptionstyle1block">
    <w:name w:val="description style1 block"/>
    <w:rsid w:val="00551295"/>
  </w:style>
  <w:style w:type="character" w:customStyle="1" w:styleId="gutter-right-1">
    <w:name w:val="gutter-right-1"/>
    <w:basedOn w:val="DefaultParagraphFont"/>
    <w:rsid w:val="00551295"/>
  </w:style>
  <w:style w:type="character" w:customStyle="1" w:styleId="ssl3">
    <w:name w:val="ss_l3"/>
    <w:rsid w:val="00551295"/>
  </w:style>
  <w:style w:type="character" w:customStyle="1" w:styleId="FontStyle39">
    <w:name w:val="Font Style39"/>
    <w:uiPriority w:val="99"/>
    <w:rsid w:val="00551295"/>
    <w:rPr>
      <w:rFonts w:ascii="Constantia" w:hAnsi="Constantia" w:cs="Constantia" w:hint="default"/>
      <w:b/>
      <w:bCs/>
      <w:sz w:val="18"/>
      <w:szCs w:val="18"/>
    </w:rPr>
  </w:style>
  <w:style w:type="character" w:customStyle="1" w:styleId="6">
    <w:name w:val="6"/>
    <w:rsid w:val="00551295"/>
    <w:rPr>
      <w:rFonts w:ascii="Arial" w:hAnsi="Arial" w:cs="Arial" w:hint="default"/>
      <w:bCs/>
      <w:sz w:val="20"/>
      <w:u w:val="single"/>
      <w:lang w:val="en-US" w:eastAsia="en-US" w:bidi="ar-SA"/>
    </w:rPr>
  </w:style>
  <w:style w:type="character" w:customStyle="1" w:styleId="Header11">
    <w:name w:val="Header11"/>
    <w:rsid w:val="00551295"/>
  </w:style>
  <w:style w:type="character" w:customStyle="1" w:styleId="posa">
    <w:name w:val="pos(a)"/>
    <w:basedOn w:val="DefaultParagraphFont"/>
    <w:rsid w:val="00551295"/>
  </w:style>
  <w:style w:type="character" w:customStyle="1" w:styleId="u-hiddeninnarrowenv">
    <w:name w:val="u-hiddeninnarrowenv"/>
    <w:basedOn w:val="DefaultParagraphFont"/>
    <w:rsid w:val="00551295"/>
  </w:style>
  <w:style w:type="character" w:customStyle="1" w:styleId="followbutton-bird">
    <w:name w:val="followbutton-bird"/>
    <w:basedOn w:val="DefaultParagraphFont"/>
    <w:rsid w:val="00551295"/>
  </w:style>
  <w:style w:type="character" w:customStyle="1" w:styleId="tweetauthor-name">
    <w:name w:val="tweetauthor-name"/>
    <w:basedOn w:val="DefaultParagraphFont"/>
    <w:rsid w:val="00551295"/>
  </w:style>
  <w:style w:type="character" w:customStyle="1" w:styleId="tweetauthor-verifiedbadge">
    <w:name w:val="tweetauthor-verifiedbadge"/>
    <w:basedOn w:val="DefaultParagraphFont"/>
    <w:rsid w:val="00551295"/>
  </w:style>
  <w:style w:type="character" w:customStyle="1" w:styleId="tweetauthor-screenname">
    <w:name w:val="tweetauthor-screenname"/>
    <w:basedOn w:val="DefaultParagraphFont"/>
    <w:rsid w:val="00551295"/>
  </w:style>
  <w:style w:type="character" w:customStyle="1" w:styleId="u-hiddenvisually">
    <w:name w:val="u-hiddenvisually"/>
    <w:basedOn w:val="DefaultParagraphFont"/>
    <w:rsid w:val="00551295"/>
  </w:style>
  <w:style w:type="character" w:customStyle="1" w:styleId="tweetaction-stat">
    <w:name w:val="tweetaction-stat"/>
    <w:basedOn w:val="DefaultParagraphFont"/>
    <w:rsid w:val="00551295"/>
  </w:style>
  <w:style w:type="character" w:customStyle="1" w:styleId="related">
    <w:name w:val="related"/>
    <w:basedOn w:val="DefaultParagraphFont"/>
    <w:rsid w:val="00551295"/>
  </w:style>
  <w:style w:type="character" w:customStyle="1" w:styleId="related-content">
    <w:name w:val="related-content"/>
    <w:basedOn w:val="DefaultParagraphFont"/>
    <w:rsid w:val="00551295"/>
  </w:style>
  <w:style w:type="character" w:customStyle="1" w:styleId="name-of-author">
    <w:name w:val="name-of-author"/>
    <w:basedOn w:val="DefaultParagraphFont"/>
    <w:rsid w:val="00551295"/>
  </w:style>
  <w:style w:type="character" w:customStyle="1" w:styleId="first-name">
    <w:name w:val="first-name"/>
    <w:basedOn w:val="DefaultParagraphFont"/>
    <w:rsid w:val="00551295"/>
  </w:style>
  <w:style w:type="character" w:customStyle="1" w:styleId="last-name">
    <w:name w:val="last-name"/>
    <w:basedOn w:val="DefaultParagraphFont"/>
    <w:rsid w:val="00551295"/>
  </w:style>
  <w:style w:type="character" w:customStyle="1" w:styleId="caption10">
    <w:name w:val="caption1"/>
    <w:basedOn w:val="DefaultParagraphFont"/>
    <w:rsid w:val="00551295"/>
  </w:style>
  <w:style w:type="character" w:customStyle="1" w:styleId="recirc-text">
    <w:name w:val="&quot;recirc-text”"/>
    <w:basedOn w:val="DefaultParagraphFont"/>
    <w:rsid w:val="00551295"/>
  </w:style>
  <w:style w:type="character" w:customStyle="1" w:styleId="video-icon">
    <w:name w:val="video-icon"/>
    <w:basedOn w:val="DefaultParagraphFont"/>
    <w:rsid w:val="00551295"/>
  </w:style>
  <w:style w:type="character" w:customStyle="1" w:styleId="powa-shot-play-btn-text">
    <w:name w:val="powa-shot-play-btn-text"/>
    <w:basedOn w:val="DefaultParagraphFont"/>
    <w:rsid w:val="00551295"/>
  </w:style>
  <w:style w:type="character" w:customStyle="1" w:styleId="powa-shot-click">
    <w:name w:val="powa-shot-click"/>
    <w:basedOn w:val="DefaultParagraphFont"/>
    <w:rsid w:val="00551295"/>
  </w:style>
  <w:style w:type="character" w:customStyle="1" w:styleId="wpv-blurb">
    <w:name w:val="wpv-blurb"/>
    <w:basedOn w:val="DefaultParagraphFont"/>
    <w:rsid w:val="00551295"/>
  </w:style>
  <w:style w:type="character" w:customStyle="1" w:styleId="pb-caption">
    <w:name w:val="pb-caption"/>
    <w:basedOn w:val="DefaultParagraphFont"/>
    <w:rsid w:val="00551295"/>
  </w:style>
  <w:style w:type="character" w:customStyle="1" w:styleId="Heading5Char1">
    <w:name w:val="Heading 5 Char1"/>
    <w:aliases w:val="Text Char1"/>
    <w:basedOn w:val="DefaultParagraphFont"/>
    <w:semiHidden/>
    <w:rsid w:val="00551295"/>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51295"/>
    <w:rPr>
      <w:vertAlign w:val="baseline"/>
    </w:rPr>
  </w:style>
  <w:style w:type="character" w:customStyle="1" w:styleId="Heading7Char1">
    <w:name w:val="Heading 7 Char1"/>
    <w:basedOn w:val="DefaultParagraphFont"/>
    <w:semiHidden/>
    <w:rsid w:val="00551295"/>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5129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5129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51295"/>
    <w:rPr>
      <w:rFonts w:ascii="Calibri" w:hAnsi="Calibri" w:cs="Calibri"/>
    </w:rPr>
  </w:style>
  <w:style w:type="numbering" w:customStyle="1" w:styleId="NoList2">
    <w:name w:val="No List2"/>
    <w:next w:val="NoList"/>
    <w:uiPriority w:val="99"/>
    <w:semiHidden/>
    <w:unhideWhenUsed/>
    <w:rsid w:val="00551295"/>
  </w:style>
  <w:style w:type="numbering" w:customStyle="1" w:styleId="NoList3">
    <w:name w:val="No List3"/>
    <w:next w:val="NoList"/>
    <w:uiPriority w:val="99"/>
    <w:semiHidden/>
    <w:unhideWhenUsed/>
    <w:rsid w:val="00551295"/>
  </w:style>
  <w:style w:type="numbering" w:customStyle="1" w:styleId="NoList4">
    <w:name w:val="No List4"/>
    <w:next w:val="NoList"/>
    <w:uiPriority w:val="99"/>
    <w:semiHidden/>
    <w:unhideWhenUsed/>
    <w:rsid w:val="00551295"/>
  </w:style>
  <w:style w:type="numbering" w:customStyle="1" w:styleId="NoList5">
    <w:name w:val="No List5"/>
    <w:next w:val="NoList"/>
    <w:semiHidden/>
    <w:unhideWhenUsed/>
    <w:rsid w:val="00551295"/>
  </w:style>
  <w:style w:type="paragraph" w:styleId="BlockText">
    <w:name w:val="Block Text"/>
    <w:basedOn w:val="Normal"/>
    <w:rsid w:val="00551295"/>
    <w:pPr>
      <w:ind w:left="229" w:right="229"/>
    </w:pPr>
    <w:rPr>
      <w:rFonts w:ascii="Verdana" w:eastAsia="Times New Roman" w:hAnsi="Verdana"/>
      <w:szCs w:val="20"/>
    </w:rPr>
  </w:style>
  <w:style w:type="paragraph" w:styleId="NormalIndent">
    <w:name w:val="Normal Indent"/>
    <w:basedOn w:val="Normal"/>
    <w:rsid w:val="00551295"/>
    <w:pPr>
      <w:ind w:left="720"/>
    </w:pPr>
    <w:rPr>
      <w:rFonts w:eastAsia="Times New Roman"/>
      <w:szCs w:val="20"/>
    </w:rPr>
  </w:style>
  <w:style w:type="paragraph" w:styleId="EnvelopeReturn">
    <w:name w:val="envelope return"/>
    <w:basedOn w:val="Normal"/>
    <w:rsid w:val="00551295"/>
    <w:rPr>
      <w:rFonts w:eastAsia="Times New Roman"/>
      <w:sz w:val="24"/>
      <w:szCs w:val="20"/>
    </w:rPr>
  </w:style>
  <w:style w:type="paragraph" w:styleId="EnvelopeAddress">
    <w:name w:val="envelope address"/>
    <w:basedOn w:val="Normal"/>
    <w:rsid w:val="0055129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51295"/>
  </w:style>
  <w:style w:type="numbering" w:customStyle="1" w:styleId="NoList7">
    <w:name w:val="No List7"/>
    <w:next w:val="NoList"/>
    <w:semiHidden/>
    <w:unhideWhenUsed/>
    <w:rsid w:val="00551295"/>
  </w:style>
  <w:style w:type="paragraph" w:styleId="ListBullet">
    <w:name w:val="List Bullet"/>
    <w:basedOn w:val="Normal"/>
    <w:link w:val="ListBulletChar"/>
    <w:uiPriority w:val="99"/>
    <w:unhideWhenUsed/>
    <w:rsid w:val="00551295"/>
    <w:pPr>
      <w:tabs>
        <w:tab w:val="num" w:pos="360"/>
      </w:tabs>
      <w:ind w:left="360" w:hanging="360"/>
      <w:contextualSpacing/>
    </w:pPr>
    <w:rPr>
      <w:rFonts w:eastAsia="Calibri"/>
    </w:rPr>
  </w:style>
  <w:style w:type="table" w:styleId="MediumGrid1">
    <w:name w:val="Medium Grid 1"/>
    <w:basedOn w:val="TableNormal"/>
    <w:uiPriority w:val="67"/>
    <w:rsid w:val="0055129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51295"/>
    <w:rPr>
      <w:rFonts w:ascii="Arial Narrow" w:eastAsia="SimSun" w:hAnsi="Arial Narrow" w:cs="Calibri"/>
      <w:sz w:val="20"/>
      <w:szCs w:val="22"/>
    </w:rPr>
  </w:style>
  <w:style w:type="numbering" w:customStyle="1" w:styleId="NoList11">
    <w:name w:val="No List11"/>
    <w:next w:val="NoList"/>
    <w:uiPriority w:val="99"/>
    <w:semiHidden/>
    <w:unhideWhenUsed/>
    <w:rsid w:val="00551295"/>
  </w:style>
  <w:style w:type="numbering" w:customStyle="1" w:styleId="NoList111">
    <w:name w:val="No List111"/>
    <w:next w:val="NoList"/>
    <w:uiPriority w:val="99"/>
    <w:semiHidden/>
    <w:unhideWhenUsed/>
    <w:rsid w:val="00551295"/>
  </w:style>
  <w:style w:type="numbering" w:customStyle="1" w:styleId="NoList1111">
    <w:name w:val="No List1111"/>
    <w:next w:val="NoList"/>
    <w:uiPriority w:val="99"/>
    <w:semiHidden/>
    <w:unhideWhenUsed/>
    <w:rsid w:val="00551295"/>
  </w:style>
  <w:style w:type="numbering" w:customStyle="1" w:styleId="NoList11111">
    <w:name w:val="No List11111"/>
    <w:next w:val="NoList"/>
    <w:uiPriority w:val="99"/>
    <w:semiHidden/>
    <w:unhideWhenUsed/>
    <w:rsid w:val="00551295"/>
  </w:style>
  <w:style w:type="numbering" w:customStyle="1" w:styleId="NoList111111">
    <w:name w:val="No List111111"/>
    <w:next w:val="NoList"/>
    <w:uiPriority w:val="99"/>
    <w:semiHidden/>
    <w:unhideWhenUsed/>
    <w:rsid w:val="00551295"/>
  </w:style>
  <w:style w:type="numbering" w:customStyle="1" w:styleId="NoList1111111">
    <w:name w:val="No List1111111"/>
    <w:next w:val="NoList"/>
    <w:uiPriority w:val="99"/>
    <w:semiHidden/>
    <w:unhideWhenUsed/>
    <w:rsid w:val="00551295"/>
  </w:style>
  <w:style w:type="numbering" w:customStyle="1" w:styleId="NoList11111111">
    <w:name w:val="No List11111111"/>
    <w:next w:val="NoList"/>
    <w:uiPriority w:val="99"/>
    <w:semiHidden/>
    <w:unhideWhenUsed/>
    <w:rsid w:val="00551295"/>
  </w:style>
  <w:style w:type="numbering" w:customStyle="1" w:styleId="NoList111111111">
    <w:name w:val="No List111111111"/>
    <w:next w:val="NoList"/>
    <w:uiPriority w:val="99"/>
    <w:semiHidden/>
    <w:unhideWhenUsed/>
    <w:rsid w:val="00551295"/>
  </w:style>
  <w:style w:type="numbering" w:customStyle="1" w:styleId="NoList1111111111">
    <w:name w:val="No List1111111111"/>
    <w:next w:val="NoList"/>
    <w:uiPriority w:val="99"/>
    <w:semiHidden/>
    <w:unhideWhenUsed/>
    <w:rsid w:val="00551295"/>
  </w:style>
  <w:style w:type="numbering" w:customStyle="1" w:styleId="NoList11111111111">
    <w:name w:val="No List11111111111"/>
    <w:next w:val="NoList"/>
    <w:uiPriority w:val="99"/>
    <w:semiHidden/>
    <w:unhideWhenUsed/>
    <w:rsid w:val="00551295"/>
  </w:style>
  <w:style w:type="numbering" w:customStyle="1" w:styleId="NoList111111111111">
    <w:name w:val="No List111111111111"/>
    <w:next w:val="NoList"/>
    <w:uiPriority w:val="99"/>
    <w:semiHidden/>
    <w:unhideWhenUsed/>
    <w:rsid w:val="00551295"/>
  </w:style>
  <w:style w:type="numbering" w:customStyle="1" w:styleId="NoList1111111111111">
    <w:name w:val="No List1111111111111"/>
    <w:next w:val="NoList"/>
    <w:uiPriority w:val="99"/>
    <w:semiHidden/>
    <w:unhideWhenUsed/>
    <w:rsid w:val="00551295"/>
  </w:style>
  <w:style w:type="numbering" w:customStyle="1" w:styleId="NoList11111111111111">
    <w:name w:val="No List11111111111111"/>
    <w:next w:val="NoList"/>
    <w:uiPriority w:val="99"/>
    <w:semiHidden/>
    <w:unhideWhenUsed/>
    <w:rsid w:val="00551295"/>
  </w:style>
  <w:style w:type="numbering" w:customStyle="1" w:styleId="NoList111111111111111">
    <w:name w:val="No List111111111111111"/>
    <w:next w:val="NoList"/>
    <w:uiPriority w:val="99"/>
    <w:semiHidden/>
    <w:unhideWhenUsed/>
    <w:rsid w:val="00551295"/>
  </w:style>
  <w:style w:type="numbering" w:customStyle="1" w:styleId="NoList1111111111111111">
    <w:name w:val="No List1111111111111111"/>
    <w:next w:val="NoList"/>
    <w:uiPriority w:val="99"/>
    <w:semiHidden/>
    <w:unhideWhenUsed/>
    <w:rsid w:val="00551295"/>
  </w:style>
  <w:style w:type="numbering" w:customStyle="1" w:styleId="NoList11111111111111111">
    <w:name w:val="No List11111111111111111"/>
    <w:next w:val="NoList"/>
    <w:uiPriority w:val="99"/>
    <w:semiHidden/>
    <w:unhideWhenUsed/>
    <w:rsid w:val="00551295"/>
  </w:style>
  <w:style w:type="character" w:customStyle="1" w:styleId="FontStyle220">
    <w:name w:val="Font Style220"/>
    <w:basedOn w:val="DefaultParagraphFont"/>
    <w:uiPriority w:val="99"/>
    <w:rsid w:val="00551295"/>
    <w:rPr>
      <w:rFonts w:ascii="Candara" w:hAnsi="Candara" w:cs="Candara" w:hint="default"/>
      <w:i/>
      <w:iCs/>
      <w:sz w:val="18"/>
      <w:szCs w:val="18"/>
    </w:rPr>
  </w:style>
  <w:style w:type="character" w:customStyle="1" w:styleId="FontStyle290">
    <w:name w:val="Font Style290"/>
    <w:basedOn w:val="DefaultParagraphFont"/>
    <w:uiPriority w:val="99"/>
    <w:rsid w:val="0055129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51295"/>
    <w:rPr>
      <w:rFonts w:ascii="Arial" w:hAnsi="Arial" w:cs="Arial"/>
      <w:b/>
      <w:bCs/>
      <w:sz w:val="16"/>
      <w:szCs w:val="16"/>
    </w:rPr>
  </w:style>
  <w:style w:type="paragraph" w:customStyle="1" w:styleId="analytic0">
    <w:name w:val="analytic"/>
    <w:basedOn w:val="Normal"/>
    <w:link w:val="analyticChar0"/>
    <w:uiPriority w:val="4"/>
    <w:qFormat/>
    <w:rsid w:val="00551295"/>
    <w:pPr>
      <w:spacing w:before="120"/>
    </w:pPr>
    <w:rPr>
      <w:b/>
      <w:sz w:val="20"/>
    </w:rPr>
  </w:style>
  <w:style w:type="character" w:customStyle="1" w:styleId="analyticChar0">
    <w:name w:val="analytic Char"/>
    <w:basedOn w:val="DefaultParagraphFont"/>
    <w:link w:val="analytic0"/>
    <w:uiPriority w:val="4"/>
    <w:rsid w:val="00551295"/>
    <w:rPr>
      <w:rFonts w:ascii="Calibri" w:hAnsi="Calibri"/>
      <w:b/>
      <w:sz w:val="20"/>
    </w:rPr>
  </w:style>
  <w:style w:type="character" w:customStyle="1" w:styleId="m-5498913268213319940gmail-styleunderline">
    <w:name w:val="m_-5498913268213319940gmail-styleunderline"/>
    <w:basedOn w:val="DefaultParagraphFont"/>
    <w:rsid w:val="00551295"/>
  </w:style>
  <w:style w:type="paragraph" w:customStyle="1" w:styleId="speakable">
    <w:name w:val="speakable"/>
    <w:basedOn w:val="Normal"/>
    <w:uiPriority w:val="99"/>
    <w:qFormat/>
    <w:rsid w:val="0055129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551295"/>
  </w:style>
  <w:style w:type="character" w:customStyle="1" w:styleId="copyright">
    <w:name w:val="copyright"/>
    <w:basedOn w:val="DefaultParagraphFont"/>
    <w:rsid w:val="00551295"/>
  </w:style>
  <w:style w:type="character" w:customStyle="1" w:styleId="TagCharCharCharChar">
    <w:name w:val="Tag Char Char Char Char"/>
    <w:basedOn w:val="DefaultParagraphFont"/>
    <w:rsid w:val="00551295"/>
    <w:rPr>
      <w:rFonts w:ascii="Calibri" w:hAnsi="Calibri" w:cs="Calibri"/>
      <w:b/>
      <w:sz w:val="24"/>
    </w:rPr>
  </w:style>
  <w:style w:type="paragraph" w:customStyle="1" w:styleId="g-body">
    <w:name w:val="g-body"/>
    <w:basedOn w:val="Normal"/>
    <w:uiPriority w:val="99"/>
    <w:qFormat/>
    <w:rsid w:val="0055129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55129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55129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55129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551295"/>
    <w:pPr>
      <w:spacing w:before="100" w:beforeAutospacing="1" w:after="100" w:afterAutospacing="1"/>
    </w:pPr>
    <w:rPr>
      <w:sz w:val="24"/>
    </w:rPr>
  </w:style>
  <w:style w:type="paragraph" w:customStyle="1" w:styleId="style41">
    <w:name w:val="style4"/>
    <w:basedOn w:val="Normal"/>
    <w:uiPriority w:val="99"/>
    <w:qFormat/>
    <w:rsid w:val="0055129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551295"/>
    <w:pPr>
      <w:spacing w:before="100" w:beforeAutospacing="1" w:after="100" w:afterAutospacing="1"/>
    </w:pPr>
    <w:rPr>
      <w:rFonts w:ascii="Times New Roman" w:hAnsi="Times New Roman"/>
      <w:sz w:val="24"/>
    </w:rPr>
  </w:style>
  <w:style w:type="character" w:customStyle="1" w:styleId="adtext">
    <w:name w:val="adtext"/>
    <w:basedOn w:val="DefaultParagraphFont"/>
    <w:rsid w:val="00551295"/>
  </w:style>
  <w:style w:type="character" w:customStyle="1" w:styleId="UL-Bold">
    <w:name w:val="UL-Bold"/>
    <w:basedOn w:val="DefaultParagraphFont"/>
    <w:rsid w:val="00551295"/>
    <w:rPr>
      <w:u w:val="thick"/>
    </w:rPr>
  </w:style>
  <w:style w:type="character" w:customStyle="1" w:styleId="UL-None">
    <w:name w:val="UL-None"/>
    <w:basedOn w:val="DefaultParagraphFont"/>
    <w:rsid w:val="00551295"/>
    <w:rPr>
      <w:strike w:val="0"/>
      <w:dstrike w:val="0"/>
      <w:u w:val="none"/>
      <w:effect w:val="none"/>
    </w:rPr>
  </w:style>
  <w:style w:type="character" w:customStyle="1" w:styleId="gl">
    <w:name w:val="gl"/>
    <w:basedOn w:val="DefaultParagraphFont"/>
    <w:rsid w:val="00551295"/>
  </w:style>
  <w:style w:type="character" w:customStyle="1" w:styleId="qu730rj69h">
    <w:name w:val="qu730rj69h"/>
    <w:basedOn w:val="DefaultParagraphFont"/>
    <w:rsid w:val="00551295"/>
  </w:style>
  <w:style w:type="paragraph" w:customStyle="1" w:styleId="optext">
    <w:name w:val="optext"/>
    <w:basedOn w:val="Normal"/>
    <w:uiPriority w:val="99"/>
    <w:qFormat/>
    <w:rsid w:val="00551295"/>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551295"/>
  </w:style>
  <w:style w:type="character" w:customStyle="1" w:styleId="icr880">
    <w:name w:val="icr880"/>
    <w:basedOn w:val="DefaultParagraphFont"/>
    <w:rsid w:val="00551295"/>
  </w:style>
  <w:style w:type="character" w:customStyle="1" w:styleId="hx23q54">
    <w:name w:val="hx23q54"/>
    <w:basedOn w:val="DefaultParagraphFont"/>
    <w:rsid w:val="00551295"/>
  </w:style>
  <w:style w:type="character" w:customStyle="1" w:styleId="m-5348258726587825636gmail-style13ptbold">
    <w:name w:val="m_-5348258726587825636gmail-style13ptbold"/>
    <w:basedOn w:val="DefaultParagraphFont"/>
    <w:rsid w:val="00551295"/>
  </w:style>
  <w:style w:type="character" w:customStyle="1" w:styleId="m-5348258726587825636gmail-styleunderline">
    <w:name w:val="m_-5348258726587825636gmail-styleunderline"/>
    <w:basedOn w:val="DefaultParagraphFont"/>
    <w:rsid w:val="00551295"/>
  </w:style>
  <w:style w:type="character" w:customStyle="1" w:styleId="UnderlineCharChar1">
    <w:name w:val="Underline Char Char1"/>
    <w:basedOn w:val="DefaultParagraphFont"/>
    <w:rsid w:val="00551295"/>
    <w:rPr>
      <w:u w:val="single"/>
      <w:lang w:val="en-US" w:eastAsia="en-US" w:bidi="ar-SA"/>
    </w:rPr>
  </w:style>
  <w:style w:type="character" w:customStyle="1" w:styleId="m4385445901877740177gmail-styleunderline">
    <w:name w:val="m_4385445901877740177gmail-styleunderline"/>
    <w:basedOn w:val="DefaultParagraphFont"/>
    <w:rsid w:val="00551295"/>
  </w:style>
  <w:style w:type="character" w:customStyle="1" w:styleId="CardsFont12ptCharChar">
    <w:name w:val="Cards + Font: 12 pt Char Char"/>
    <w:basedOn w:val="DefaultParagraphFont"/>
    <w:rsid w:val="00551295"/>
    <w:rPr>
      <w:sz w:val="24"/>
      <w:szCs w:val="24"/>
      <w:u w:val="thick"/>
      <w:lang w:val="en-US" w:eastAsia="en-US" w:bidi="ar-SA"/>
    </w:rPr>
  </w:style>
  <w:style w:type="character" w:customStyle="1" w:styleId="NothingChar1">
    <w:name w:val="Nothing Char1"/>
    <w:basedOn w:val="DefaultParagraphFont"/>
    <w:rsid w:val="00551295"/>
    <w:rPr>
      <w:lang w:val="en-US" w:eastAsia="en-US" w:bidi="ar-SA"/>
    </w:rPr>
  </w:style>
  <w:style w:type="paragraph" w:customStyle="1" w:styleId="useless">
    <w:name w:val="useless"/>
    <w:basedOn w:val="Normal"/>
    <w:uiPriority w:val="99"/>
    <w:qFormat/>
    <w:rsid w:val="00551295"/>
    <w:rPr>
      <w:rFonts w:ascii="Times New Roman" w:eastAsia="Times New Roman" w:hAnsi="Times New Roman"/>
      <w:sz w:val="12"/>
    </w:rPr>
  </w:style>
  <w:style w:type="character" w:customStyle="1" w:styleId="DDIUnderline">
    <w:name w:val="DDI Underline"/>
    <w:qFormat/>
    <w:rsid w:val="00551295"/>
    <w:rPr>
      <w:rFonts w:ascii="Times New Roman" w:hAnsi="Times New Roman"/>
      <w:sz w:val="24"/>
      <w:u w:val="single"/>
    </w:rPr>
  </w:style>
  <w:style w:type="character" w:customStyle="1" w:styleId="Char1">
    <w:name w:val="Char1"/>
    <w:basedOn w:val="DefaultParagraphFont"/>
    <w:rsid w:val="00551295"/>
    <w:rPr>
      <w:rFonts w:cs="Arial"/>
      <w:b/>
      <w:bCs/>
      <w:iCs/>
      <w:sz w:val="24"/>
      <w:szCs w:val="28"/>
      <w:lang w:val="en-US" w:eastAsia="en-US" w:bidi="ar-SA"/>
    </w:rPr>
  </w:style>
  <w:style w:type="paragraph" w:customStyle="1" w:styleId="ALLCAPS">
    <w:name w:val="ALL CAPS"/>
    <w:basedOn w:val="Normal"/>
    <w:link w:val="ALLCAPSChar"/>
    <w:rsid w:val="00551295"/>
    <w:rPr>
      <w:rFonts w:ascii="Times New Roman" w:eastAsia="Times New Roman" w:hAnsi="Times New Roman"/>
      <w:b/>
      <w:caps/>
    </w:rPr>
  </w:style>
  <w:style w:type="character" w:customStyle="1" w:styleId="ALLCAPSChar">
    <w:name w:val="ALL CAPS Char"/>
    <w:basedOn w:val="DefaultParagraphFont"/>
    <w:link w:val="ALLCAPS"/>
    <w:rsid w:val="00551295"/>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551295"/>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551295"/>
    <w:rPr>
      <w:rFonts w:ascii="Times New Roman" w:eastAsia="Times New Roman" w:hAnsi="Times New Roman"/>
      <w:b/>
    </w:rPr>
  </w:style>
  <w:style w:type="character" w:customStyle="1" w:styleId="10ptnotbold">
    <w:name w:val="10ptnotbold"/>
    <w:basedOn w:val="DefaultParagraphFont"/>
    <w:rsid w:val="00551295"/>
    <w:rPr>
      <w:sz w:val="20"/>
    </w:rPr>
  </w:style>
  <w:style w:type="character" w:customStyle="1" w:styleId="Cites-AuthorDate">
    <w:name w:val="Cites-Author/Date"/>
    <w:rsid w:val="00551295"/>
    <w:rPr>
      <w:rFonts w:ascii="Helvetica" w:hAnsi="Helvetica"/>
      <w:b/>
      <w:sz w:val="22"/>
      <w:szCs w:val="24"/>
      <w:u w:val="thick"/>
    </w:rPr>
  </w:style>
  <w:style w:type="paragraph" w:customStyle="1" w:styleId="CiteTag">
    <w:name w:val="Cite/Tag"/>
    <w:basedOn w:val="Normal"/>
    <w:uiPriority w:val="99"/>
    <w:qFormat/>
    <w:rsid w:val="00551295"/>
    <w:rPr>
      <w:rFonts w:ascii="Times New Roman" w:eastAsia="Cambria" w:hAnsi="Times New Roman"/>
      <w:b/>
    </w:rPr>
  </w:style>
  <w:style w:type="character" w:customStyle="1" w:styleId="CardsFont6ptChar1">
    <w:name w:val="Cards + Font: 6 pt Char1"/>
    <w:basedOn w:val="CardsChar"/>
    <w:link w:val="CardsFont6pt"/>
    <w:rsid w:val="0055129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51295"/>
  </w:style>
  <w:style w:type="character" w:customStyle="1" w:styleId="m489902567989944824gmail-styleunderline">
    <w:name w:val="m_489902567989944824gmail-styleunderline"/>
    <w:basedOn w:val="DefaultParagraphFont"/>
    <w:rsid w:val="00551295"/>
  </w:style>
  <w:style w:type="character" w:customStyle="1" w:styleId="UnresolvedMention2">
    <w:name w:val="Unresolved Mention2"/>
    <w:basedOn w:val="DefaultParagraphFont"/>
    <w:uiPriority w:val="99"/>
    <w:semiHidden/>
    <w:rsid w:val="00551295"/>
    <w:rPr>
      <w:color w:val="808080"/>
      <w:shd w:val="clear" w:color="auto" w:fill="E6E6E6"/>
    </w:rPr>
  </w:style>
  <w:style w:type="character" w:customStyle="1" w:styleId="swauthor">
    <w:name w:val="sw_author"/>
    <w:rsid w:val="00551295"/>
  </w:style>
  <w:style w:type="character" w:customStyle="1" w:styleId="UnderlineCharChar3">
    <w:name w:val="Underline Char Char3"/>
    <w:rsid w:val="00551295"/>
    <w:rPr>
      <w:szCs w:val="24"/>
      <w:u w:val="single"/>
      <w:lang w:val="en-US" w:eastAsia="en-US" w:bidi="ar-SA"/>
    </w:rPr>
  </w:style>
  <w:style w:type="character" w:customStyle="1" w:styleId="tl8wme">
    <w:name w:val="tl8wme"/>
    <w:basedOn w:val="DefaultParagraphFont"/>
    <w:rsid w:val="00551295"/>
  </w:style>
  <w:style w:type="character" w:customStyle="1" w:styleId="Mention3">
    <w:name w:val="Mention3"/>
    <w:basedOn w:val="DefaultParagraphFont"/>
    <w:uiPriority w:val="99"/>
    <w:semiHidden/>
    <w:unhideWhenUsed/>
    <w:rsid w:val="00551295"/>
    <w:rPr>
      <w:color w:val="2B579A"/>
      <w:shd w:val="clear" w:color="auto" w:fill="E6E6E6"/>
    </w:rPr>
  </w:style>
  <w:style w:type="character" w:customStyle="1" w:styleId="m-5251091010484660064gmail-style13ptbold">
    <w:name w:val="m_-5251091010484660064gmail-style13ptbold"/>
    <w:basedOn w:val="DefaultParagraphFont"/>
    <w:rsid w:val="00551295"/>
  </w:style>
  <w:style w:type="character" w:customStyle="1" w:styleId="m-5251091010484660064gmail-styleunderline">
    <w:name w:val="m_-5251091010484660064gmail-styleunderline"/>
    <w:basedOn w:val="DefaultParagraphFont"/>
    <w:rsid w:val="00551295"/>
  </w:style>
  <w:style w:type="character" w:customStyle="1" w:styleId="tablecaption">
    <w:name w:val="tablecaption"/>
    <w:basedOn w:val="DefaultParagraphFont"/>
    <w:rsid w:val="00551295"/>
  </w:style>
  <w:style w:type="character" w:customStyle="1" w:styleId="StyleLatinHelvetica105ptBlack">
    <w:name w:val="Style (Latin) Helvetica 10.5 pt Black"/>
    <w:basedOn w:val="DefaultParagraphFont"/>
    <w:rsid w:val="00551295"/>
    <w:rPr>
      <w:rFonts w:ascii="Times New Roman" w:hAnsi="Times New Roman"/>
      <w:color w:val="000000"/>
      <w:sz w:val="21"/>
    </w:rPr>
  </w:style>
  <w:style w:type="character" w:customStyle="1" w:styleId="m-413333960618644972gmail-style13ptbold">
    <w:name w:val="m_-413333960618644972gmail-style13ptbold"/>
    <w:basedOn w:val="DefaultParagraphFont"/>
    <w:rsid w:val="00551295"/>
  </w:style>
  <w:style w:type="character" w:customStyle="1" w:styleId="m-413333960618644972gmail-styleunderline">
    <w:name w:val="m_-413333960618644972gmail-styleunderline"/>
    <w:basedOn w:val="DefaultParagraphFont"/>
    <w:rsid w:val="00551295"/>
  </w:style>
  <w:style w:type="character" w:customStyle="1" w:styleId="m8314098763611656848gmail-stylestylebold12pt">
    <w:name w:val="m_8314098763611656848gmail-stylestylebold12pt"/>
    <w:basedOn w:val="DefaultParagraphFont"/>
    <w:rsid w:val="00551295"/>
  </w:style>
  <w:style w:type="character" w:customStyle="1" w:styleId="m8314098763611656848gmail-styleboldunderline">
    <w:name w:val="m_8314098763611656848gmail-styleboldunderline"/>
    <w:basedOn w:val="DefaultParagraphFont"/>
    <w:rsid w:val="00551295"/>
  </w:style>
  <w:style w:type="paragraph" w:customStyle="1" w:styleId="Spacer">
    <w:name w:val="Spacer"/>
    <w:basedOn w:val="Heading1"/>
    <w:link w:val="SpacerChar"/>
    <w:autoRedefine/>
    <w:uiPriority w:val="4"/>
    <w:qFormat/>
    <w:rsid w:val="0055129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551295"/>
    <w:rPr>
      <w:rFonts w:ascii="Calibri" w:eastAsiaTheme="majorEastAsia" w:hAnsi="Calibri" w:cstheme="majorBidi"/>
      <w:b/>
      <w:bCs/>
      <w:szCs w:val="32"/>
    </w:rPr>
  </w:style>
  <w:style w:type="paragraph" w:customStyle="1" w:styleId="msonormal0">
    <w:name w:val="msonormal"/>
    <w:basedOn w:val="Normal"/>
    <w:rsid w:val="0055129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551295"/>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551295"/>
    <w:rPr>
      <w:rFonts w:ascii="Georgia" w:eastAsia="Times New Roman" w:hAnsi="Georgia" w:cs="Arial" w:hint="default"/>
      <w:b/>
      <w:bCs/>
      <w:kern w:val="32"/>
      <w:sz w:val="28"/>
      <w:szCs w:val="32"/>
    </w:rPr>
  </w:style>
  <w:style w:type="character" w:customStyle="1" w:styleId="SmallChar0">
    <w:name w:val="Small Char"/>
    <w:qFormat/>
    <w:rsid w:val="00551295"/>
    <w:rPr>
      <w:rFonts w:ascii="Arial Narrow" w:hAnsi="Arial Narrow" w:cs="Times New Roman"/>
      <w:color w:val="000000"/>
      <w:sz w:val="16"/>
    </w:rPr>
  </w:style>
  <w:style w:type="character" w:customStyle="1" w:styleId="CiteReal0">
    <w:name w:val="CiteReal"/>
    <w:uiPriority w:val="1"/>
    <w:qFormat/>
    <w:rsid w:val="00551295"/>
    <w:rPr>
      <w:rFonts w:ascii="Arial" w:hAnsi="Arial"/>
      <w:b/>
      <w:sz w:val="24"/>
      <w:u w:val="single"/>
    </w:rPr>
  </w:style>
  <w:style w:type="character" w:customStyle="1" w:styleId="dropcap1">
    <w:name w:val="dropcap1"/>
    <w:rsid w:val="00551295"/>
  </w:style>
  <w:style w:type="paragraph" w:customStyle="1" w:styleId="Style31">
    <w:name w:val="Style31"/>
    <w:basedOn w:val="Normal"/>
    <w:uiPriority w:val="99"/>
    <w:rsid w:val="00551295"/>
    <w:pPr>
      <w:spacing w:line="197" w:lineRule="exact"/>
      <w:jc w:val="both"/>
    </w:pPr>
    <w:rPr>
      <w:rFonts w:ascii="Palatino Linotype" w:hAnsi="Palatino Linotype" w:cs="Palatino Linotype"/>
    </w:rPr>
  </w:style>
  <w:style w:type="paragraph" w:customStyle="1" w:styleId="Style42">
    <w:name w:val="Style42"/>
    <w:basedOn w:val="Normal"/>
    <w:uiPriority w:val="99"/>
    <w:rsid w:val="00551295"/>
    <w:pPr>
      <w:spacing w:line="202" w:lineRule="exact"/>
      <w:jc w:val="both"/>
    </w:pPr>
    <w:rPr>
      <w:rFonts w:ascii="Palatino Linotype" w:hAnsi="Palatino Linotype" w:cs="Palatino Linotype"/>
    </w:rPr>
  </w:style>
  <w:style w:type="paragraph" w:customStyle="1" w:styleId="Style51">
    <w:name w:val="Style51"/>
    <w:basedOn w:val="Normal"/>
    <w:uiPriority w:val="99"/>
    <w:rsid w:val="00551295"/>
    <w:pPr>
      <w:spacing w:line="200" w:lineRule="exact"/>
      <w:jc w:val="both"/>
    </w:pPr>
    <w:rPr>
      <w:rFonts w:ascii="Palatino Linotype" w:hAnsi="Palatino Linotype" w:cs="Palatino Linotype"/>
    </w:rPr>
  </w:style>
  <w:style w:type="character" w:customStyle="1" w:styleId="FontStyle72">
    <w:name w:val="Font Style72"/>
    <w:uiPriority w:val="99"/>
    <w:rsid w:val="00551295"/>
    <w:rPr>
      <w:rFonts w:ascii="Cambria" w:hAnsi="Cambria" w:cs="Cambria" w:hint="default"/>
      <w:sz w:val="16"/>
      <w:szCs w:val="16"/>
    </w:rPr>
  </w:style>
  <w:style w:type="character" w:customStyle="1" w:styleId="FontStyle73">
    <w:name w:val="Font Style73"/>
    <w:uiPriority w:val="99"/>
    <w:rsid w:val="00551295"/>
    <w:rPr>
      <w:rFonts w:ascii="Cambria" w:hAnsi="Cambria" w:cs="Cambria" w:hint="default"/>
      <w:i/>
      <w:iCs/>
      <w:sz w:val="16"/>
      <w:szCs w:val="16"/>
    </w:rPr>
  </w:style>
  <w:style w:type="character" w:customStyle="1" w:styleId="UnderlinestyleChar2">
    <w:name w:val="Underline style Char2"/>
    <w:rsid w:val="00551295"/>
    <w:rPr>
      <w:sz w:val="22"/>
      <w:szCs w:val="24"/>
      <w:u w:val="single"/>
      <w:lang w:val="en-US" w:eastAsia="en-US" w:bidi="ar-SA"/>
    </w:rPr>
  </w:style>
  <w:style w:type="paragraph" w:customStyle="1" w:styleId="CitationCharChar">
    <w:name w:val="Citation Char Char"/>
    <w:basedOn w:val="Normal"/>
    <w:uiPriority w:val="6"/>
    <w:qFormat/>
    <w:rsid w:val="00551295"/>
    <w:pPr>
      <w:ind w:left="1440" w:right="1440"/>
    </w:pPr>
    <w:rPr>
      <w:rFonts w:ascii="Cambria" w:eastAsia="Verdana" w:hAnsi="Cambria" w:cs="Cambria"/>
      <w:szCs w:val="20"/>
      <w:u w:val="single"/>
    </w:rPr>
  </w:style>
  <w:style w:type="character" w:customStyle="1" w:styleId="FontStyle49">
    <w:name w:val="Font Style49"/>
    <w:uiPriority w:val="99"/>
    <w:rsid w:val="00551295"/>
    <w:rPr>
      <w:rFonts w:ascii="Cambria" w:hAnsi="Cambria" w:cs="Cambria"/>
      <w:sz w:val="20"/>
      <w:szCs w:val="20"/>
    </w:rPr>
  </w:style>
  <w:style w:type="character" w:customStyle="1" w:styleId="FontStyle50">
    <w:name w:val="Font Style50"/>
    <w:uiPriority w:val="99"/>
    <w:rsid w:val="0055129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5129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51295"/>
    <w:rPr>
      <w:rFonts w:ascii="Cambria" w:eastAsia="Cambria" w:hAnsi="Cambria" w:cs="Cambria"/>
      <w:spacing w:val="-3"/>
      <w:sz w:val="22"/>
      <w:szCs w:val="20"/>
    </w:rPr>
  </w:style>
  <w:style w:type="character" w:customStyle="1" w:styleId="kn">
    <w:name w:val="kn"/>
    <w:basedOn w:val="DefaultParagraphFont"/>
    <w:rsid w:val="00551295"/>
  </w:style>
  <w:style w:type="character" w:customStyle="1" w:styleId="StyleStyleUnderlineUnderlineStyleBoldUnderlineIntenseEmphas">
    <w:name w:val="Style Style UnderlineUnderlineStyle Bold UnderlineIntense Emphas..."/>
    <w:basedOn w:val="DefaultParagraphFont"/>
    <w:rsid w:val="00551295"/>
    <w:rPr>
      <w:b/>
      <w:bCs/>
      <w:sz w:val="26"/>
      <w:u w:val="single"/>
    </w:rPr>
  </w:style>
  <w:style w:type="character" w:customStyle="1" w:styleId="articoloinside">
    <w:name w:val="articolo_inside"/>
    <w:rsid w:val="00551295"/>
  </w:style>
  <w:style w:type="paragraph" w:customStyle="1" w:styleId="pagetools">
    <w:name w:val="pagetools"/>
    <w:basedOn w:val="Normal"/>
    <w:rsid w:val="00551295"/>
    <w:pPr>
      <w:spacing w:before="100" w:beforeAutospacing="1" w:after="100" w:afterAutospacing="1"/>
    </w:pPr>
    <w:rPr>
      <w:rFonts w:ascii="Cambria" w:eastAsia="Cambria" w:hAnsi="Cambria"/>
      <w:sz w:val="24"/>
    </w:rPr>
  </w:style>
  <w:style w:type="character" w:customStyle="1" w:styleId="desc">
    <w:name w:val="desc"/>
    <w:basedOn w:val="DefaultParagraphFont"/>
    <w:rsid w:val="00551295"/>
  </w:style>
  <w:style w:type="character" w:customStyle="1" w:styleId="job">
    <w:name w:val="job"/>
    <w:basedOn w:val="DefaultParagraphFont"/>
    <w:rsid w:val="00551295"/>
  </w:style>
  <w:style w:type="character" w:customStyle="1" w:styleId="publisher">
    <w:name w:val="publisher"/>
    <w:basedOn w:val="DefaultParagraphFont"/>
    <w:rsid w:val="00551295"/>
  </w:style>
  <w:style w:type="character" w:customStyle="1" w:styleId="pubyear">
    <w:name w:val="pubyear"/>
    <w:basedOn w:val="DefaultParagraphFont"/>
    <w:rsid w:val="00551295"/>
  </w:style>
  <w:style w:type="character" w:customStyle="1" w:styleId="pubcity">
    <w:name w:val="pubcity"/>
    <w:basedOn w:val="DefaultParagraphFont"/>
    <w:rsid w:val="00551295"/>
  </w:style>
  <w:style w:type="character" w:customStyle="1" w:styleId="bodycontentlink">
    <w:name w:val="bodycontentlink"/>
    <w:basedOn w:val="DefaultParagraphFont"/>
    <w:rsid w:val="00551295"/>
  </w:style>
  <w:style w:type="paragraph" w:customStyle="1" w:styleId="C-Text">
    <w:name w:val="C-Text"/>
    <w:basedOn w:val="Normal"/>
    <w:rsid w:val="00551295"/>
    <w:pPr>
      <w:tabs>
        <w:tab w:val="num" w:pos="720"/>
      </w:tabs>
      <w:ind w:left="720" w:hanging="360"/>
    </w:pPr>
    <w:rPr>
      <w:rFonts w:ascii="Book Antiqua" w:hAnsi="Book Antiqua"/>
      <w:sz w:val="24"/>
    </w:rPr>
  </w:style>
  <w:style w:type="character" w:customStyle="1" w:styleId="ecdate">
    <w:name w:val="ec_date"/>
    <w:basedOn w:val="DefaultParagraphFont"/>
    <w:rsid w:val="00551295"/>
    <w:rPr>
      <w:rFonts w:ascii="Symbol" w:hAnsi="Symbol" w:hint="default"/>
      <w:sz w:val="20"/>
      <w:szCs w:val="20"/>
      <w:shd w:val="clear" w:color="auto" w:fill="FFFFFF"/>
    </w:rPr>
  </w:style>
  <w:style w:type="paragraph" w:customStyle="1" w:styleId="ecmsonormal">
    <w:name w:val="ec_msonormal"/>
    <w:basedOn w:val="Normal"/>
    <w:rsid w:val="0055129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51295"/>
  </w:style>
  <w:style w:type="character" w:customStyle="1" w:styleId="articleheadline">
    <w:name w:val="articleheadline"/>
    <w:basedOn w:val="DefaultParagraphFont"/>
    <w:rsid w:val="00551295"/>
  </w:style>
  <w:style w:type="paragraph" w:customStyle="1" w:styleId="u-intro">
    <w:name w:val="u-intro"/>
    <w:basedOn w:val="Normal"/>
    <w:rsid w:val="00551295"/>
    <w:pPr>
      <w:spacing w:before="100" w:beforeAutospacing="1" w:after="100" w:afterAutospacing="1"/>
    </w:pPr>
    <w:rPr>
      <w:sz w:val="24"/>
    </w:rPr>
  </w:style>
  <w:style w:type="character" w:customStyle="1" w:styleId="u-byline">
    <w:name w:val="u-byline"/>
    <w:basedOn w:val="DefaultParagraphFont"/>
    <w:rsid w:val="00551295"/>
  </w:style>
  <w:style w:type="character" w:customStyle="1" w:styleId="articlebya">
    <w:name w:val="articleby_a"/>
    <w:basedOn w:val="DefaultParagraphFont"/>
    <w:rsid w:val="00551295"/>
  </w:style>
  <w:style w:type="character" w:customStyle="1" w:styleId="popupwinby">
    <w:name w:val="popupwinby"/>
    <w:basedOn w:val="DefaultParagraphFont"/>
    <w:rsid w:val="00551295"/>
  </w:style>
  <w:style w:type="character" w:customStyle="1" w:styleId="storyheader">
    <w:name w:val="storyheader"/>
    <w:basedOn w:val="DefaultParagraphFont"/>
    <w:rsid w:val="00551295"/>
  </w:style>
  <w:style w:type="character" w:customStyle="1" w:styleId="marron">
    <w:name w:val="marron"/>
    <w:basedOn w:val="DefaultParagraphFont"/>
    <w:rsid w:val="00551295"/>
  </w:style>
  <w:style w:type="paragraph" w:customStyle="1" w:styleId="StyleNormalWeb10pt">
    <w:name w:val="Style Normal (Web) + 10 pt"/>
    <w:basedOn w:val="NormalWeb"/>
    <w:next w:val="Normal"/>
    <w:rsid w:val="00551295"/>
    <w:rPr>
      <w:rFonts w:ascii="Bookman Old Style" w:eastAsiaTheme="minorHAnsi" w:hAnsi="Bookman Old Style"/>
      <w:sz w:val="20"/>
      <w:lang w:bidi="ar-SA"/>
    </w:rPr>
  </w:style>
  <w:style w:type="character" w:customStyle="1" w:styleId="StyleNormalWeb10ptChar">
    <w:name w:val="Style Normal (Web) + 10 pt Char"/>
    <w:basedOn w:val="DefaultParagraphFont"/>
    <w:rsid w:val="00551295"/>
    <w:rPr>
      <w:szCs w:val="24"/>
      <w:lang w:val="en-US" w:eastAsia="en-US" w:bidi="ar-SA"/>
    </w:rPr>
  </w:style>
  <w:style w:type="paragraph" w:customStyle="1" w:styleId="TagCiteShells">
    <w:name w:val="Tag/Cite/Shells"/>
    <w:basedOn w:val="Normal"/>
    <w:rsid w:val="00551295"/>
    <w:rPr>
      <w:b/>
    </w:rPr>
  </w:style>
  <w:style w:type="paragraph" w:customStyle="1" w:styleId="DefinitionTerm">
    <w:name w:val="Definition Term"/>
    <w:basedOn w:val="Normal"/>
    <w:next w:val="Normal"/>
    <w:rsid w:val="00551295"/>
    <w:rPr>
      <w:snapToGrid w:val="0"/>
      <w:sz w:val="24"/>
    </w:rPr>
  </w:style>
  <w:style w:type="character" w:customStyle="1" w:styleId="Style3CharChar">
    <w:name w:val="Style3 Char Char"/>
    <w:basedOn w:val="DefaultParagraphFont"/>
    <w:rsid w:val="0055129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51295"/>
    <w:pPr>
      <w:spacing w:after="60"/>
    </w:pPr>
    <w:rPr>
      <w:rFonts w:eastAsia="Segoe UI" w:cs="Cambria"/>
      <w:caps/>
      <w:sz w:val="20"/>
      <w:lang w:eastAsia="zh-CN"/>
    </w:rPr>
  </w:style>
  <w:style w:type="character" w:customStyle="1" w:styleId="NormalChar0">
    <w:name w:val="Normal Char"/>
    <w:basedOn w:val="DefaultParagraphFont"/>
    <w:rsid w:val="00551295"/>
    <w:rPr>
      <w:lang w:eastAsia="en-US"/>
    </w:rPr>
  </w:style>
  <w:style w:type="character" w:customStyle="1" w:styleId="BoldUnderlineChar2">
    <w:name w:val="Bold + Underline Char"/>
    <w:basedOn w:val="DefaultParagraphFont"/>
    <w:rsid w:val="0055129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551295"/>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551295"/>
  </w:style>
  <w:style w:type="character" w:customStyle="1" w:styleId="CharacterStyle7">
    <w:name w:val="Character Style 7"/>
    <w:rsid w:val="00551295"/>
    <w:rPr>
      <w:rFonts w:ascii="Trebuchet MS" w:hAnsi="Trebuchet MS" w:cs="Trebuchet MS"/>
      <w:sz w:val="20"/>
      <w:szCs w:val="20"/>
      <w:u w:val="single"/>
    </w:rPr>
  </w:style>
  <w:style w:type="character" w:customStyle="1" w:styleId="StyleStyle4Char">
    <w:name w:val="Style Style4 + Char"/>
    <w:basedOn w:val="DefaultParagraphFont"/>
    <w:rsid w:val="0055129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5129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51295"/>
    <w:rPr>
      <w:rFonts w:ascii="Symbol" w:hAnsi="Symbol"/>
      <w:sz w:val="21"/>
      <w:szCs w:val="21"/>
      <w:u w:val="thick"/>
    </w:rPr>
  </w:style>
  <w:style w:type="character" w:customStyle="1" w:styleId="UnderlinedEvidenceCharChar">
    <w:name w:val="Underlined Evidence Char Char"/>
    <w:basedOn w:val="DefaultParagraphFont"/>
    <w:rsid w:val="00551295"/>
    <w:rPr>
      <w:rFonts w:ascii="Symbol" w:hAnsi="Symbol"/>
      <w:sz w:val="21"/>
      <w:szCs w:val="21"/>
      <w:u w:val="thick"/>
      <w:lang w:val="en-US" w:eastAsia="en-US" w:bidi="ar-SA"/>
    </w:rPr>
  </w:style>
  <w:style w:type="character" w:styleId="PlaceholderText">
    <w:name w:val="Placeholder Text"/>
    <w:basedOn w:val="DefaultParagraphFont"/>
    <w:uiPriority w:val="99"/>
    <w:rsid w:val="00551295"/>
    <w:rPr>
      <w:color w:val="808080"/>
    </w:rPr>
  </w:style>
  <w:style w:type="paragraph" w:customStyle="1" w:styleId="Cite8">
    <w:name w:val="Cite8"/>
    <w:basedOn w:val="Normal"/>
    <w:autoRedefine/>
    <w:qFormat/>
    <w:rsid w:val="00551295"/>
    <w:rPr>
      <w:rFonts w:ascii="Trebuchet MS" w:eastAsia="Verdana" w:hAnsi="Trebuchet MS" w:cs="Cambria"/>
    </w:rPr>
  </w:style>
  <w:style w:type="paragraph" w:customStyle="1" w:styleId="8font">
    <w:name w:val="8font"/>
    <w:basedOn w:val="Normal"/>
    <w:next w:val="Normal"/>
    <w:autoRedefine/>
    <w:rsid w:val="00551295"/>
    <w:rPr>
      <w:rFonts w:eastAsia="Cambria Math" w:cs="Cambria"/>
      <w:szCs w:val="16"/>
    </w:rPr>
  </w:style>
  <w:style w:type="character" w:customStyle="1" w:styleId="NoterefInText">
    <w:name w:val="_NoterefInText"/>
    <w:uiPriority w:val="99"/>
    <w:rsid w:val="00551295"/>
    <w:rPr>
      <w:rFonts w:cs="AKDPE C+ Utopia"/>
      <w:color w:val="000000"/>
    </w:rPr>
  </w:style>
  <w:style w:type="character" w:customStyle="1" w:styleId="postauthor">
    <w:name w:val="postauthor"/>
    <w:basedOn w:val="DefaultParagraphFont"/>
    <w:rsid w:val="00551295"/>
  </w:style>
  <w:style w:type="paragraph" w:customStyle="1" w:styleId="notes-source-hasnotes">
    <w:name w:val="notes-source-hasnotes"/>
    <w:basedOn w:val="Normal"/>
    <w:rsid w:val="00551295"/>
    <w:pPr>
      <w:spacing w:before="100" w:beforeAutospacing="1" w:after="100" w:afterAutospacing="1"/>
    </w:pPr>
    <w:rPr>
      <w:rFonts w:ascii="Tahoma" w:hAnsi="Tahoma"/>
      <w:szCs w:val="20"/>
    </w:rPr>
  </w:style>
  <w:style w:type="character" w:customStyle="1" w:styleId="span">
    <w:name w:val="span"/>
    <w:basedOn w:val="DefaultParagraphFont"/>
    <w:rsid w:val="00551295"/>
  </w:style>
  <w:style w:type="character" w:customStyle="1" w:styleId="maintitle">
    <w:name w:val="maintitle"/>
    <w:basedOn w:val="DefaultParagraphFont"/>
    <w:rsid w:val="00551295"/>
  </w:style>
  <w:style w:type="character" w:customStyle="1" w:styleId="thirdparty-logo">
    <w:name w:val="thirdparty-logo"/>
    <w:basedOn w:val="DefaultParagraphFont"/>
    <w:rsid w:val="00551295"/>
  </w:style>
  <w:style w:type="character" w:customStyle="1" w:styleId="posted">
    <w:name w:val="posted"/>
    <w:basedOn w:val="DefaultParagraphFont"/>
    <w:rsid w:val="00551295"/>
  </w:style>
  <w:style w:type="character" w:customStyle="1" w:styleId="ticker">
    <w:name w:val="ticker"/>
    <w:basedOn w:val="DefaultParagraphFont"/>
    <w:rsid w:val="00551295"/>
  </w:style>
  <w:style w:type="paragraph" w:customStyle="1" w:styleId="articlemeta">
    <w:name w:val="articlemeta"/>
    <w:basedOn w:val="Normal"/>
    <w:rsid w:val="00551295"/>
    <w:pPr>
      <w:spacing w:before="100" w:beforeAutospacing="1" w:after="100" w:afterAutospacing="1"/>
    </w:pPr>
    <w:rPr>
      <w:rFonts w:ascii="Tahoma" w:hAnsi="Tahoma"/>
      <w:szCs w:val="20"/>
    </w:rPr>
  </w:style>
  <w:style w:type="character" w:customStyle="1" w:styleId="vcard">
    <w:name w:val="vcard"/>
    <w:basedOn w:val="DefaultParagraphFont"/>
    <w:rsid w:val="00551295"/>
  </w:style>
  <w:style w:type="character" w:customStyle="1" w:styleId="print-footnote">
    <w:name w:val="print-footnote"/>
    <w:basedOn w:val="DefaultParagraphFont"/>
    <w:rsid w:val="00551295"/>
  </w:style>
  <w:style w:type="character" w:customStyle="1" w:styleId="datestring">
    <w:name w:val="datestring"/>
    <w:basedOn w:val="DefaultParagraphFont"/>
    <w:rsid w:val="00551295"/>
  </w:style>
  <w:style w:type="paragraph" w:customStyle="1" w:styleId="noindent0">
    <w:name w:val="no_indent"/>
    <w:basedOn w:val="Normal"/>
    <w:rsid w:val="00551295"/>
    <w:pPr>
      <w:spacing w:before="100" w:beforeAutospacing="1" w:after="100" w:afterAutospacing="1"/>
    </w:pPr>
    <w:rPr>
      <w:rFonts w:ascii="Tahoma" w:hAnsi="Tahoma"/>
      <w:szCs w:val="20"/>
    </w:rPr>
  </w:style>
  <w:style w:type="character" w:customStyle="1" w:styleId="email">
    <w:name w:val="email"/>
    <w:basedOn w:val="DefaultParagraphFont"/>
    <w:rsid w:val="00551295"/>
  </w:style>
  <w:style w:type="paragraph" w:customStyle="1" w:styleId="left">
    <w:name w:val="left"/>
    <w:basedOn w:val="Normal"/>
    <w:rsid w:val="00551295"/>
    <w:pPr>
      <w:spacing w:before="100" w:beforeAutospacing="1" w:after="100" w:afterAutospacing="1"/>
    </w:pPr>
    <w:rPr>
      <w:rFonts w:ascii="Tahoma" w:hAnsi="Tahoma"/>
      <w:szCs w:val="20"/>
    </w:rPr>
  </w:style>
  <w:style w:type="paragraph" w:customStyle="1" w:styleId="right">
    <w:name w:val="right"/>
    <w:basedOn w:val="Normal"/>
    <w:rsid w:val="00551295"/>
    <w:pPr>
      <w:spacing w:before="100" w:beforeAutospacing="1" w:after="100" w:afterAutospacing="1"/>
    </w:pPr>
    <w:rPr>
      <w:rFonts w:ascii="Tahoma" w:hAnsi="Tahoma"/>
      <w:szCs w:val="20"/>
    </w:rPr>
  </w:style>
  <w:style w:type="character" w:customStyle="1" w:styleId="gptad">
    <w:name w:val="gptad"/>
    <w:basedOn w:val="DefaultParagraphFont"/>
    <w:rsid w:val="00551295"/>
  </w:style>
  <w:style w:type="paragraph" w:customStyle="1" w:styleId="creditpostedmodified">
    <w:name w:val="credit_posted_modified"/>
    <w:basedOn w:val="Normal"/>
    <w:rsid w:val="00551295"/>
    <w:pPr>
      <w:spacing w:before="100" w:beforeAutospacing="1" w:after="100" w:afterAutospacing="1"/>
    </w:pPr>
    <w:rPr>
      <w:rFonts w:ascii="Tahoma" w:hAnsi="Tahoma"/>
      <w:szCs w:val="20"/>
    </w:rPr>
  </w:style>
  <w:style w:type="character" w:customStyle="1" w:styleId="creditline">
    <w:name w:val="creditline"/>
    <w:basedOn w:val="DefaultParagraphFont"/>
    <w:rsid w:val="00551295"/>
  </w:style>
  <w:style w:type="character" w:customStyle="1" w:styleId="grd">
    <w:name w:val="grd"/>
    <w:basedOn w:val="DefaultParagraphFont"/>
    <w:rsid w:val="00551295"/>
  </w:style>
  <w:style w:type="paragraph" w:customStyle="1" w:styleId="hs-text-container">
    <w:name w:val="hs-text-container"/>
    <w:basedOn w:val="Normal"/>
    <w:rsid w:val="00551295"/>
    <w:pPr>
      <w:spacing w:before="100" w:beforeAutospacing="1" w:after="100" w:afterAutospacing="1"/>
    </w:pPr>
    <w:rPr>
      <w:rFonts w:ascii="Tahoma" w:hAnsi="Tahoma"/>
      <w:szCs w:val="20"/>
    </w:rPr>
  </w:style>
  <w:style w:type="character" w:customStyle="1" w:styleId="created">
    <w:name w:val="created"/>
    <w:basedOn w:val="DefaultParagraphFont"/>
    <w:rsid w:val="00551295"/>
  </w:style>
  <w:style w:type="character" w:customStyle="1" w:styleId="changed">
    <w:name w:val="changed"/>
    <w:basedOn w:val="DefaultParagraphFont"/>
    <w:rsid w:val="00551295"/>
  </w:style>
  <w:style w:type="character" w:customStyle="1" w:styleId="article-author-name">
    <w:name w:val="article-author-name"/>
    <w:basedOn w:val="DefaultParagraphFont"/>
    <w:rsid w:val="00551295"/>
  </w:style>
  <w:style w:type="character" w:customStyle="1" w:styleId="bioexcerpt">
    <w:name w:val="bio_excerpt"/>
    <w:basedOn w:val="DefaultParagraphFont"/>
    <w:rsid w:val="00551295"/>
  </w:style>
  <w:style w:type="character" w:customStyle="1" w:styleId="commentcount">
    <w:name w:val="comment_count"/>
    <w:basedOn w:val="DefaultParagraphFont"/>
    <w:rsid w:val="00551295"/>
  </w:style>
  <w:style w:type="character" w:customStyle="1" w:styleId="searchtermshighlighted">
    <w:name w:val="searchtermshighlighted"/>
    <w:basedOn w:val="DefaultParagraphFont"/>
    <w:rsid w:val="00551295"/>
  </w:style>
  <w:style w:type="character" w:customStyle="1" w:styleId="contributornametrigger">
    <w:name w:val="contributornametrigger"/>
    <w:basedOn w:val="DefaultParagraphFont"/>
    <w:rsid w:val="00551295"/>
  </w:style>
  <w:style w:type="character" w:customStyle="1" w:styleId="bylinepipe">
    <w:name w:val="bylinepipe"/>
    <w:basedOn w:val="DefaultParagraphFont"/>
    <w:rsid w:val="00551295"/>
  </w:style>
  <w:style w:type="character" w:customStyle="1" w:styleId="lucenesearchresulturlb">
    <w:name w:val="lucene_search_result_url_b"/>
    <w:basedOn w:val="DefaultParagraphFont"/>
    <w:rsid w:val="00551295"/>
  </w:style>
  <w:style w:type="character" w:customStyle="1" w:styleId="faculty-title">
    <w:name w:val="faculty-title"/>
    <w:basedOn w:val="DefaultParagraphFont"/>
    <w:rsid w:val="00551295"/>
  </w:style>
  <w:style w:type="character" w:customStyle="1" w:styleId="count">
    <w:name w:val="count"/>
    <w:basedOn w:val="DefaultParagraphFont"/>
    <w:rsid w:val="00551295"/>
  </w:style>
  <w:style w:type="character" w:customStyle="1" w:styleId="volume">
    <w:name w:val="volume"/>
    <w:basedOn w:val="DefaultParagraphFont"/>
    <w:rsid w:val="00551295"/>
  </w:style>
  <w:style w:type="character" w:customStyle="1" w:styleId="issue">
    <w:name w:val="issue"/>
    <w:basedOn w:val="DefaultParagraphFont"/>
    <w:rsid w:val="00551295"/>
  </w:style>
  <w:style w:type="character" w:customStyle="1" w:styleId="pages">
    <w:name w:val="pages"/>
    <w:basedOn w:val="DefaultParagraphFont"/>
    <w:rsid w:val="00551295"/>
  </w:style>
  <w:style w:type="character" w:customStyle="1" w:styleId="field-content">
    <w:name w:val="field-content"/>
    <w:basedOn w:val="DefaultParagraphFont"/>
    <w:rsid w:val="00551295"/>
  </w:style>
  <w:style w:type="character" w:customStyle="1" w:styleId="person">
    <w:name w:val="person"/>
    <w:basedOn w:val="DefaultParagraphFont"/>
    <w:rsid w:val="00551295"/>
  </w:style>
  <w:style w:type="character" w:customStyle="1" w:styleId="corresponding">
    <w:name w:val="corresponding"/>
    <w:basedOn w:val="DefaultParagraphFont"/>
    <w:rsid w:val="00551295"/>
  </w:style>
  <w:style w:type="character" w:customStyle="1" w:styleId="entry-date">
    <w:name w:val="entry-date"/>
    <w:basedOn w:val="DefaultParagraphFont"/>
    <w:rsid w:val="00551295"/>
  </w:style>
  <w:style w:type="paragraph" w:customStyle="1" w:styleId="entry-meta">
    <w:name w:val="entry-meta"/>
    <w:basedOn w:val="Normal"/>
    <w:rsid w:val="00551295"/>
    <w:pPr>
      <w:spacing w:before="100" w:beforeAutospacing="1" w:after="100" w:afterAutospacing="1"/>
    </w:pPr>
    <w:rPr>
      <w:rFonts w:ascii="Tahoma" w:hAnsi="Tahoma"/>
      <w:szCs w:val="20"/>
    </w:rPr>
  </w:style>
  <w:style w:type="character" w:customStyle="1" w:styleId="post-time">
    <w:name w:val="post-time"/>
    <w:basedOn w:val="DefaultParagraphFont"/>
    <w:rsid w:val="00551295"/>
  </w:style>
  <w:style w:type="character" w:customStyle="1" w:styleId="post-category">
    <w:name w:val="post-category"/>
    <w:basedOn w:val="DefaultParagraphFont"/>
    <w:rsid w:val="00551295"/>
  </w:style>
  <w:style w:type="character" w:customStyle="1" w:styleId="post-author">
    <w:name w:val="post-author"/>
    <w:basedOn w:val="DefaultParagraphFont"/>
    <w:rsid w:val="00551295"/>
  </w:style>
  <w:style w:type="character" w:customStyle="1" w:styleId="A10">
    <w:name w:val="A10"/>
    <w:uiPriority w:val="99"/>
    <w:rsid w:val="00551295"/>
    <w:rPr>
      <w:rFonts w:cs="MS Mincho"/>
      <w:color w:val="000000"/>
      <w:sz w:val="11"/>
      <w:szCs w:val="11"/>
    </w:rPr>
  </w:style>
  <w:style w:type="paragraph" w:customStyle="1" w:styleId="Pa10">
    <w:name w:val="Pa10"/>
    <w:basedOn w:val="Default"/>
    <w:next w:val="Default"/>
    <w:uiPriority w:val="99"/>
    <w:rsid w:val="0055129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51295"/>
    <w:pPr>
      <w:widowControl w:val="0"/>
      <w:spacing w:line="241" w:lineRule="atLeast"/>
    </w:pPr>
    <w:rPr>
      <w:rFonts w:ascii="Verdana" w:eastAsiaTheme="minorEastAsia" w:hAnsi="Verdana" w:cs="Cambria"/>
      <w:color w:val="auto"/>
    </w:rPr>
  </w:style>
  <w:style w:type="character" w:customStyle="1" w:styleId="A9">
    <w:name w:val="A9"/>
    <w:uiPriority w:val="99"/>
    <w:rsid w:val="00551295"/>
    <w:rPr>
      <w:rFonts w:cs="MS Mincho"/>
      <w:color w:val="000000"/>
      <w:sz w:val="14"/>
      <w:szCs w:val="14"/>
    </w:rPr>
  </w:style>
  <w:style w:type="paragraph" w:customStyle="1" w:styleId="articledetails">
    <w:name w:val="articledetails"/>
    <w:basedOn w:val="Normal"/>
    <w:rsid w:val="00551295"/>
    <w:pPr>
      <w:spacing w:before="100" w:beforeAutospacing="1" w:after="100" w:afterAutospacing="1"/>
    </w:pPr>
    <w:rPr>
      <w:rFonts w:ascii="Tahoma" w:hAnsi="Tahoma"/>
      <w:szCs w:val="20"/>
    </w:rPr>
  </w:style>
  <w:style w:type="character" w:customStyle="1" w:styleId="posted-and-updated">
    <w:name w:val="posted-and-updated"/>
    <w:basedOn w:val="DefaultParagraphFont"/>
    <w:rsid w:val="00551295"/>
  </w:style>
  <w:style w:type="paragraph" w:customStyle="1" w:styleId="aff">
    <w:name w:val="aff"/>
    <w:basedOn w:val="Normal"/>
    <w:rsid w:val="00551295"/>
    <w:pPr>
      <w:spacing w:before="100" w:beforeAutospacing="1" w:after="100" w:afterAutospacing="1"/>
    </w:pPr>
    <w:rPr>
      <w:rFonts w:ascii="Tahoma" w:hAnsi="Tahoma"/>
      <w:szCs w:val="20"/>
    </w:rPr>
  </w:style>
  <w:style w:type="character" w:customStyle="1" w:styleId="entry-author">
    <w:name w:val="entry-author"/>
    <w:basedOn w:val="DefaultParagraphFont"/>
    <w:rsid w:val="00551295"/>
  </w:style>
  <w:style w:type="character" w:customStyle="1" w:styleId="entry-author-name">
    <w:name w:val="entry-author-name"/>
    <w:basedOn w:val="DefaultParagraphFont"/>
    <w:rsid w:val="00551295"/>
  </w:style>
  <w:style w:type="character" w:customStyle="1" w:styleId="arial11">
    <w:name w:val="arial_11"/>
    <w:basedOn w:val="DefaultParagraphFont"/>
    <w:rsid w:val="00551295"/>
  </w:style>
  <w:style w:type="character" w:customStyle="1" w:styleId="contrib-degrees">
    <w:name w:val="contrib-degrees"/>
    <w:basedOn w:val="DefaultParagraphFont"/>
    <w:rsid w:val="00551295"/>
  </w:style>
  <w:style w:type="character" w:customStyle="1" w:styleId="contrib-on-behalf-of">
    <w:name w:val="contrib-on-behalf-of"/>
    <w:basedOn w:val="DefaultParagraphFont"/>
    <w:rsid w:val="00551295"/>
  </w:style>
  <w:style w:type="character" w:customStyle="1" w:styleId="pubtime">
    <w:name w:val="pubtime"/>
    <w:basedOn w:val="DefaultParagraphFont"/>
    <w:rsid w:val="00551295"/>
  </w:style>
  <w:style w:type="character" w:customStyle="1" w:styleId="time">
    <w:name w:val="time"/>
    <w:basedOn w:val="DefaultParagraphFont"/>
    <w:rsid w:val="00551295"/>
  </w:style>
  <w:style w:type="character" w:customStyle="1" w:styleId="fbcommentscount">
    <w:name w:val="fb_comments_count"/>
    <w:basedOn w:val="DefaultParagraphFont"/>
    <w:rsid w:val="00551295"/>
  </w:style>
  <w:style w:type="character" w:customStyle="1" w:styleId="stsharethiscustom">
    <w:name w:val="st_sharethis_custom"/>
    <w:basedOn w:val="DefaultParagraphFont"/>
    <w:rsid w:val="00551295"/>
  </w:style>
  <w:style w:type="paragraph" w:customStyle="1" w:styleId="permalinkable">
    <w:name w:val="permalinkable"/>
    <w:basedOn w:val="Normal"/>
    <w:rsid w:val="00551295"/>
    <w:pPr>
      <w:spacing w:before="100" w:beforeAutospacing="1" w:after="100" w:afterAutospacing="1"/>
    </w:pPr>
    <w:rPr>
      <w:rFonts w:ascii="Tahoma" w:hAnsi="Tahoma"/>
      <w:szCs w:val="20"/>
    </w:rPr>
  </w:style>
  <w:style w:type="character" w:customStyle="1" w:styleId="post-date">
    <w:name w:val="post-date"/>
    <w:basedOn w:val="DefaultParagraphFont"/>
    <w:rsid w:val="00551295"/>
  </w:style>
  <w:style w:type="character" w:customStyle="1" w:styleId="link-external">
    <w:name w:val="link-external"/>
    <w:basedOn w:val="DefaultParagraphFont"/>
    <w:rsid w:val="00551295"/>
  </w:style>
  <w:style w:type="character" w:customStyle="1" w:styleId="articleauthor">
    <w:name w:val="article_author"/>
    <w:basedOn w:val="DefaultParagraphFont"/>
    <w:rsid w:val="00551295"/>
  </w:style>
  <w:style w:type="character" w:customStyle="1" w:styleId="articleissue">
    <w:name w:val="article_issue"/>
    <w:basedOn w:val="DefaultParagraphFont"/>
    <w:rsid w:val="00551295"/>
  </w:style>
  <w:style w:type="character" w:customStyle="1" w:styleId="a-size-large">
    <w:name w:val="a-size-large"/>
    <w:basedOn w:val="DefaultParagraphFont"/>
    <w:rsid w:val="00551295"/>
  </w:style>
  <w:style w:type="character" w:customStyle="1" w:styleId="a-size-medium">
    <w:name w:val="a-size-medium"/>
    <w:basedOn w:val="DefaultParagraphFont"/>
    <w:rsid w:val="00551295"/>
  </w:style>
  <w:style w:type="character" w:customStyle="1" w:styleId="contribution">
    <w:name w:val="contribution"/>
    <w:basedOn w:val="DefaultParagraphFont"/>
    <w:rsid w:val="00551295"/>
  </w:style>
  <w:style w:type="character" w:customStyle="1" w:styleId="a-color-secondary">
    <w:name w:val="a-color-secondary"/>
    <w:basedOn w:val="DefaultParagraphFont"/>
    <w:rsid w:val="00551295"/>
  </w:style>
  <w:style w:type="paragraph" w:customStyle="1" w:styleId="sbyline">
    <w:name w:val="sbyline"/>
    <w:basedOn w:val="Normal"/>
    <w:rsid w:val="00551295"/>
    <w:pPr>
      <w:spacing w:before="100" w:beforeAutospacing="1" w:after="100" w:afterAutospacing="1"/>
    </w:pPr>
    <w:rPr>
      <w:rFonts w:ascii="Tahoma" w:hAnsi="Tahoma"/>
      <w:szCs w:val="20"/>
    </w:rPr>
  </w:style>
  <w:style w:type="character" w:customStyle="1" w:styleId="ui-author">
    <w:name w:val="ui-author"/>
    <w:basedOn w:val="DefaultParagraphFont"/>
    <w:rsid w:val="00551295"/>
  </w:style>
  <w:style w:type="character" w:customStyle="1" w:styleId="ui-staffline">
    <w:name w:val="ui-staffline"/>
    <w:basedOn w:val="DefaultParagraphFont"/>
    <w:rsid w:val="00551295"/>
  </w:style>
  <w:style w:type="paragraph" w:customStyle="1" w:styleId="promotion-tag-p">
    <w:name w:val="promotion-tag-p"/>
    <w:basedOn w:val="Normal"/>
    <w:rsid w:val="00551295"/>
    <w:pPr>
      <w:spacing w:before="100" w:beforeAutospacing="1" w:after="100" w:afterAutospacing="1"/>
    </w:pPr>
    <w:rPr>
      <w:rFonts w:ascii="Tahoma" w:hAnsi="Tahoma"/>
      <w:szCs w:val="20"/>
    </w:rPr>
  </w:style>
  <w:style w:type="paragraph" w:customStyle="1" w:styleId="heading">
    <w:name w:val="heading"/>
    <w:basedOn w:val="Normal"/>
    <w:rsid w:val="00551295"/>
    <w:pPr>
      <w:spacing w:before="100" w:beforeAutospacing="1" w:after="100" w:afterAutospacing="1"/>
    </w:pPr>
    <w:rPr>
      <w:rFonts w:ascii="Tahoma" w:hAnsi="Tahoma"/>
      <w:szCs w:val="20"/>
    </w:rPr>
  </w:style>
  <w:style w:type="character" w:customStyle="1" w:styleId="value">
    <w:name w:val="value"/>
    <w:basedOn w:val="DefaultParagraphFont"/>
    <w:rsid w:val="00551295"/>
  </w:style>
  <w:style w:type="character" w:customStyle="1" w:styleId="specialissuelabel">
    <w:name w:val="specialissuelabel"/>
    <w:basedOn w:val="DefaultParagraphFont"/>
    <w:rsid w:val="00551295"/>
  </w:style>
  <w:style w:type="character" w:customStyle="1" w:styleId="referencediv">
    <w:name w:val="referencediv"/>
    <w:basedOn w:val="DefaultParagraphFont"/>
    <w:rsid w:val="00551295"/>
  </w:style>
  <w:style w:type="character" w:customStyle="1" w:styleId="wp-smiley">
    <w:name w:val="wp-smiley"/>
    <w:basedOn w:val="DefaultParagraphFont"/>
    <w:rsid w:val="00551295"/>
  </w:style>
  <w:style w:type="character" w:customStyle="1" w:styleId="meta-prep">
    <w:name w:val="meta-prep"/>
    <w:basedOn w:val="DefaultParagraphFont"/>
    <w:rsid w:val="00551295"/>
  </w:style>
  <w:style w:type="character" w:customStyle="1" w:styleId="artjournal">
    <w:name w:val="art_journal"/>
    <w:basedOn w:val="DefaultParagraphFont"/>
    <w:rsid w:val="00551295"/>
  </w:style>
  <w:style w:type="character" w:customStyle="1" w:styleId="artdatevolumeissuepart">
    <w:name w:val="art_datevolumeissuepart"/>
    <w:basedOn w:val="DefaultParagraphFont"/>
    <w:rsid w:val="00551295"/>
  </w:style>
  <w:style w:type="character" w:customStyle="1" w:styleId="artpages">
    <w:name w:val="art_pages"/>
    <w:basedOn w:val="DefaultParagraphFont"/>
    <w:rsid w:val="00551295"/>
  </w:style>
  <w:style w:type="character" w:customStyle="1" w:styleId="singlehighlightclass">
    <w:name w:val="single_highlight_class"/>
    <w:basedOn w:val="DefaultParagraphFont"/>
    <w:rsid w:val="00551295"/>
  </w:style>
  <w:style w:type="character" w:customStyle="1" w:styleId="degree">
    <w:name w:val="degree"/>
    <w:basedOn w:val="DefaultParagraphFont"/>
    <w:rsid w:val="00551295"/>
  </w:style>
  <w:style w:type="character" w:customStyle="1" w:styleId="major">
    <w:name w:val="major"/>
    <w:basedOn w:val="DefaultParagraphFont"/>
    <w:rsid w:val="00551295"/>
  </w:style>
  <w:style w:type="character" w:customStyle="1" w:styleId="authors">
    <w:name w:val="authors"/>
    <w:basedOn w:val="DefaultParagraphFont"/>
    <w:rsid w:val="00551295"/>
  </w:style>
  <w:style w:type="character" w:customStyle="1" w:styleId="views">
    <w:name w:val="views"/>
    <w:basedOn w:val="DefaultParagraphFont"/>
    <w:rsid w:val="00551295"/>
  </w:style>
  <w:style w:type="character" w:customStyle="1" w:styleId="stmainservices">
    <w:name w:val="stmainservices"/>
    <w:basedOn w:val="DefaultParagraphFont"/>
    <w:rsid w:val="00551295"/>
  </w:style>
  <w:style w:type="character" w:customStyle="1" w:styleId="stbubblehcount">
    <w:name w:val="stbubble_hcount"/>
    <w:basedOn w:val="DefaultParagraphFont"/>
    <w:rsid w:val="00551295"/>
  </w:style>
  <w:style w:type="paragraph" w:customStyle="1" w:styleId="Document">
    <w:name w:val="_Document"/>
    <w:basedOn w:val="Default"/>
    <w:next w:val="Default"/>
    <w:uiPriority w:val="99"/>
    <w:rsid w:val="0055129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5129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51295"/>
    <w:pPr>
      <w:widowControl w:val="0"/>
    </w:pPr>
    <w:rPr>
      <w:rFonts w:ascii="AKDPE C+ Utopia" w:eastAsiaTheme="minorEastAsia" w:hAnsi="AKDPE C+ Utopia" w:cs="Cambria"/>
      <w:color w:val="auto"/>
    </w:rPr>
  </w:style>
  <w:style w:type="paragraph" w:customStyle="1" w:styleId="collapsed-hide">
    <w:name w:val="collapsed-hide"/>
    <w:basedOn w:val="Normal"/>
    <w:rsid w:val="00551295"/>
    <w:pPr>
      <w:spacing w:before="100" w:beforeAutospacing="1" w:after="100" w:afterAutospacing="1"/>
    </w:pPr>
    <w:rPr>
      <w:rFonts w:ascii="Tahoma" w:hAnsi="Tahoma"/>
      <w:szCs w:val="20"/>
    </w:rPr>
  </w:style>
  <w:style w:type="paragraph" w:customStyle="1" w:styleId="Pa7">
    <w:name w:val="Pa7"/>
    <w:basedOn w:val="Default"/>
    <w:next w:val="Default"/>
    <w:uiPriority w:val="99"/>
    <w:rsid w:val="00551295"/>
    <w:pPr>
      <w:widowControl w:val="0"/>
      <w:spacing w:line="211" w:lineRule="atLeast"/>
    </w:pPr>
    <w:rPr>
      <w:rFonts w:ascii="Courier New" w:eastAsiaTheme="minorEastAsia" w:hAnsi="Courier New" w:cs="Cambria"/>
      <w:color w:val="auto"/>
    </w:rPr>
  </w:style>
  <w:style w:type="paragraph" w:customStyle="1" w:styleId="odd">
    <w:name w:val="odd"/>
    <w:basedOn w:val="Normal"/>
    <w:rsid w:val="00551295"/>
    <w:pPr>
      <w:spacing w:before="100" w:beforeAutospacing="1" w:after="100" w:afterAutospacing="1"/>
    </w:pPr>
    <w:rPr>
      <w:rFonts w:ascii="Tahoma" w:hAnsi="Tahoma"/>
      <w:szCs w:val="20"/>
    </w:rPr>
  </w:style>
  <w:style w:type="character" w:customStyle="1" w:styleId="article-date">
    <w:name w:val="article-date"/>
    <w:basedOn w:val="DefaultParagraphFont"/>
    <w:rsid w:val="00551295"/>
  </w:style>
  <w:style w:type="character" w:customStyle="1" w:styleId="article-author">
    <w:name w:val="article-author"/>
    <w:basedOn w:val="DefaultParagraphFont"/>
    <w:rsid w:val="00551295"/>
  </w:style>
  <w:style w:type="character" w:customStyle="1" w:styleId="tolocaltime">
    <w:name w:val="tolocaltime"/>
    <w:basedOn w:val="DefaultParagraphFont"/>
    <w:rsid w:val="00551295"/>
  </w:style>
  <w:style w:type="character" w:customStyle="1" w:styleId="pb-byline">
    <w:name w:val="pb-byline"/>
    <w:basedOn w:val="DefaultParagraphFont"/>
    <w:rsid w:val="00551295"/>
  </w:style>
  <w:style w:type="character" w:customStyle="1" w:styleId="pb-timestamp">
    <w:name w:val="pb-timestamp"/>
    <w:basedOn w:val="DefaultParagraphFont"/>
    <w:rsid w:val="00551295"/>
  </w:style>
  <w:style w:type="paragraph" w:customStyle="1" w:styleId="Pa8">
    <w:name w:val="Pa8"/>
    <w:basedOn w:val="Default"/>
    <w:next w:val="Default"/>
    <w:uiPriority w:val="99"/>
    <w:rsid w:val="0055129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55129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51295"/>
  </w:style>
  <w:style w:type="character" w:customStyle="1" w:styleId="even">
    <w:name w:val="even"/>
    <w:basedOn w:val="DefaultParagraphFont"/>
    <w:rsid w:val="00551295"/>
  </w:style>
  <w:style w:type="paragraph" w:customStyle="1" w:styleId="volissue">
    <w:name w:val="volissue"/>
    <w:basedOn w:val="Normal"/>
    <w:rsid w:val="00551295"/>
    <w:pPr>
      <w:spacing w:before="100" w:beforeAutospacing="1" w:after="100" w:afterAutospacing="1"/>
    </w:pPr>
    <w:rPr>
      <w:rFonts w:ascii="Tahoma" w:hAnsi="Tahoma"/>
      <w:szCs w:val="20"/>
    </w:rPr>
  </w:style>
  <w:style w:type="character" w:customStyle="1" w:styleId="view-count">
    <w:name w:val="view-count"/>
    <w:basedOn w:val="DefaultParagraphFont"/>
    <w:rsid w:val="00551295"/>
  </w:style>
  <w:style w:type="character" w:customStyle="1" w:styleId="tChar">
    <w:name w:val="t Char"/>
    <w:rsid w:val="00551295"/>
    <w:rPr>
      <w:rFonts w:ascii="Georgia" w:eastAsia="Times New Roman" w:hAnsi="Georgia" w:cs="Calibri"/>
      <w:b/>
      <w:lang w:val="x-none" w:eastAsia="x-none"/>
    </w:rPr>
  </w:style>
  <w:style w:type="paragraph" w:customStyle="1" w:styleId="BoldUnderlineChar20">
    <w:name w:val="BoldUnderline Char2"/>
    <w:link w:val="BoldUnderlineChar2Char"/>
    <w:rsid w:val="00551295"/>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51295"/>
    <w:rPr>
      <w:rFonts w:ascii="Times New Roman" w:eastAsia="Times New Roman" w:hAnsi="Times New Roman" w:cs="Times New Roman"/>
      <w:b/>
      <w:sz w:val="20"/>
      <w:u w:val="single"/>
    </w:rPr>
  </w:style>
  <w:style w:type="character" w:customStyle="1" w:styleId="UnderlineCharChar4">
    <w:name w:val="Underline Char Char4"/>
    <w:rsid w:val="00551295"/>
    <w:rPr>
      <w:szCs w:val="24"/>
      <w:u w:val="single"/>
      <w:lang w:val="en-US" w:eastAsia="en-US" w:bidi="ar-SA"/>
    </w:rPr>
  </w:style>
  <w:style w:type="character" w:customStyle="1" w:styleId="BoldUnderlineCharChar3">
    <w:name w:val="BoldUnderline Char Char3"/>
    <w:rsid w:val="00551295"/>
    <w:rPr>
      <w:b/>
      <w:szCs w:val="24"/>
      <w:u w:val="single"/>
      <w:lang w:val="en-US" w:eastAsia="en-US" w:bidi="ar-SA"/>
    </w:rPr>
  </w:style>
  <w:style w:type="character" w:customStyle="1" w:styleId="BoldUnderlineCharChar2">
    <w:name w:val="BoldUnderline Char Char2"/>
    <w:rsid w:val="00551295"/>
    <w:rPr>
      <w:b/>
      <w:szCs w:val="24"/>
      <w:u w:val="single"/>
      <w:lang w:val="en-US" w:eastAsia="en-US" w:bidi="ar-SA"/>
    </w:rPr>
  </w:style>
  <w:style w:type="paragraph" w:customStyle="1" w:styleId="UnderlineCard0">
    <w:name w:val="UnderlineCard"/>
    <w:basedOn w:val="Heading3"/>
    <w:link w:val="UnderlineCardChar"/>
    <w:qFormat/>
    <w:rsid w:val="00551295"/>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551295"/>
    <w:rPr>
      <w:rFonts w:ascii="Calibri" w:eastAsia="Calibri" w:hAnsi="Calibri" w:cs="Times New Roman"/>
      <w:sz w:val="20"/>
      <w:szCs w:val="20"/>
      <w:u w:val="single"/>
      <w:lang w:val="x-none" w:eastAsia="x-none"/>
    </w:rPr>
  </w:style>
  <w:style w:type="character" w:customStyle="1" w:styleId="5Notunderlined">
    <w:name w:val="5 Not underlined"/>
    <w:rsid w:val="00551295"/>
    <w:rPr>
      <w:rFonts w:ascii="Times New Roman" w:hAnsi="Times New Roman"/>
      <w:sz w:val="16"/>
    </w:rPr>
  </w:style>
  <w:style w:type="character" w:customStyle="1" w:styleId="volume-issue">
    <w:name w:val="volume-issue"/>
    <w:rsid w:val="00551295"/>
    <w:rPr>
      <w:rFonts w:cs="Times New Roman"/>
    </w:rPr>
  </w:style>
  <w:style w:type="character" w:customStyle="1" w:styleId="i">
    <w:name w:val="i"/>
    <w:basedOn w:val="DefaultParagraphFont"/>
    <w:uiPriority w:val="99"/>
    <w:rsid w:val="00551295"/>
  </w:style>
  <w:style w:type="character" w:customStyle="1" w:styleId="storytext">
    <w:name w:val="storytext"/>
    <w:basedOn w:val="DefaultParagraphFont"/>
    <w:rsid w:val="00551295"/>
  </w:style>
  <w:style w:type="character" w:customStyle="1" w:styleId="heading3char0">
    <w:name w:val="heading3char"/>
    <w:rsid w:val="00551295"/>
  </w:style>
  <w:style w:type="character" w:customStyle="1" w:styleId="boldness1">
    <w:name w:val="boldness1"/>
    <w:rsid w:val="00551295"/>
  </w:style>
  <w:style w:type="paragraph" w:customStyle="1" w:styleId="Cardd">
    <w:name w:val="Cardd"/>
    <w:basedOn w:val="Normal"/>
    <w:uiPriority w:val="4"/>
    <w:qFormat/>
    <w:rsid w:val="00551295"/>
    <w:pPr>
      <w:ind w:left="288" w:right="288"/>
    </w:pPr>
  </w:style>
  <w:style w:type="paragraph" w:customStyle="1" w:styleId="document0">
    <w:name w:val="document"/>
    <w:basedOn w:val="Normal"/>
    <w:rsid w:val="00551295"/>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551295"/>
    <w:rPr>
      <w:rFonts w:cs="Arial"/>
      <w:bCs/>
      <w:szCs w:val="26"/>
      <w:u w:val="single"/>
      <w:lang w:val="en-US" w:eastAsia="en-US" w:bidi="ar-SA"/>
    </w:rPr>
  </w:style>
  <w:style w:type="character" w:customStyle="1" w:styleId="current-selection">
    <w:name w:val="current-selection"/>
    <w:basedOn w:val="DefaultParagraphFont"/>
    <w:rsid w:val="00551295"/>
  </w:style>
  <w:style w:type="character" w:customStyle="1" w:styleId="a2">
    <w:name w:val="_"/>
    <w:basedOn w:val="DefaultParagraphFont"/>
    <w:rsid w:val="00551295"/>
  </w:style>
  <w:style w:type="paragraph" w:customStyle="1" w:styleId="Shrink6">
    <w:name w:val="Shrink 6"/>
    <w:basedOn w:val="Normal"/>
    <w:qFormat/>
    <w:rsid w:val="00551295"/>
    <w:rPr>
      <w:rFonts w:eastAsia="Calibri" w:cs="Times New Roman"/>
      <w:sz w:val="12"/>
    </w:rPr>
  </w:style>
  <w:style w:type="character" w:customStyle="1" w:styleId="messagecontent">
    <w:name w:val="message_content"/>
    <w:rsid w:val="00551295"/>
  </w:style>
  <w:style w:type="character" w:customStyle="1" w:styleId="StyleUnderlineChar">
    <w:name w:val="Style Underline Char"/>
    <w:basedOn w:val="DefaultParagraphFont"/>
    <w:rsid w:val="0055129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5129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551295"/>
    <w:rPr>
      <w:rFonts w:ascii="Calibri" w:eastAsia="Times New Roman" w:hAnsi="Calibri" w:cs="Arial"/>
      <w:b/>
      <w:bCs/>
      <w:kern w:val="32"/>
      <w:szCs w:val="32"/>
      <w:u w:val="single"/>
    </w:rPr>
  </w:style>
  <w:style w:type="character" w:customStyle="1" w:styleId="twelptblackblack1">
    <w:name w:val="twelptblackblack1"/>
    <w:basedOn w:val="DefaultParagraphFont"/>
    <w:rsid w:val="00551295"/>
    <w:rPr>
      <w:rFonts w:ascii="Verdana" w:hAnsi="Verdana" w:hint="default"/>
      <w:color w:val="000000"/>
      <w:sz w:val="16"/>
      <w:szCs w:val="16"/>
    </w:rPr>
  </w:style>
  <w:style w:type="character" w:customStyle="1" w:styleId="Heading3CharCharCharChar1">
    <w:name w:val="Heading 3 Char Char Char Char1"/>
    <w:rsid w:val="00551295"/>
    <w:rPr>
      <w:rFonts w:cs="Arial"/>
      <w:bCs/>
      <w:szCs w:val="26"/>
      <w:u w:val="single"/>
      <w:lang w:val="en-US" w:eastAsia="en-US" w:bidi="ar-SA"/>
    </w:rPr>
  </w:style>
  <w:style w:type="paragraph" w:customStyle="1" w:styleId="conintrotext">
    <w:name w:val="conintrotext"/>
    <w:basedOn w:val="Normal"/>
    <w:uiPriority w:val="99"/>
    <w:rsid w:val="00551295"/>
    <w:pPr>
      <w:spacing w:before="100" w:beforeAutospacing="1" w:after="100" w:afterAutospacing="1"/>
    </w:pPr>
    <w:rPr>
      <w:rFonts w:eastAsia="Times New Roman"/>
      <w:sz w:val="24"/>
    </w:rPr>
  </w:style>
  <w:style w:type="character" w:customStyle="1" w:styleId="comment-body">
    <w:name w:val="comment-body"/>
    <w:rsid w:val="00551295"/>
  </w:style>
  <w:style w:type="character" w:customStyle="1" w:styleId="UnderlineCharCharChar1">
    <w:name w:val="Underline Char Char Char1"/>
    <w:rsid w:val="0055129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5129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51295"/>
    <w:rPr>
      <w:rFonts w:asciiTheme="minorHAnsi" w:eastAsia="MS Mincho" w:hAnsiTheme="minorHAnsi"/>
      <w:b/>
      <w:sz w:val="24"/>
      <w:u w:val="single"/>
    </w:rPr>
  </w:style>
  <w:style w:type="character" w:customStyle="1" w:styleId="mw-headline">
    <w:name w:val="mw-headline"/>
    <w:rsid w:val="00551295"/>
  </w:style>
  <w:style w:type="character" w:customStyle="1" w:styleId="flagicon">
    <w:name w:val="flagicon"/>
    <w:rsid w:val="00551295"/>
  </w:style>
  <w:style w:type="paragraph" w:customStyle="1" w:styleId="assert">
    <w:name w:val="assert"/>
    <w:basedOn w:val="Normal"/>
    <w:uiPriority w:val="99"/>
    <w:rsid w:val="00551295"/>
    <w:pPr>
      <w:spacing w:before="100" w:beforeAutospacing="1" w:after="100" w:afterAutospacing="1"/>
    </w:pPr>
    <w:rPr>
      <w:rFonts w:eastAsia="Times New Roman"/>
      <w:sz w:val="24"/>
    </w:rPr>
  </w:style>
  <w:style w:type="character" w:customStyle="1" w:styleId="apturelink">
    <w:name w:val="apturelink"/>
    <w:rsid w:val="00551295"/>
  </w:style>
  <w:style w:type="character" w:customStyle="1" w:styleId="apturelinkicon">
    <w:name w:val="apturelinkicon"/>
    <w:rsid w:val="00551295"/>
  </w:style>
  <w:style w:type="paragraph" w:customStyle="1" w:styleId="Default1">
    <w:name w:val="Default1"/>
    <w:basedOn w:val="Default"/>
    <w:next w:val="Default"/>
    <w:uiPriority w:val="99"/>
    <w:rsid w:val="00551295"/>
    <w:rPr>
      <w:color w:val="auto"/>
    </w:rPr>
  </w:style>
  <w:style w:type="paragraph" w:customStyle="1" w:styleId="center">
    <w:name w:val="center"/>
    <w:basedOn w:val="Normal"/>
    <w:uiPriority w:val="99"/>
    <w:rsid w:val="00551295"/>
    <w:pPr>
      <w:spacing w:before="100" w:beforeAutospacing="1" w:after="100" w:afterAutospacing="1"/>
    </w:pPr>
    <w:rPr>
      <w:rFonts w:eastAsia="Times New Roman"/>
      <w:sz w:val="24"/>
    </w:rPr>
  </w:style>
  <w:style w:type="character" w:customStyle="1" w:styleId="LittleChar">
    <w:name w:val="Little Char"/>
    <w:link w:val="Little"/>
    <w:rsid w:val="00551295"/>
    <w:rPr>
      <w:rFonts w:ascii="Garamond" w:eastAsia="Times New Roman" w:hAnsi="Garamond"/>
      <w:sz w:val="22"/>
    </w:rPr>
  </w:style>
  <w:style w:type="character" w:customStyle="1" w:styleId="UnderlineChar1Char">
    <w:name w:val="Underline Char1 Char"/>
    <w:rsid w:val="0055129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5129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51295"/>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5129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51295"/>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5129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51295"/>
    <w:rPr>
      <w:rFonts w:asciiTheme="minorHAnsi" w:eastAsia="MS Mincho" w:hAnsiTheme="minorHAnsi"/>
      <w:b/>
      <w:sz w:val="24"/>
      <w:u w:val="single"/>
    </w:rPr>
  </w:style>
  <w:style w:type="paragraph" w:customStyle="1" w:styleId="CardBody">
    <w:name w:val="Card Body"/>
    <w:basedOn w:val="Normal"/>
    <w:link w:val="CardBodyChar"/>
    <w:rsid w:val="00551295"/>
    <w:rPr>
      <w:rFonts w:eastAsia="Times New Roman"/>
    </w:rPr>
  </w:style>
  <w:style w:type="character" w:customStyle="1" w:styleId="CardBodyChar">
    <w:name w:val="Card Body Char"/>
    <w:link w:val="CardBody"/>
    <w:rsid w:val="00551295"/>
    <w:rPr>
      <w:rFonts w:ascii="Calibri" w:eastAsia="Times New Roman" w:hAnsi="Calibri"/>
      <w:sz w:val="22"/>
    </w:rPr>
  </w:style>
  <w:style w:type="character" w:customStyle="1" w:styleId="ptitleinside">
    <w:name w:val="p_title_inside"/>
    <w:rsid w:val="00551295"/>
  </w:style>
  <w:style w:type="paragraph" w:customStyle="1" w:styleId="StyleBoldandUnderlineChar11ptBorderSinglesolidline">
    <w:name w:val="Style Bold and Underline Char + 11 pt Border: : (Single solid line..."/>
    <w:link w:val="StyleBoldandUnderlineChar11ptBorderSinglesolidlineChar"/>
    <w:rsid w:val="00551295"/>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51295"/>
    <w:rPr>
      <w:rFonts w:eastAsia="Times New Roman"/>
      <w:b/>
      <w:bCs/>
      <w:sz w:val="22"/>
      <w:szCs w:val="20"/>
      <w:u w:val="single"/>
      <w:bdr w:val="single" w:sz="4" w:space="0" w:color="auto"/>
    </w:rPr>
  </w:style>
  <w:style w:type="character" w:customStyle="1" w:styleId="Heading1CharChar1">
    <w:name w:val="Heading 1 Char Char1"/>
    <w:rsid w:val="00551295"/>
    <w:rPr>
      <w:rFonts w:cs="Arial"/>
      <w:b/>
      <w:bCs/>
      <w:szCs w:val="32"/>
      <w:lang w:val="en-US" w:eastAsia="en-US" w:bidi="ar-SA"/>
    </w:rPr>
  </w:style>
  <w:style w:type="paragraph" w:customStyle="1" w:styleId="Indentation">
    <w:name w:val="Indentation"/>
    <w:basedOn w:val="Normal"/>
    <w:uiPriority w:val="99"/>
    <w:rsid w:val="00551295"/>
    <w:pPr>
      <w:ind w:left="288" w:right="288"/>
    </w:pPr>
  </w:style>
  <w:style w:type="character" w:customStyle="1" w:styleId="StyleUnderlineCharChar9ptBold">
    <w:name w:val="Style Underline Char Char + 9 pt Bold"/>
    <w:rsid w:val="0055129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51295"/>
    <w:rPr>
      <w:rFonts w:eastAsia="Times New Roman"/>
      <w:u w:val="single"/>
    </w:rPr>
  </w:style>
  <w:style w:type="character" w:customStyle="1" w:styleId="StyleStyle4ArialNarrow9ptChar">
    <w:name w:val="Style Style4 + Arial Narrow 9 pt Char"/>
    <w:link w:val="StyleStyle4ArialNarrow9pt"/>
    <w:rsid w:val="00551295"/>
    <w:rPr>
      <w:rFonts w:ascii="Calibri" w:eastAsia="Times New Roman" w:hAnsi="Calibri"/>
      <w:sz w:val="22"/>
      <w:u w:val="single"/>
    </w:rPr>
  </w:style>
  <w:style w:type="paragraph" w:customStyle="1" w:styleId="StyleStyle4ArialNarrow9ptBold">
    <w:name w:val="Style Style4 + Arial Narrow 9 pt Bold"/>
    <w:basedOn w:val="Normal"/>
    <w:link w:val="StyleStyle4ArialNarrow9ptBoldChar"/>
    <w:rsid w:val="00551295"/>
    <w:rPr>
      <w:rFonts w:eastAsia="Times New Roman"/>
      <w:b/>
      <w:bCs/>
      <w:u w:val="single"/>
    </w:rPr>
  </w:style>
  <w:style w:type="character" w:customStyle="1" w:styleId="StyleStyle4ArialNarrow9ptBoldChar">
    <w:name w:val="Style Style4 + Arial Narrow 9 pt Bold Char"/>
    <w:link w:val="StyleStyle4ArialNarrow9ptBold"/>
    <w:rsid w:val="00551295"/>
    <w:rPr>
      <w:rFonts w:ascii="Calibri" w:eastAsia="Times New Roman" w:hAnsi="Calibri"/>
      <w:b/>
      <w:bCs/>
      <w:sz w:val="22"/>
      <w:u w:val="single"/>
    </w:rPr>
  </w:style>
  <w:style w:type="character" w:customStyle="1" w:styleId="StyleBoldandUnderlineCharChar29pt">
    <w:name w:val="Style Bold and Underline Char Char2 + 9 pt"/>
    <w:rsid w:val="00551295"/>
    <w:rPr>
      <w:rFonts w:ascii="Times New Roman" w:hAnsi="Times New Roman"/>
      <w:b/>
      <w:bCs/>
      <w:noProof w:val="0"/>
      <w:sz w:val="20"/>
      <w:u w:val="single"/>
    </w:rPr>
  </w:style>
  <w:style w:type="character" w:customStyle="1" w:styleId="StyleUnderlineCharChar19pt">
    <w:name w:val="Style Underline Char Char1 + 9 pt"/>
    <w:rsid w:val="0055129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5129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51295"/>
    <w:rPr>
      <w:rFonts w:ascii="Georgia" w:eastAsia="Times New Roman" w:hAnsi="Georgia"/>
      <w:b/>
      <w:smallCaps/>
      <w:sz w:val="24"/>
      <w:szCs w:val="24"/>
      <w:u w:val="single"/>
    </w:rPr>
  </w:style>
  <w:style w:type="character" w:customStyle="1" w:styleId="CardTextCharChar">
    <w:name w:val="Card Text Char Char"/>
    <w:rsid w:val="00551295"/>
    <w:rPr>
      <w:rFonts w:ascii="Times New Roman" w:eastAsia="Times New Roman" w:hAnsi="Times New Roman" w:cs="Times New Roman"/>
      <w:sz w:val="20"/>
      <w:szCs w:val="20"/>
    </w:rPr>
  </w:style>
  <w:style w:type="character" w:customStyle="1" w:styleId="citeChar1">
    <w:name w:val="cite Char"/>
    <w:locked/>
    <w:rsid w:val="0055129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5129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5129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51295"/>
    <w:rPr>
      <w:i/>
      <w:iCs/>
      <w:sz w:val="20"/>
      <w:u w:val="single"/>
    </w:rPr>
  </w:style>
  <w:style w:type="character" w:customStyle="1" w:styleId="HIGHLIGHT0">
    <w:name w:val="HIGHLIGHT"/>
    <w:uiPriority w:val="1"/>
    <w:rsid w:val="0055129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5129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51295"/>
    <w:rPr>
      <w:rFonts w:ascii="Times New Roman" w:eastAsia="Times New Roman" w:hAnsi="Times New Roman" w:cs="Times New Roman"/>
      <w:b/>
      <w:sz w:val="28"/>
    </w:rPr>
  </w:style>
  <w:style w:type="character" w:customStyle="1" w:styleId="FifthChar">
    <w:name w:val="Fifth Char"/>
    <w:link w:val="Fifth"/>
    <w:rsid w:val="00551295"/>
    <w:rPr>
      <w:rFonts w:ascii="Calibri" w:eastAsia="Calibri" w:hAnsi="Calibri"/>
      <w:sz w:val="22"/>
    </w:rPr>
  </w:style>
  <w:style w:type="paragraph" w:customStyle="1" w:styleId="Third">
    <w:name w:val="Third"/>
    <w:basedOn w:val="Normal"/>
    <w:link w:val="ThirdChar"/>
    <w:rsid w:val="00551295"/>
    <w:rPr>
      <w:rFonts w:eastAsia="Times New Roman"/>
      <w:b/>
      <w:u w:val="single"/>
      <w:lang w:val="x-none" w:eastAsia="x-none"/>
    </w:rPr>
  </w:style>
  <w:style w:type="character" w:customStyle="1" w:styleId="ThirdChar">
    <w:name w:val="Third Char"/>
    <w:link w:val="Third"/>
    <w:rsid w:val="00551295"/>
    <w:rPr>
      <w:rFonts w:ascii="Calibri" w:eastAsia="Times New Roman" w:hAnsi="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551295"/>
    <w:pPr>
      <w:widowControl w:val="0"/>
      <w:jc w:val="both"/>
      <w:outlineLvl w:val="1"/>
    </w:pPr>
    <w:rPr>
      <w:rFonts w:ascii="Times New Roman" w:eastAsia="Times New Roman" w:hAnsi="Times New Roman" w:cs="Times New Roman"/>
      <w:b/>
    </w:rPr>
  </w:style>
  <w:style w:type="character" w:customStyle="1" w:styleId="CardsCharChar">
    <w:name w:val="Cards Char Char"/>
    <w:rsid w:val="00551295"/>
    <w:rPr>
      <w:rFonts w:ascii="Times New Roman" w:eastAsia="Times New Roman" w:hAnsi="Times New Roman"/>
      <w:szCs w:val="24"/>
    </w:rPr>
  </w:style>
  <w:style w:type="character" w:customStyle="1" w:styleId="article-record-publication-volume-issue">
    <w:name w:val="article-record-publication-volume-issue"/>
    <w:rsid w:val="00551295"/>
  </w:style>
  <w:style w:type="character" w:customStyle="1" w:styleId="NothingCharChar">
    <w:name w:val="Nothing Char Char"/>
    <w:link w:val="NothingCharCharChar"/>
    <w:rsid w:val="00551295"/>
  </w:style>
  <w:style w:type="paragraph" w:customStyle="1" w:styleId="DebateUnderlineBoldChar">
    <w:name w:val="Debate Underline Bold Char"/>
    <w:basedOn w:val="Normal"/>
    <w:link w:val="DebateUnderlineBoldCharChar"/>
    <w:rsid w:val="00551295"/>
    <w:pPr>
      <w:jc w:val="both"/>
    </w:pPr>
    <w:rPr>
      <w:rFonts w:eastAsia="Times New Roman"/>
      <w:b/>
      <w:u w:val="thick"/>
    </w:rPr>
  </w:style>
  <w:style w:type="character" w:customStyle="1" w:styleId="DebateUnderlineBoldCharChar">
    <w:name w:val="Debate Underline Bold Char Char"/>
    <w:link w:val="DebateUnderlineBoldChar"/>
    <w:rsid w:val="00551295"/>
    <w:rPr>
      <w:rFonts w:ascii="Calibri" w:eastAsia="Times New Roman" w:hAnsi="Calibri"/>
      <w:b/>
      <w:sz w:val="22"/>
      <w:u w:val="thick"/>
    </w:rPr>
  </w:style>
  <w:style w:type="character" w:customStyle="1" w:styleId="resultbodyblack">
    <w:name w:val="resultbodyblack"/>
    <w:rsid w:val="00551295"/>
    <w:rPr>
      <w:rFonts w:cs="Times New Roman"/>
    </w:rPr>
  </w:style>
  <w:style w:type="paragraph" w:customStyle="1" w:styleId="bloctitles">
    <w:name w:val="bloc titles"/>
    <w:basedOn w:val="Heading1"/>
    <w:next w:val="Normal"/>
    <w:link w:val="bloctitlesChar"/>
    <w:autoRedefine/>
    <w:rsid w:val="00551295"/>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551295"/>
    <w:rPr>
      <w:rFonts w:ascii="Calibri" w:eastAsia="Malgun Gothic" w:hAnsi="Calibri" w:cs="Arial"/>
      <w:b/>
      <w:bCs/>
      <w:sz w:val="28"/>
      <w:szCs w:val="32"/>
      <w:u w:val="single"/>
    </w:rPr>
  </w:style>
  <w:style w:type="paragraph" w:customStyle="1" w:styleId="CiteSmallText">
    <w:name w:val="Cite Small Text"/>
    <w:basedOn w:val="Normal"/>
    <w:uiPriority w:val="99"/>
    <w:rsid w:val="00551295"/>
    <w:pPr>
      <w:widowControl w:val="0"/>
      <w:spacing w:after="200"/>
    </w:pPr>
    <w:rPr>
      <w:rFonts w:ascii="Helvetica Neue" w:hAnsi="Helvetica Neue"/>
      <w:b/>
      <w:sz w:val="18"/>
    </w:rPr>
  </w:style>
  <w:style w:type="character" w:customStyle="1" w:styleId="3TagCite">
    <w:name w:val="3 Tag/Cite"/>
    <w:rsid w:val="00551295"/>
    <w:rPr>
      <w:rFonts w:ascii="Times New Roman" w:hAnsi="Times New Roman"/>
      <w:b/>
    </w:rPr>
  </w:style>
  <w:style w:type="character" w:customStyle="1" w:styleId="4Qualifications">
    <w:name w:val="4 Qualifications"/>
    <w:rsid w:val="00551295"/>
    <w:rPr>
      <w:rFonts w:ascii="Times New Roman" w:hAnsi="Times New Roman"/>
      <w:sz w:val="19"/>
    </w:rPr>
  </w:style>
  <w:style w:type="character" w:customStyle="1" w:styleId="6Underlined">
    <w:name w:val="6 Underlined"/>
    <w:rsid w:val="00551295"/>
    <w:rPr>
      <w:rFonts w:ascii="Times New Roman" w:hAnsi="Times New Roman"/>
      <w:b/>
      <w:sz w:val="21"/>
      <w:u w:val="single"/>
    </w:rPr>
  </w:style>
  <w:style w:type="paragraph" w:customStyle="1" w:styleId="Cards1CharChar">
    <w:name w:val="Cards1 Char Char"/>
    <w:basedOn w:val="Normal"/>
    <w:link w:val="Cards1CharCharChar"/>
    <w:rsid w:val="00551295"/>
    <w:pPr>
      <w:autoSpaceDE w:val="0"/>
      <w:autoSpaceDN w:val="0"/>
      <w:adjustRightInd w:val="0"/>
      <w:ind w:left="432" w:right="432"/>
      <w:jc w:val="both"/>
    </w:pPr>
    <w:rPr>
      <w:lang w:val="x-none"/>
    </w:rPr>
  </w:style>
  <w:style w:type="character" w:customStyle="1" w:styleId="Cards1CharCharChar">
    <w:name w:val="Cards1 Char Char Char"/>
    <w:link w:val="Cards1CharChar"/>
    <w:rsid w:val="00551295"/>
    <w:rPr>
      <w:rFonts w:ascii="Calibri" w:hAnsi="Calibri"/>
      <w:sz w:val="22"/>
      <w:lang w:val="x-none"/>
    </w:rPr>
  </w:style>
  <w:style w:type="character" w:customStyle="1" w:styleId="UnderlineCharCharCharCharCharCharCharChar">
    <w:name w:val="Underline Char Char Char Char Char Char Char Char"/>
    <w:link w:val="UnderlineCharCharCharCharCharCharChar"/>
    <w:rsid w:val="00551295"/>
    <w:rPr>
      <w:u w:val="single"/>
    </w:rPr>
  </w:style>
  <w:style w:type="paragraph" w:customStyle="1" w:styleId="UnderlineCharCharCharCharCharCharChar">
    <w:name w:val="Underline Char Char Char Char Char Char Char"/>
    <w:basedOn w:val="Normal"/>
    <w:link w:val="UnderlineCharCharCharCharCharCharCharChar"/>
    <w:rsid w:val="00551295"/>
    <w:rPr>
      <w:rFonts w:asciiTheme="minorHAnsi" w:hAnsiTheme="minorHAnsi"/>
      <w:sz w:val="24"/>
      <w:u w:val="single"/>
    </w:rPr>
  </w:style>
  <w:style w:type="paragraph" w:customStyle="1" w:styleId="CitesCharChar">
    <w:name w:val="Cites Char Char"/>
    <w:next w:val="Normal"/>
    <w:link w:val="CitesCharCharChar"/>
    <w:rsid w:val="00551295"/>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551295"/>
    <w:rPr>
      <w:rFonts w:ascii="Times New Roman" w:eastAsia="Times New Roman" w:hAnsi="Times New Roman" w:cs="Times New Roman"/>
      <w:sz w:val="20"/>
    </w:rPr>
  </w:style>
  <w:style w:type="character" w:customStyle="1" w:styleId="nohighlighting">
    <w:name w:val="no highlighting"/>
    <w:rsid w:val="0055129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51295"/>
    <w:rPr>
      <w:rFonts w:ascii="Cambria" w:hAnsi="Cambria" w:hint="default"/>
      <w:sz w:val="21"/>
      <w:u w:val="single"/>
    </w:rPr>
  </w:style>
  <w:style w:type="paragraph" w:customStyle="1" w:styleId="Swag">
    <w:name w:val="Swag"/>
    <w:basedOn w:val="Normal"/>
    <w:link w:val="SwagChar"/>
    <w:qFormat/>
    <w:rsid w:val="00551295"/>
    <w:rPr>
      <w:color w:val="0000FF"/>
      <w:sz w:val="12"/>
      <w:u w:val="single"/>
    </w:rPr>
  </w:style>
  <w:style w:type="character" w:customStyle="1" w:styleId="SwagChar">
    <w:name w:val="Swag Char"/>
    <w:link w:val="Swag"/>
    <w:rsid w:val="00551295"/>
    <w:rPr>
      <w:rFonts w:ascii="Calibri" w:hAnsi="Calibri"/>
      <w:color w:val="0000FF"/>
      <w:sz w:val="12"/>
      <w:u w:val="single"/>
    </w:rPr>
  </w:style>
  <w:style w:type="paragraph" w:customStyle="1" w:styleId="StyleUnderlineTimesNewRoman1">
    <w:name w:val="Style Underline + Times New Roman1"/>
    <w:link w:val="StyleUnderlineTimesNewRoman1Char"/>
    <w:rsid w:val="00551295"/>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51295"/>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51295"/>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51295"/>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551295"/>
    <w:rPr>
      <w:rFonts w:ascii="Garamond" w:eastAsia="MS Mincho" w:hAnsi="Garamond"/>
    </w:rPr>
  </w:style>
  <w:style w:type="character" w:customStyle="1" w:styleId="StyleStyleCardTextLeft-075Right0Char">
    <w:name w:val="Style Style Card Text + Left:  -0.75&quot; + Right:  0&quot; Char"/>
    <w:link w:val="StyleStyleCardTextLeft-075Right0"/>
    <w:rsid w:val="00551295"/>
    <w:rPr>
      <w:rFonts w:ascii="Garamond" w:eastAsia="MS Mincho" w:hAnsi="Garamond"/>
      <w:sz w:val="22"/>
    </w:rPr>
  </w:style>
  <w:style w:type="character" w:customStyle="1" w:styleId="CharChar61">
    <w:name w:val="Char Char61"/>
    <w:rsid w:val="00551295"/>
    <w:rPr>
      <w:rFonts w:cs="Arial"/>
      <w:bCs/>
      <w:sz w:val="16"/>
      <w:szCs w:val="26"/>
      <w:lang w:val="en-US" w:eastAsia="en-US" w:bidi="ar-SA"/>
    </w:rPr>
  </w:style>
  <w:style w:type="character" w:customStyle="1" w:styleId="ListBulletChar">
    <w:name w:val="List Bullet Char"/>
    <w:link w:val="ListBullet"/>
    <w:uiPriority w:val="99"/>
    <w:rsid w:val="00551295"/>
    <w:rPr>
      <w:rFonts w:ascii="Calibri" w:eastAsia="Calibri" w:hAnsi="Calibri"/>
      <w:sz w:val="22"/>
    </w:rPr>
  </w:style>
  <w:style w:type="paragraph" w:customStyle="1" w:styleId="subhead10">
    <w:name w:val="subhead1"/>
    <w:basedOn w:val="Normal"/>
    <w:uiPriority w:val="99"/>
    <w:rsid w:val="00551295"/>
    <w:pPr>
      <w:spacing w:before="100" w:beforeAutospacing="1" w:after="100" w:afterAutospacing="1"/>
    </w:pPr>
    <w:rPr>
      <w:rFonts w:eastAsia="Times New Roman"/>
      <w:sz w:val="24"/>
    </w:rPr>
  </w:style>
  <w:style w:type="character" w:customStyle="1" w:styleId="styledate">
    <w:name w:val="styledate"/>
    <w:rsid w:val="00551295"/>
  </w:style>
  <w:style w:type="character" w:customStyle="1" w:styleId="BoldandUnderlineChar1">
    <w:name w:val="Bold and Underline Char1"/>
    <w:rsid w:val="00551295"/>
    <w:rPr>
      <w:b/>
      <w:szCs w:val="24"/>
      <w:u w:val="single"/>
      <w:lang w:val="en-US" w:eastAsia="en-US" w:bidi="ar-SA"/>
    </w:rPr>
  </w:style>
  <w:style w:type="character" w:customStyle="1" w:styleId="BoldandUnderlineChar1Char2">
    <w:name w:val="Bold and Underline Char1 Char2"/>
    <w:rsid w:val="00551295"/>
    <w:rPr>
      <w:b/>
      <w:szCs w:val="24"/>
      <w:u w:val="single"/>
      <w:lang w:val="en-US" w:eastAsia="en-US" w:bidi="ar-SA"/>
    </w:rPr>
  </w:style>
  <w:style w:type="character" w:customStyle="1" w:styleId="BoldandUnderlineCharChar1">
    <w:name w:val="Bold and Underline Char Char1"/>
    <w:rsid w:val="00551295"/>
    <w:rPr>
      <w:b/>
      <w:szCs w:val="24"/>
      <w:u w:val="single"/>
      <w:lang w:val="en-US" w:eastAsia="en-US" w:bidi="ar-SA"/>
    </w:rPr>
  </w:style>
  <w:style w:type="character" w:customStyle="1" w:styleId="BoldandUnderlineChar6">
    <w:name w:val="Bold and Underline Char6"/>
    <w:rsid w:val="00551295"/>
    <w:rPr>
      <w:b/>
      <w:szCs w:val="24"/>
      <w:u w:val="single"/>
      <w:lang w:val="en-US" w:eastAsia="en-US" w:bidi="ar-SA"/>
    </w:rPr>
  </w:style>
  <w:style w:type="character" w:customStyle="1" w:styleId="title-link-wrapper">
    <w:name w:val="title-link-wrapper"/>
    <w:rsid w:val="00551295"/>
  </w:style>
  <w:style w:type="character" w:customStyle="1" w:styleId="medium-font">
    <w:name w:val="medium-font"/>
    <w:rsid w:val="00551295"/>
  </w:style>
  <w:style w:type="paragraph" w:customStyle="1" w:styleId="abstract">
    <w:name w:val="abstract"/>
    <w:basedOn w:val="Normal"/>
    <w:uiPriority w:val="99"/>
    <w:rsid w:val="00551295"/>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551295"/>
    <w:rPr>
      <w:rFonts w:eastAsia="Times New Roman"/>
      <w:b/>
      <w:bCs/>
      <w:u w:val="single"/>
    </w:rPr>
  </w:style>
  <w:style w:type="character" w:customStyle="1" w:styleId="StyleUnderlineChar11ptBold2Char">
    <w:name w:val="Style Underline Char + 11 pt Bold2 Char"/>
    <w:link w:val="StyleUnderlineChar11ptBold2"/>
    <w:rsid w:val="00551295"/>
    <w:rPr>
      <w:rFonts w:ascii="Calibri" w:eastAsia="Times New Roman" w:hAnsi="Calibri"/>
      <w:b/>
      <w:bCs/>
      <w:sz w:val="22"/>
      <w:u w:val="single"/>
    </w:rPr>
  </w:style>
  <w:style w:type="character" w:customStyle="1" w:styleId="ReallySamllTextChar">
    <w:name w:val="ReallySamllText Char"/>
    <w:rsid w:val="0055129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51295"/>
    <w:rPr>
      <w:rFonts w:eastAsia="Times New Roman"/>
      <w:u w:val="single"/>
    </w:rPr>
  </w:style>
  <w:style w:type="character" w:customStyle="1" w:styleId="StyleStyleUnderlineTimesNewRoman11ptChar">
    <w:name w:val="Style Style Underline + Times New Roman + 11 pt Char"/>
    <w:link w:val="StyleStyleUnderlineTimesNewRoman11pt"/>
    <w:rsid w:val="00551295"/>
    <w:rPr>
      <w:rFonts w:ascii="Calibri" w:eastAsia="Times New Roman" w:hAnsi="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51295"/>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551295"/>
    <w:rPr>
      <w:rFonts w:ascii="Calibri" w:eastAsia="Times New Roman" w:hAnsi="Calibri"/>
      <w:sz w:val="22"/>
      <w:u w:val="single"/>
    </w:rPr>
  </w:style>
  <w:style w:type="character" w:customStyle="1" w:styleId="style10">
    <w:name w:val="style1"/>
    <w:rsid w:val="00551295"/>
  </w:style>
  <w:style w:type="character" w:customStyle="1" w:styleId="pmtermsel">
    <w:name w:val="pmtermsel"/>
    <w:rsid w:val="00551295"/>
  </w:style>
  <w:style w:type="character" w:customStyle="1" w:styleId="showipapr">
    <w:name w:val="show_ipapr"/>
    <w:rsid w:val="00551295"/>
  </w:style>
  <w:style w:type="character" w:customStyle="1" w:styleId="dnindex">
    <w:name w:val="dnindex"/>
    <w:rsid w:val="00551295"/>
  </w:style>
  <w:style w:type="character" w:customStyle="1" w:styleId="23">
    <w:name w:val="23"/>
    <w:rsid w:val="00551295"/>
    <w:rPr>
      <w:rFonts w:ascii="Times New Roman" w:hAnsi="Times New Roman" w:cs="Arial"/>
      <w:bCs/>
      <w:sz w:val="20"/>
      <w:u w:val="single"/>
      <w:lang w:val="en-US" w:eastAsia="en-US" w:bidi="ar-SA"/>
    </w:rPr>
  </w:style>
  <w:style w:type="character" w:customStyle="1" w:styleId="33">
    <w:name w:val="33"/>
    <w:rsid w:val="00551295"/>
    <w:rPr>
      <w:rFonts w:ascii="Times New Roman" w:hAnsi="Times New Roman" w:cs="Arial"/>
      <w:b/>
      <w:bCs/>
      <w:sz w:val="20"/>
      <w:u w:val="single"/>
      <w:lang w:val="en-US" w:eastAsia="en-US" w:bidi="ar-SA"/>
    </w:rPr>
  </w:style>
  <w:style w:type="character" w:customStyle="1" w:styleId="55">
    <w:name w:val="55"/>
    <w:rsid w:val="00551295"/>
    <w:rPr>
      <w:rFonts w:cs="Arial"/>
      <w:bCs/>
      <w:sz w:val="20"/>
      <w:u w:val="single"/>
      <w:lang w:val="en-US" w:eastAsia="en-US" w:bidi="ar-SA"/>
    </w:rPr>
  </w:style>
  <w:style w:type="character" w:customStyle="1" w:styleId="authoraffil">
    <w:name w:val="authoraffil"/>
    <w:rsid w:val="00551295"/>
  </w:style>
  <w:style w:type="character" w:customStyle="1" w:styleId="CharChar8">
    <w:name w:val="Char Char8"/>
    <w:rsid w:val="00551295"/>
    <w:rPr>
      <w:rFonts w:ascii="Georgia" w:eastAsia="Times New Roman" w:hAnsi="Georgia"/>
      <w:b/>
      <w:bCs/>
      <w:sz w:val="30"/>
      <w:szCs w:val="28"/>
      <w:u w:val="single"/>
    </w:rPr>
  </w:style>
  <w:style w:type="character" w:customStyle="1" w:styleId="FontStyle13">
    <w:name w:val="Font Style13"/>
    <w:uiPriority w:val="99"/>
    <w:rsid w:val="00551295"/>
    <w:rPr>
      <w:rFonts w:ascii="Constantia" w:hAnsi="Constantia" w:cs="Constantia"/>
      <w:sz w:val="18"/>
      <w:szCs w:val="18"/>
    </w:rPr>
  </w:style>
  <w:style w:type="character" w:customStyle="1" w:styleId="TagsCharCharCharChar">
    <w:name w:val="Tags Char Char Char Char"/>
    <w:rsid w:val="00551295"/>
    <w:rPr>
      <w:rFonts w:ascii="Times New Roman" w:eastAsia="Times New Roman" w:hAnsi="Times New Roman" w:cs="Times New Roman"/>
      <w:b/>
      <w:sz w:val="24"/>
      <w:szCs w:val="24"/>
    </w:rPr>
  </w:style>
  <w:style w:type="character" w:customStyle="1" w:styleId="Citation1Char">
    <w:name w:val="Citation1 Char"/>
    <w:link w:val="Citation10"/>
    <w:locked/>
    <w:rsid w:val="00551295"/>
    <w:rPr>
      <w:rFonts w:ascii="Georgia" w:hAnsi="Georgia"/>
      <w:b/>
      <w:u w:val="single"/>
    </w:rPr>
  </w:style>
  <w:style w:type="paragraph" w:customStyle="1" w:styleId="Citation10">
    <w:name w:val="Citation1"/>
    <w:basedOn w:val="Normal"/>
    <w:link w:val="Citation1Char"/>
    <w:qFormat/>
    <w:rsid w:val="00551295"/>
    <w:rPr>
      <w:rFonts w:ascii="Georgia" w:hAnsi="Georgia"/>
      <w:b/>
      <w:sz w:val="24"/>
      <w:u w:val="single"/>
    </w:rPr>
  </w:style>
  <w:style w:type="character" w:customStyle="1" w:styleId="TaglineChar">
    <w:name w:val="Tagline Char"/>
    <w:link w:val="Tagline0"/>
    <w:locked/>
    <w:rsid w:val="00551295"/>
    <w:rPr>
      <w:rFonts w:ascii="Georgia" w:hAnsi="Georgia"/>
      <w:b/>
    </w:rPr>
  </w:style>
  <w:style w:type="paragraph" w:customStyle="1" w:styleId="Tagline0">
    <w:name w:val="Tagline"/>
    <w:basedOn w:val="Normal"/>
    <w:link w:val="TaglineChar"/>
    <w:qFormat/>
    <w:rsid w:val="00551295"/>
    <w:rPr>
      <w:rFonts w:ascii="Georgia" w:hAnsi="Georgia"/>
      <w:b/>
      <w:sz w:val="24"/>
    </w:rPr>
  </w:style>
  <w:style w:type="paragraph" w:customStyle="1" w:styleId="NothingCharCharChar">
    <w:name w:val="Nothing Char Char Char"/>
    <w:link w:val="NothingCharChar"/>
    <w:rsid w:val="00551295"/>
    <w:pPr>
      <w:jc w:val="both"/>
    </w:pPr>
  </w:style>
  <w:style w:type="paragraph" w:customStyle="1" w:styleId="StyleLeft021">
    <w:name w:val="Style Left:  0.2&quot;1"/>
    <w:basedOn w:val="Normal"/>
    <w:uiPriority w:val="99"/>
    <w:rsid w:val="00551295"/>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51295"/>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51295"/>
    <w:rPr>
      <w:rFonts w:ascii="Calibri" w:eastAsia="Times New Roman" w:hAnsi="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51295"/>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51295"/>
    <w:rPr>
      <w:rFonts w:ascii="Calibri" w:eastAsia="Times New Roman" w:hAnsi="Calibri"/>
      <w:sz w:val="22"/>
      <w:u w:val="single"/>
      <w:bdr w:val="single" w:sz="4" w:space="0" w:color="auto"/>
    </w:rPr>
  </w:style>
  <w:style w:type="character" w:customStyle="1" w:styleId="boldcitationChar">
    <w:name w:val="bold citation Char"/>
    <w:rsid w:val="00551295"/>
    <w:rPr>
      <w:rFonts w:ascii="Arial" w:hAnsi="Arial"/>
      <w:b/>
      <w:sz w:val="28"/>
      <w:szCs w:val="24"/>
      <w:u w:val="thick"/>
      <w:lang w:val="en-US" w:eastAsia="en-US" w:bidi="ar-SA"/>
    </w:rPr>
  </w:style>
  <w:style w:type="paragraph" w:customStyle="1" w:styleId="BlockTitle20">
    <w:name w:val="Block Title #2"/>
    <w:basedOn w:val="Normal"/>
    <w:uiPriority w:val="99"/>
    <w:rsid w:val="00551295"/>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551295"/>
    <w:rPr>
      <w:b/>
    </w:rPr>
  </w:style>
  <w:style w:type="character" w:customStyle="1" w:styleId="BoldunderlineChar3">
    <w:name w:val="Bold/underline Char"/>
    <w:rsid w:val="00551295"/>
    <w:rPr>
      <w:rFonts w:eastAsia="SimSun"/>
      <w:b/>
      <w:noProof w:val="0"/>
      <w:sz w:val="24"/>
      <w:szCs w:val="24"/>
      <w:u w:val="single"/>
      <w:lang w:val="en-US" w:eastAsia="zh-CN" w:bidi="ar-SA"/>
    </w:rPr>
  </w:style>
  <w:style w:type="character" w:customStyle="1" w:styleId="underlinetextchar0">
    <w:name w:val="underlinetextchar"/>
    <w:rsid w:val="00551295"/>
  </w:style>
  <w:style w:type="character" w:customStyle="1" w:styleId="boldciteChar1">
    <w:name w:val="bold cite Char1"/>
    <w:rsid w:val="00551295"/>
    <w:rPr>
      <w:b/>
      <w:sz w:val="28"/>
      <w:u w:val="thick" w:color="000000"/>
    </w:rPr>
  </w:style>
  <w:style w:type="character" w:customStyle="1" w:styleId="tagCharCharChar1">
    <w:name w:val="tag Char Char Char1"/>
    <w:rsid w:val="00551295"/>
    <w:rPr>
      <w:b/>
      <w:sz w:val="24"/>
      <w:lang w:val="en-US" w:eastAsia="en-US" w:bidi="ar-SA"/>
    </w:rPr>
  </w:style>
  <w:style w:type="character" w:customStyle="1" w:styleId="underlinecardChar0">
    <w:name w:val="underline card Char"/>
    <w:rsid w:val="00551295"/>
    <w:rPr>
      <w:rFonts w:ascii="Arial" w:hAnsi="Arial"/>
      <w:sz w:val="18"/>
      <w:szCs w:val="24"/>
      <w:u w:val="single"/>
      <w:lang w:val="en-US" w:eastAsia="en-US" w:bidi="ar-SA"/>
    </w:rPr>
  </w:style>
  <w:style w:type="paragraph" w:customStyle="1" w:styleId="date-comments">
    <w:name w:val="date-comments"/>
    <w:basedOn w:val="Normal"/>
    <w:uiPriority w:val="99"/>
    <w:rsid w:val="00551295"/>
    <w:pPr>
      <w:spacing w:before="100" w:beforeAutospacing="1" w:after="100" w:afterAutospacing="1"/>
    </w:pPr>
    <w:rPr>
      <w:rFonts w:ascii="Times" w:hAnsi="Times"/>
      <w:szCs w:val="20"/>
    </w:rPr>
  </w:style>
  <w:style w:type="character" w:customStyle="1" w:styleId="articleauthor0">
    <w:name w:val="articleauthor"/>
    <w:rsid w:val="00551295"/>
  </w:style>
  <w:style w:type="character" w:customStyle="1" w:styleId="bodysubtoc">
    <w:name w:val="bodysubtoc"/>
    <w:rsid w:val="00551295"/>
  </w:style>
  <w:style w:type="character" w:customStyle="1" w:styleId="lefttitlesmaller">
    <w:name w:val="lefttitlesmaller"/>
    <w:rsid w:val="00551295"/>
  </w:style>
  <w:style w:type="character" w:customStyle="1" w:styleId="mb">
    <w:name w:val="mb"/>
    <w:rsid w:val="00551295"/>
  </w:style>
  <w:style w:type="character" w:customStyle="1" w:styleId="submitted-date">
    <w:name w:val="submitted-date"/>
    <w:rsid w:val="00551295"/>
  </w:style>
  <w:style w:type="character" w:customStyle="1" w:styleId="submitted-time">
    <w:name w:val="submitted-time"/>
    <w:rsid w:val="00551295"/>
  </w:style>
  <w:style w:type="character" w:customStyle="1" w:styleId="A20">
    <w:name w:val="A2"/>
    <w:uiPriority w:val="99"/>
    <w:rsid w:val="00551295"/>
    <w:rPr>
      <w:rFonts w:ascii="Sabon LT Std" w:hAnsi="Sabon LT Std" w:cs="Sabon LT Std" w:hint="default"/>
      <w:color w:val="000000"/>
      <w:sz w:val="15"/>
      <w:szCs w:val="15"/>
    </w:rPr>
  </w:style>
  <w:style w:type="character" w:customStyle="1" w:styleId="searchword">
    <w:name w:val="searchword"/>
    <w:rsid w:val="00551295"/>
  </w:style>
  <w:style w:type="paragraph" w:customStyle="1" w:styleId="Heading2Char2CharChar12">
    <w:name w:val="Heading 2 Char2 Char Char12"/>
    <w:aliases w:val="Char Char Char Char Char Char1 Char Char Char Char Char1,Char Char22"/>
    <w:next w:val="Normal"/>
    <w:uiPriority w:val="99"/>
    <w:rsid w:val="00551295"/>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51295"/>
    <w:rPr>
      <w:rFonts w:ascii="Times New Roman" w:hAnsi="Times New Roman" w:cs="Times New Roman"/>
      <w:sz w:val="18"/>
      <w:szCs w:val="18"/>
    </w:rPr>
  </w:style>
  <w:style w:type="character" w:customStyle="1" w:styleId="bylines">
    <w:name w:val="bylines"/>
    <w:basedOn w:val="DefaultParagraphFont"/>
    <w:rsid w:val="00551295"/>
  </w:style>
  <w:style w:type="character" w:customStyle="1" w:styleId="StyleStyleBoldUnderlineUnderlineIntenseEmphasis1apple-style-2">
    <w:name w:val="Style Style Bold UnderlineUnderlineIntense Emphasis1apple-style-...2"/>
    <w:basedOn w:val="DefaultParagraphFont"/>
    <w:rsid w:val="00551295"/>
    <w:rPr>
      <w:b w:val="0"/>
      <w:bCs/>
      <w:sz w:val="22"/>
      <w:u w:val="single"/>
    </w:rPr>
  </w:style>
  <w:style w:type="character" w:customStyle="1" w:styleId="FontStyle57">
    <w:name w:val="Font Style57"/>
    <w:rsid w:val="00551295"/>
    <w:rPr>
      <w:rFonts w:ascii="Georgia" w:hAnsi="Georgia" w:cs="Georgia"/>
      <w:b/>
      <w:bCs/>
      <w:sz w:val="14"/>
      <w:szCs w:val="14"/>
    </w:rPr>
  </w:style>
  <w:style w:type="character" w:customStyle="1" w:styleId="FontStyle89">
    <w:name w:val="Font Style89"/>
    <w:rsid w:val="00551295"/>
    <w:rPr>
      <w:rFonts w:ascii="Times New Roman" w:hAnsi="Times New Roman" w:cs="Times New Roman"/>
      <w:b/>
      <w:bCs/>
      <w:smallCaps/>
      <w:spacing w:val="40"/>
      <w:sz w:val="16"/>
      <w:szCs w:val="16"/>
    </w:rPr>
  </w:style>
  <w:style w:type="character" w:customStyle="1" w:styleId="style3Char0">
    <w:name w:val="style 3 Char"/>
    <w:rsid w:val="00551295"/>
    <w:rPr>
      <w:sz w:val="18"/>
      <w:szCs w:val="24"/>
      <w:lang w:val="en-US" w:eastAsia="en-US" w:bidi="ar-SA"/>
    </w:rPr>
  </w:style>
  <w:style w:type="paragraph" w:customStyle="1" w:styleId="003Cite">
    <w:name w:val="003Cite"/>
    <w:basedOn w:val="Normal"/>
    <w:rsid w:val="00551295"/>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51295"/>
    <w:pPr>
      <w:jc w:val="both"/>
    </w:pPr>
    <w:rPr>
      <w:b/>
      <w:color w:val="000000"/>
      <w:u w:val="single"/>
    </w:rPr>
  </w:style>
  <w:style w:type="character" w:customStyle="1" w:styleId="NormalBoldChar">
    <w:name w:val="Normal + Bold Char"/>
    <w:aliases w:val="Double Underline Char"/>
    <w:basedOn w:val="DefaultParagraphFont"/>
    <w:link w:val="NormalBold"/>
    <w:rsid w:val="00551295"/>
    <w:rPr>
      <w:rFonts w:ascii="Calibri" w:hAnsi="Calibri"/>
      <w:b/>
      <w:color w:val="000000"/>
      <w:sz w:val="22"/>
      <w:u w:val="single"/>
    </w:rPr>
  </w:style>
  <w:style w:type="paragraph" w:customStyle="1" w:styleId="StyleCards12ptThickunderline">
    <w:name w:val="Style Cards + 12 pt Thick underline"/>
    <w:basedOn w:val="Normal"/>
    <w:link w:val="StyleCards12ptThickunderlineChar2"/>
    <w:rsid w:val="0055129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551295"/>
    <w:rPr>
      <w:rFonts w:ascii="Times New Roman" w:eastAsia="Times New Roman" w:hAnsi="Times New Roman" w:cs="Times New Roman"/>
      <w:u w:val="thick"/>
      <w:lang w:val="x-none" w:eastAsia="x-none"/>
    </w:rPr>
  </w:style>
  <w:style w:type="character" w:customStyle="1" w:styleId="BlockHeadingsChar1">
    <w:name w:val="Block Headings Char1"/>
    <w:rsid w:val="00551295"/>
    <w:rPr>
      <w:b/>
      <w:caps/>
    </w:rPr>
  </w:style>
  <w:style w:type="character" w:customStyle="1" w:styleId="Longcite">
    <w:name w:val="Longcite"/>
    <w:rsid w:val="00551295"/>
    <w:rPr>
      <w:sz w:val="16"/>
    </w:rPr>
  </w:style>
  <w:style w:type="paragraph" w:customStyle="1" w:styleId="NormalUnderline0">
    <w:name w:val="Normal + Underline"/>
    <w:basedOn w:val="Normal"/>
    <w:link w:val="NormalUnderlineChar0"/>
    <w:rsid w:val="00551295"/>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551295"/>
    <w:rPr>
      <w:rFonts w:ascii="Times New Roman" w:eastAsia="Times New Roman" w:hAnsi="Times New Roman" w:cs="Times New Roman"/>
      <w:b/>
      <w:u w:val="single"/>
      <w:lang w:val="x-none" w:eastAsia="x-none"/>
    </w:rPr>
  </w:style>
  <w:style w:type="character" w:customStyle="1" w:styleId="FontStyle170">
    <w:name w:val="Font Style170"/>
    <w:uiPriority w:val="99"/>
    <w:rsid w:val="00551295"/>
    <w:rPr>
      <w:rFonts w:ascii="Bookman Old Style" w:hAnsi="Bookman Old Style" w:cs="Bookman Old Style"/>
      <w:sz w:val="16"/>
      <w:szCs w:val="16"/>
    </w:rPr>
  </w:style>
  <w:style w:type="character" w:customStyle="1" w:styleId="FontStyle17">
    <w:name w:val="Font Style17"/>
    <w:uiPriority w:val="99"/>
    <w:rsid w:val="00551295"/>
    <w:rPr>
      <w:rFonts w:ascii="Book Antiqua" w:hAnsi="Book Antiqua" w:cs="Book Antiqua"/>
      <w:i/>
      <w:iCs/>
      <w:spacing w:val="10"/>
      <w:sz w:val="22"/>
      <w:szCs w:val="22"/>
    </w:rPr>
  </w:style>
  <w:style w:type="character" w:customStyle="1" w:styleId="FontStyle329">
    <w:name w:val="Font Style329"/>
    <w:basedOn w:val="DefaultParagraphFont"/>
    <w:uiPriority w:val="99"/>
    <w:rsid w:val="00551295"/>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51295"/>
  </w:style>
  <w:style w:type="character" w:customStyle="1" w:styleId="DateTimeChar">
    <w:name w:val="DateTime Char"/>
    <w:basedOn w:val="DefaultParagraphFont"/>
    <w:link w:val="DateTime"/>
    <w:uiPriority w:val="4"/>
    <w:rsid w:val="00551295"/>
    <w:rPr>
      <w:rFonts w:ascii="Calibri" w:hAnsi="Calibri"/>
      <w:sz w:val="22"/>
    </w:rPr>
  </w:style>
  <w:style w:type="paragraph" w:customStyle="1" w:styleId="Lecture">
    <w:name w:val="Lecture"/>
    <w:next w:val="BodyText"/>
    <w:link w:val="LectureChar"/>
    <w:autoRedefine/>
    <w:uiPriority w:val="4"/>
    <w:qFormat/>
    <w:rsid w:val="0055129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551295"/>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551295"/>
  </w:style>
  <w:style w:type="character" w:customStyle="1" w:styleId="m-8559461887574130099gmail-styleunderline">
    <w:name w:val="m_-8559461887574130099gmail-styleunderline"/>
    <w:basedOn w:val="DefaultParagraphFont"/>
    <w:rsid w:val="00551295"/>
  </w:style>
  <w:style w:type="paragraph" w:styleId="NoSpacing">
    <w:name w:val="No Spacing"/>
    <w:link w:val="NoSpacingChar"/>
    <w:uiPriority w:val="1"/>
    <w:qFormat/>
    <w:rsid w:val="0055129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9" Type="http://schemas.openxmlformats.org/officeDocument/2006/relationships/theme" Target="theme/theme1.xml"/><Relationship Id="rId2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4" Type="http://schemas.openxmlformats.org/officeDocument/2006/relationships/hyperlink" Target="https://doi.org/10.1080/014959302317350855"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3" Type="http://schemas.openxmlformats.org/officeDocument/2006/relationships/hyperlink" Target="https://www.culsr.org/articles/the-international-legal-regulation-of-space-debri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atlantic.com/science/archive/2017/12/why-we-should-be-worried-about-a-war-in-space/548507/" TargetMode="External"/><Relationship Id="rId2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9"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37" Type="http://schemas.openxmlformats.org/officeDocument/2006/relationships/hyperlink" Target="https://web.stanford.edu/~bobonich/dictionary/dictionary.html" TargetMode="External"/><Relationship Id="rId5" Type="http://schemas.openxmlformats.org/officeDocument/2006/relationships/numbering" Target="numbering.xml"/><Relationship Id="rId15" Type="http://schemas.openxmlformats.org/officeDocument/2006/relationships/hyperlink" Target="https://www.moonstruckpodcast.com/" TargetMode="External"/><Relationship Id="rId2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hyperlink" Target="http://people.su.se/~jolso/HS-texter/shaltthou.pdf" TargetMode="External"/><Relationship Id="rId10" Type="http://schemas.openxmlformats.org/officeDocument/2006/relationships/image" Target="media/image1.jpeg"/><Relationship Id="rId1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28</Pages>
  <Words>12262</Words>
  <Characters>69899</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2022-01-14T22:48:00Z</dcterms:created>
  <dcterms:modified xsi:type="dcterms:W3CDTF">2022-01-15T00:10:00Z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