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2FC4B" w14:textId="77777777" w:rsidR="00380EDE" w:rsidRDefault="00380EDE" w:rsidP="006F2AA9">
      <w:pPr>
        <w:pStyle w:val="Heading2"/>
      </w:pPr>
    </w:p>
    <w:p w14:paraId="52330900" w14:textId="5BB5657B" w:rsidR="006F2AA9" w:rsidRDefault="006F2AA9" w:rsidP="006F2AA9">
      <w:pPr>
        <w:pStyle w:val="Heading2"/>
      </w:pPr>
      <w:r>
        <w:t xml:space="preserve">AC </w:t>
      </w:r>
      <w:proofErr w:type="spellStart"/>
      <w:r>
        <w:t>Koorsgaard</w:t>
      </w:r>
      <w:proofErr w:type="spellEnd"/>
    </w:p>
    <w:p w14:paraId="49B4B53A" w14:textId="629D9391" w:rsidR="004F5C73" w:rsidRDefault="004F5C73" w:rsidP="004F5C73">
      <w:pPr>
        <w:pStyle w:val="Heading4"/>
        <w:rPr>
          <w:i/>
        </w:rPr>
      </w:pPr>
      <w:r w:rsidRPr="002677ED">
        <w:rPr>
          <w:i/>
        </w:rPr>
        <w:t>Ethics must begin a priori</w:t>
      </w:r>
    </w:p>
    <w:p w14:paraId="349941CC" w14:textId="77777777" w:rsidR="004F5C73" w:rsidRPr="003E4733" w:rsidRDefault="004F5C73" w:rsidP="004F5C73">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767DECC6" w14:textId="77777777" w:rsidR="004F5C73" w:rsidRDefault="004F5C73" w:rsidP="004F5C73">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57F15493" w14:textId="77777777" w:rsidR="004F5C73" w:rsidRPr="008B7E3A" w:rsidRDefault="004F5C73" w:rsidP="004F5C73">
      <w:pPr>
        <w:pStyle w:val="Heading4"/>
      </w:pPr>
      <w:r>
        <w:rPr>
          <w:u w:val="single"/>
        </w:rPr>
        <w:t>Normativity outweighs</w:t>
      </w:r>
      <w:r w:rsidRPr="00B3103A">
        <w:rPr>
          <w:u w:val="single"/>
        </w:rPr>
        <w:t>:</w:t>
      </w:r>
      <w:r w:rsidRPr="001273B4">
        <w:t xml:space="preserve"> a]</w:t>
      </w:r>
      <w:r>
        <w:t xml:space="preserve"> Obligations –</w:t>
      </w:r>
      <w:r w:rsidRPr="001273B4">
        <w:t xml:space="preserve"> </w:t>
      </w:r>
      <w:r>
        <w:t xml:space="preserve">lack of it </w:t>
      </w:r>
      <w:r w:rsidRPr="001273B4">
        <w:t xml:space="preserve">doesn’t generate </w:t>
      </w:r>
      <w:r>
        <w:t>stable ethics</w:t>
      </w:r>
      <w:r w:rsidRPr="001273B4">
        <w:t xml:space="preserve"> so it permits anything except the one thing it condemns b] Collapses – injustices need universal ideal principles to ground them and explain why they are wrong</w:t>
      </w:r>
      <w:r>
        <w:t xml:space="preserve"> which otherwise justifies skep since no external reason to follow ethics c] Necessity – every </w:t>
      </w:r>
      <w:proofErr w:type="spellStart"/>
      <w:r>
        <w:t>arg</w:t>
      </w:r>
      <w:proofErr w:type="spellEnd"/>
      <w:r>
        <w:t xml:space="preserve"> presupposes ability to set and pursue ends which collapses to my framework d] Is/Ought Gap – description of injustices only tells us what exists, not how to properly fix it or act with it which leaves all harms unresolved.</w:t>
      </w:r>
    </w:p>
    <w:p w14:paraId="604673ED" w14:textId="77777777" w:rsidR="004F5C73" w:rsidRDefault="004F5C73" w:rsidP="004F5C73">
      <w:pPr>
        <w:pStyle w:val="Heading4"/>
      </w:pPr>
      <w:r w:rsidRPr="00F279F1">
        <w:rPr>
          <w:u w:val="single"/>
        </w:rPr>
        <w:t>That justifies universality</w:t>
      </w:r>
      <w:r>
        <w:t xml:space="preserve"> </w:t>
      </w:r>
      <w:r w:rsidRPr="00CE11B7">
        <w:t xml:space="preserve">– </w:t>
      </w:r>
      <w:r>
        <w:t xml:space="preserve">a] </w:t>
      </w:r>
      <w:r w:rsidRPr="00CE11B7">
        <w:t xml:space="preserve">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09DA33DA" w14:textId="77777777" w:rsidR="004F5C73" w:rsidRDefault="004F5C73" w:rsidP="004F5C73">
      <w:pPr>
        <w:pStyle w:val="Heading4"/>
      </w:pPr>
      <w:r>
        <w:t>Additionally</w:t>
      </w:r>
      <w:r w:rsidRPr="0088077D">
        <w:t>:</w:t>
      </w:r>
    </w:p>
    <w:p w14:paraId="1303E320" w14:textId="77777777" w:rsidR="004F5C73" w:rsidRPr="00CE11B7" w:rsidRDefault="004F5C73" w:rsidP="004F5C73">
      <w:pPr>
        <w:pStyle w:val="Heading4"/>
      </w:pPr>
      <w:r>
        <w:t xml:space="preserve">[A] </w:t>
      </w:r>
      <w:r w:rsidRPr="00CE11B7">
        <w:t>Only universalizable reason can effectively explain the perspectives of agents – that’s the best method for combatting oppression</w:t>
      </w:r>
      <w:r>
        <w:t>.</w:t>
      </w:r>
    </w:p>
    <w:p w14:paraId="172D0D8E" w14:textId="77777777" w:rsidR="004F5C73" w:rsidRPr="00426666" w:rsidRDefault="004F5C73" w:rsidP="004F5C73">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366DCCA4" w14:textId="77777777" w:rsidR="004F5C73" w:rsidRDefault="004F5C73" w:rsidP="004F5C73">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2D507111" w14:textId="77777777" w:rsidR="004F5C73" w:rsidRDefault="004F5C73" w:rsidP="004F5C73">
      <w:pPr>
        <w:pStyle w:val="Heading4"/>
      </w:pPr>
      <w:r>
        <w:t xml:space="preserve">[B]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020E6994" w14:textId="77777777" w:rsidR="004F5C73" w:rsidRDefault="004F5C73" w:rsidP="004F5C73">
      <w:pPr>
        <w:rPr>
          <w:rFonts w:asciiTheme="majorHAnsi" w:hAnsiTheme="majorHAnsi" w:cstheme="majorHAnsi"/>
          <w:b/>
          <w:u w:val="single"/>
        </w:rPr>
      </w:pPr>
    </w:p>
    <w:p w14:paraId="7DF5026B" w14:textId="77777777" w:rsidR="004F5C73" w:rsidRPr="00305C79" w:rsidRDefault="004F5C73" w:rsidP="004F5C73">
      <w:pPr>
        <w:pStyle w:val="Heading4"/>
        <w:rPr>
          <w:rFonts w:cs="Calibri"/>
        </w:rPr>
      </w:pPr>
      <w:r w:rsidRPr="00305C79">
        <w:rPr>
          <w:rFonts w:cs="Calibri"/>
        </w:rPr>
        <w:t>[</w:t>
      </w:r>
      <w:r>
        <w:rPr>
          <w:rFonts w:cs="Calibri"/>
        </w:rPr>
        <w:t>C</w:t>
      </w:r>
      <w:r w:rsidRPr="00305C79">
        <w:rPr>
          <w:rFonts w:cs="Calibri"/>
        </w:rPr>
        <w:t>] Practical identities – we find our lives worth living under practical identities such as student but that presupposes agency.</w:t>
      </w:r>
    </w:p>
    <w:p w14:paraId="3B6AB0CB" w14:textId="77777777" w:rsidR="004F5C73" w:rsidRPr="00305C79" w:rsidRDefault="004F5C73" w:rsidP="004F5C73">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w:t>
      </w:r>
      <w:proofErr w:type="gramStart"/>
      <w:r w:rsidRPr="00305C79">
        <w:rPr>
          <w:sz w:val="16"/>
          <w:szCs w:val="16"/>
        </w:rPr>
        <w:t>2008-2009, and</w:t>
      </w:r>
      <w:proofErr w:type="gramEnd"/>
      <w:r w:rsidRPr="00305C79">
        <w:rPr>
          <w:sz w:val="16"/>
          <w:szCs w:val="16"/>
        </w:rPr>
        <w:t xml:space="preserve">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070D3823" w14:textId="77777777" w:rsidR="004F5C73" w:rsidRPr="00305C79" w:rsidRDefault="004F5C73" w:rsidP="004F5C73">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w:t>
      </w:r>
      <w:proofErr w:type="gramStart"/>
      <w:r w:rsidRPr="00305C79">
        <w:rPr>
          <w:rStyle w:val="Emphasis"/>
        </w:rPr>
        <w:t>all of</w:t>
      </w:r>
      <w:proofErr w:type="gramEnd"/>
      <w:r w:rsidRPr="00305C79">
        <w:rPr>
          <w:rStyle w:val="Emphasis"/>
        </w:rPr>
        <w:t xml:space="preserve"> your </w:t>
      </w:r>
      <w:r w:rsidRPr="00305C79">
        <w:rPr>
          <w:rStyle w:val="Emphasis"/>
          <w:highlight w:val="green"/>
        </w:rPr>
        <w:t>desires</w:t>
      </w:r>
      <w:r w:rsidRPr="00305C79">
        <w:rPr>
          <w:rStyle w:val="Emphasis"/>
        </w:rPr>
        <w:t xml:space="preserve">, 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w:t>
      </w:r>
      <w:proofErr w:type="gramStart"/>
      <w:r w:rsidRPr="00305C79">
        <w:rPr>
          <w:rStyle w:val="Emphasis"/>
        </w:rPr>
        <w:t>So</w:t>
      </w:r>
      <w:proofErr w:type="gramEnd"/>
      <w:r w:rsidRPr="00305C79">
        <w:rPr>
          <w:rStyle w:val="Emphasis"/>
        </w:rPr>
        <w:t xml:space="preserve">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w:t>
      </w:r>
      <w:proofErr w:type="gramStart"/>
      <w:r w:rsidRPr="00305C79">
        <w:rPr>
          <w:sz w:val="16"/>
        </w:rPr>
        <w:t>all of</w:t>
      </w:r>
      <w:proofErr w:type="gramEnd"/>
      <w:r w:rsidRPr="00305C79">
        <w:rPr>
          <w:sz w:val="16"/>
        </w:rPr>
        <w:t xml:space="preserve"> these identities give rise to reasons and obligations. </w:t>
      </w:r>
      <w:r w:rsidRPr="00305C79">
        <w:rPr>
          <w:rStyle w:val="Emphasis"/>
          <w:highlight w:val="green"/>
        </w:rPr>
        <w:t>Your 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r w:rsidRPr="00305C79">
        <w:rPr>
          <w:sz w:val="16"/>
        </w:rPr>
        <w:t>.</w:t>
      </w:r>
    </w:p>
    <w:p w14:paraId="212F48C5" w14:textId="77777777" w:rsidR="004F5C73" w:rsidRDefault="004F5C73" w:rsidP="004F5C73">
      <w:pPr>
        <w:rPr>
          <w:rFonts w:asciiTheme="majorHAnsi" w:hAnsiTheme="majorHAnsi" w:cstheme="majorHAnsi"/>
          <w:b/>
          <w:u w:val="single"/>
        </w:rPr>
      </w:pPr>
    </w:p>
    <w:p w14:paraId="2E076DEE" w14:textId="77777777" w:rsidR="004F5C73" w:rsidRPr="00E80998" w:rsidRDefault="004F5C73" w:rsidP="004F5C73">
      <w:pPr>
        <w:pStyle w:val="Heading4"/>
      </w:pPr>
      <w:r w:rsidRPr="00E80998">
        <w:t xml:space="preserve">Thus, the standard is consistency with the categorical imperative. </w:t>
      </w:r>
    </w:p>
    <w:p w14:paraId="6E111E6C" w14:textId="77777777" w:rsidR="004F5C73" w:rsidRDefault="004F5C73" w:rsidP="004F5C73">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w:t>
      </w:r>
      <w:r>
        <w:t xml:space="preserve"> was Evan</w:t>
      </w:r>
      <w:r w:rsidRPr="0088077D">
        <w:t xml:space="preserv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21C902B5" w14:textId="77777777" w:rsidR="004F5C73" w:rsidRPr="00BA3E62" w:rsidRDefault="004F5C73" w:rsidP="004F5C73">
      <w:pPr>
        <w:rPr>
          <w:rFonts w:eastAsia="Times New Roman"/>
          <w:b/>
          <w:bCs/>
          <w:color w:val="000000" w:themeColor="text1"/>
          <w:sz w:val="26"/>
          <w:szCs w:val="26"/>
        </w:rPr>
      </w:pPr>
      <w:r w:rsidRPr="00811092">
        <w:rPr>
          <w:rStyle w:val="Heading4Char"/>
        </w:rPr>
        <w:t>[2]</w:t>
      </w:r>
      <w:r w:rsidRPr="00C423B9">
        <w:rPr>
          <w:u w:val="single"/>
        </w:rPr>
        <w:t xml:space="preserve"> </w:t>
      </w:r>
      <w:r w:rsidRPr="008E4C26">
        <w:rPr>
          <w:rFonts w:eastAsia="Times New Roman"/>
          <w:b/>
          <w:bCs/>
          <w:color w:val="000000" w:themeColor="text1"/>
          <w:sz w:val="26"/>
          <w:szCs w:val="26"/>
        </w:rPr>
        <w:t>Consequences fail</w:t>
      </w:r>
      <w:r w:rsidRPr="00C9416D">
        <w:rPr>
          <w:rFonts w:eastAsia="Times New Roman"/>
          <w:b/>
          <w:bCs/>
          <w:color w:val="000000" w:themeColor="text1"/>
          <w:sz w:val="26"/>
          <w:szCs w:val="26"/>
        </w:rPr>
        <w:t>: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[C] Every action is infinitely divisible, only intents unify action because we intend the end point of an action – but consequences cannot determine what step of action is moral or not. [D] If you’re held responsible for things other than an intention ethics aren’t binding because there are infinite events occurring over which you have no control, so you can never be moral as you are permitting just action. [E] There’s no objective arbiter to evaluate consequences [F] You can’t aggregate consequences, happiness and sadness are immutable – ten headaches don’t make a migraine</w:t>
      </w:r>
    </w:p>
    <w:p w14:paraId="37799BC4" w14:textId="77777777" w:rsidR="004F5C73" w:rsidRDefault="004F5C73" w:rsidP="004F5C73">
      <w:pPr>
        <w:pStyle w:val="Heading4"/>
      </w:pPr>
    </w:p>
    <w:p w14:paraId="4F598904" w14:textId="77777777" w:rsidR="004F5C73" w:rsidRPr="00305C79" w:rsidRDefault="004F5C73" w:rsidP="004F5C73">
      <w:pPr>
        <w:pStyle w:val="Heading3"/>
        <w:rPr>
          <w:rFonts w:cs="Calibri"/>
        </w:rPr>
      </w:pPr>
      <w:r w:rsidRPr="00305C79">
        <w:rPr>
          <w:rFonts w:cs="Calibri"/>
        </w:rPr>
        <w:t>Advocacy</w:t>
      </w:r>
    </w:p>
    <w:p w14:paraId="38EA3DFD" w14:textId="77777777" w:rsidR="004F5C73" w:rsidRDefault="004F5C73" w:rsidP="004F5C73">
      <w:pPr>
        <w:pStyle w:val="Heading4"/>
      </w:pPr>
      <w:r>
        <w:t xml:space="preserve">Plan text: A just government ought to recognize an unconditional right of workers to strike. CX checks theory </w:t>
      </w:r>
      <w:proofErr w:type="spellStart"/>
      <w:r>
        <w:t>interps</w:t>
      </w:r>
      <w:proofErr w:type="spellEnd"/>
      <w:r>
        <w:t xml:space="preserve"> to </w:t>
      </w:r>
      <w:r w:rsidRPr="0057035A">
        <w:rPr>
          <w:u w:val="single"/>
        </w:rPr>
        <w:t>avoid frivolous debates</w:t>
      </w:r>
      <w:r>
        <w:t xml:space="preserve"> – otherwise I get an I meet.</w:t>
      </w:r>
    </w:p>
    <w:p w14:paraId="0D58DD18" w14:textId="77777777" w:rsidR="004F5C73" w:rsidRDefault="004F5C73" w:rsidP="004F5C73">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25268E74" w14:textId="77777777" w:rsidR="004F5C73" w:rsidRPr="00C636F5" w:rsidRDefault="004F5C73" w:rsidP="004F5C73">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9" w:history="1">
        <w:r w:rsidRPr="00540FF3">
          <w:rPr>
            <w:rStyle w:val="Hyperlink"/>
          </w:rPr>
          <w:t>https://digitalcommons.wcl.american.edu/cgi/viewcontent.cgi?referer=https://www.google.com/&amp;httpsredir=1&amp;article=1047&amp;context=lelb</w:t>
        </w:r>
      </w:hyperlink>
      <w:r>
        <w:t>] Justin</w:t>
      </w:r>
    </w:p>
    <w:p w14:paraId="5333BC79" w14:textId="77777777" w:rsidR="004F5C73" w:rsidRPr="00AD0AD8" w:rsidRDefault="004F5C73" w:rsidP="004F5C73">
      <w:pPr>
        <w:rPr>
          <w:sz w:val="16"/>
        </w:rPr>
      </w:pPr>
      <w:r w:rsidRPr="00AD0AD8">
        <w:rPr>
          <w:u w:val="single"/>
        </w:rPr>
        <w:t xml:space="preserve">IFAs </w:t>
      </w:r>
      <w:r w:rsidRPr="00AD0AD8">
        <w:rPr>
          <w:rStyle w:val="Emphasis"/>
        </w:rPr>
        <w:t>open the door to</w:t>
      </w:r>
      <w:r w:rsidRPr="00AD0AD8">
        <w:rPr>
          <w:u w:val="single"/>
        </w:rPr>
        <w:t xml:space="preserve"> </w:t>
      </w:r>
      <w:r w:rsidRPr="00AD0AD8">
        <w:rPr>
          <w:rStyle w:val="Emphasis"/>
        </w:rPr>
        <w:t>collective</w:t>
      </w:r>
      <w:r w:rsidRPr="00AD0AD8">
        <w:rPr>
          <w:u w:val="single"/>
        </w:rPr>
        <w:t xml:space="preserve"> </w:t>
      </w:r>
      <w:r w:rsidRPr="00AD0AD8">
        <w:rPr>
          <w:rStyle w:val="Emphasis"/>
        </w:rPr>
        <w:t>bargaining</w:t>
      </w:r>
      <w:r w:rsidRPr="00AD0AD8">
        <w:rPr>
          <w:u w:val="single"/>
        </w:rPr>
        <w:t xml:space="preserve"> by creating a space that </w:t>
      </w:r>
      <w:r w:rsidRPr="00AD0AD8">
        <w:rPr>
          <w:rStyle w:val="Emphasis"/>
        </w:rPr>
        <w:t>alters</w:t>
      </w:r>
      <w:r w:rsidRPr="00AD0AD8">
        <w:rPr>
          <w:u w:val="single"/>
        </w:rPr>
        <w:t xml:space="preserve"> the traditionally </w:t>
      </w:r>
      <w:r w:rsidRPr="00AD0AD8">
        <w:rPr>
          <w:rStyle w:val="Emphasis"/>
        </w:rPr>
        <w:t>antagonistic</w:t>
      </w:r>
      <w:r w:rsidRPr="00AD0AD8">
        <w:rPr>
          <w:u w:val="single"/>
        </w:rPr>
        <w:t xml:space="preserve"> </w:t>
      </w:r>
      <w:r w:rsidRPr="00AD0AD8">
        <w:rPr>
          <w:rStyle w:val="Emphasis"/>
        </w:rPr>
        <w:t>employer</w:t>
      </w:r>
      <w:r w:rsidRPr="00AD0AD8">
        <w:rPr>
          <w:u w:val="single"/>
        </w:rPr>
        <w:t>-</w:t>
      </w:r>
      <w:r w:rsidRPr="00AD0AD8">
        <w:rPr>
          <w:rStyle w:val="Emphasis"/>
        </w:rPr>
        <w:t>employee</w:t>
      </w:r>
      <w:r w:rsidRPr="00AD0AD8">
        <w:rPr>
          <w:u w:val="single"/>
        </w:rPr>
        <w:t xml:space="preserve"> engagement and is more </w:t>
      </w:r>
      <w:r w:rsidRPr="00AD0AD8">
        <w:rPr>
          <w:rStyle w:val="Emphasis"/>
        </w:rPr>
        <w:t>hospitable</w:t>
      </w:r>
      <w:r w:rsidRPr="00AD0AD8">
        <w:rPr>
          <w:sz w:val="16"/>
        </w:rPr>
        <w:t xml:space="preserve"> to the organizing process.83 MNC commitment to </w:t>
      </w:r>
      <w:r w:rsidRPr="00AD0AD8">
        <w:rPr>
          <w:u w:val="single"/>
        </w:rPr>
        <w:t xml:space="preserve">respect the core ILO principles of </w:t>
      </w:r>
      <w:r w:rsidRPr="00AD0AD8">
        <w:rPr>
          <w:rStyle w:val="Emphasis"/>
        </w:rPr>
        <w:t>freedom</w:t>
      </w:r>
      <w:r w:rsidRPr="00AD0AD8">
        <w:rPr>
          <w:u w:val="single"/>
        </w:rPr>
        <w:t xml:space="preserve"> of </w:t>
      </w:r>
      <w:r w:rsidRPr="00AD0AD8">
        <w:rPr>
          <w:rStyle w:val="Emphasis"/>
        </w:rPr>
        <w:t>association</w:t>
      </w:r>
      <w:r w:rsidRPr="00AD0AD8">
        <w:rPr>
          <w:u w:val="single"/>
        </w:rPr>
        <w:t xml:space="preserve"> and the rights to </w:t>
      </w:r>
      <w:r w:rsidRPr="00AD0AD8">
        <w:rPr>
          <w:rStyle w:val="Emphasis"/>
        </w:rPr>
        <w:t>organize</w:t>
      </w:r>
      <w:r w:rsidRPr="00AD0AD8">
        <w:rPr>
          <w:u w:val="single"/>
        </w:rPr>
        <w:t xml:space="preserve"> and </w:t>
      </w:r>
      <w:r w:rsidRPr="00AD0AD8">
        <w:rPr>
          <w:rStyle w:val="Emphasis"/>
        </w:rPr>
        <w:t>collectively</w:t>
      </w:r>
      <w:r w:rsidRPr="00AD0AD8">
        <w:rPr>
          <w:u w:val="single"/>
        </w:rPr>
        <w:t xml:space="preserve"> </w:t>
      </w:r>
      <w:r w:rsidRPr="00AD0AD8">
        <w:rPr>
          <w:rStyle w:val="Emphasis"/>
        </w:rPr>
        <w:t>bargain</w:t>
      </w:r>
      <w:r w:rsidRPr="00AD0AD8">
        <w:rPr>
          <w:u w:val="single"/>
        </w:rPr>
        <w:t xml:space="preserve"> through IFAs are </w:t>
      </w:r>
      <w:r w:rsidRPr="00AD0AD8">
        <w:rPr>
          <w:rStyle w:val="Emphasis"/>
        </w:rPr>
        <w:t>instrumental</w:t>
      </w:r>
      <w:r w:rsidRPr="00AD0AD8">
        <w:rPr>
          <w:u w:val="single"/>
        </w:rPr>
        <w:t xml:space="preserve"> to </w:t>
      </w:r>
      <w:r w:rsidRPr="00AD0AD8">
        <w:rPr>
          <w:rStyle w:val="Emphasis"/>
        </w:rPr>
        <w:t>realizing</w:t>
      </w:r>
      <w:r w:rsidRPr="00AD0AD8">
        <w:rPr>
          <w:u w:val="single"/>
        </w:rPr>
        <w:t xml:space="preserve"> that purpose</w:t>
      </w:r>
      <w:r w:rsidRPr="00AD0AD8">
        <w:rPr>
          <w:sz w:val="16"/>
        </w:rPr>
        <w:t>.84</w:t>
      </w:r>
    </w:p>
    <w:p w14:paraId="02D260FA" w14:textId="77777777" w:rsidR="004F5C73" w:rsidRPr="0057035A" w:rsidRDefault="004F5C73" w:rsidP="004F5C73">
      <w:pPr>
        <w:rPr>
          <w:u w:val="single"/>
        </w:rPr>
      </w:pPr>
      <w:r w:rsidRPr="00AD0AD8">
        <w:rPr>
          <w:sz w:val="16"/>
        </w:rPr>
        <w:t xml:space="preserve">1. </w:t>
      </w:r>
      <w:r w:rsidRPr="00AD0AD8">
        <w:rPr>
          <w:u w:val="single"/>
        </w:rPr>
        <w:t xml:space="preserve">The </w:t>
      </w:r>
      <w:r w:rsidRPr="00AD0AD8">
        <w:rPr>
          <w:rStyle w:val="Emphasis"/>
        </w:rPr>
        <w:t>Creation</w:t>
      </w:r>
      <w:r w:rsidRPr="00AD0AD8">
        <w:rPr>
          <w:u w:val="single"/>
        </w:rPr>
        <w:t xml:space="preserve"> and </w:t>
      </w:r>
      <w:r w:rsidRPr="00AD0AD8">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p>
    <w:p w14:paraId="5BDF0354" w14:textId="77777777" w:rsidR="004F5C73" w:rsidRPr="00C636F5" w:rsidRDefault="004F5C73" w:rsidP="004F5C73">
      <w:pPr>
        <w:rPr>
          <w:sz w:val="16"/>
        </w:rPr>
      </w:pP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p>
    <w:p w14:paraId="158F8350" w14:textId="77777777" w:rsidR="004F5C73" w:rsidRPr="00C636F5" w:rsidRDefault="004F5C73" w:rsidP="004F5C73">
      <w:pPr>
        <w:rPr>
          <w:sz w:val="16"/>
        </w:rPr>
      </w:pPr>
      <w:r w:rsidRPr="00C636F5">
        <w:rPr>
          <w:sz w:val="16"/>
        </w:rPr>
        <w:t>2. Context of Framework Agreements: Corporate Social Responsibility</w:t>
      </w:r>
    </w:p>
    <w:p w14:paraId="3DAD5DB8" w14:textId="77777777" w:rsidR="004F5C73" w:rsidRPr="00C636F5" w:rsidRDefault="004F5C73" w:rsidP="004F5C73">
      <w:pPr>
        <w:rPr>
          <w:sz w:val="16"/>
        </w:rPr>
      </w:pPr>
      <w:r w:rsidRPr="00C636F5">
        <w:rPr>
          <w:sz w:val="16"/>
        </w:rPr>
        <w:t xml:space="preserve">While </w:t>
      </w:r>
      <w:r w:rsidRPr="0057035A">
        <w:rPr>
          <w:u w:val="single"/>
        </w:rPr>
        <w:t xml:space="preserve">both </w:t>
      </w:r>
      <w:r w:rsidRPr="00B41300">
        <w:rPr>
          <w:rStyle w:val="Emphasis"/>
        </w:rPr>
        <w:t>corporate</w:t>
      </w:r>
      <w:r w:rsidRPr="0057035A">
        <w:rPr>
          <w:u w:val="single"/>
        </w:rPr>
        <w:t xml:space="preserve"> codes of conduct and </w:t>
      </w:r>
      <w:r w:rsidRPr="00B41300">
        <w:rPr>
          <w:rStyle w:val="Emphasis"/>
          <w:highlight w:val="green"/>
        </w:rPr>
        <w:t>IFAs</w:t>
      </w:r>
      <w:r w:rsidRPr="0057035A">
        <w:rPr>
          <w:u w:val="single"/>
        </w:rPr>
        <w:t xml:space="preserve"> can be traced to a </w:t>
      </w:r>
      <w:r w:rsidRPr="00B41300">
        <w:rPr>
          <w:rStyle w:val="Emphasis"/>
        </w:rPr>
        <w:t>consumer</w:t>
      </w:r>
      <w:r w:rsidRPr="0057035A">
        <w:rPr>
          <w:u w:val="single"/>
        </w:rPr>
        <w:t xml:space="preserve"> </w:t>
      </w:r>
      <w:r w:rsidRPr="00B41300">
        <w:rPr>
          <w:rStyle w:val="Emphasis"/>
        </w:rPr>
        <w:t>driven</w:t>
      </w:r>
      <w:r w:rsidRPr="0057035A">
        <w:rPr>
          <w:u w:val="single"/>
        </w:rPr>
        <w:t xml:space="preserve"> </w:t>
      </w:r>
      <w:r w:rsidRPr="00B41300">
        <w:rPr>
          <w:rStyle w:val="Emphasis"/>
        </w:rPr>
        <w:t>push</w:t>
      </w:r>
      <w:r w:rsidRPr="0057035A">
        <w:rPr>
          <w:u w:val="single"/>
        </w:rPr>
        <w:t xml:space="preserve"> for corporate </w:t>
      </w:r>
      <w:r w:rsidRPr="00B41300">
        <w:rPr>
          <w:rStyle w:val="Emphasis"/>
        </w:rPr>
        <w:t>social</w:t>
      </w:r>
      <w:r w:rsidRPr="0057035A">
        <w:rPr>
          <w:u w:val="single"/>
        </w:rPr>
        <w:t xml:space="preserve"> </w:t>
      </w:r>
      <w:r w:rsidRPr="00B41300">
        <w:rPr>
          <w:rStyle w:val="Emphasis"/>
        </w:rPr>
        <w:t>responsibility</w:t>
      </w:r>
      <w:r w:rsidRPr="0057035A">
        <w:rPr>
          <w:u w:val="single"/>
        </w:rPr>
        <w:t xml:space="preserve">, a key difference </w:t>
      </w:r>
      <w:r w:rsidRPr="00B41300">
        <w:rPr>
          <w:u w:val="single"/>
        </w:rPr>
        <w:t>separates</w:t>
      </w:r>
      <w:r w:rsidRPr="0057035A">
        <w:rPr>
          <w:u w:val="single"/>
        </w:rPr>
        <w:t xml:space="preserve"> the two: </w:t>
      </w:r>
      <w:r w:rsidRPr="00B41300">
        <w:rPr>
          <w:rStyle w:val="Emphasis"/>
          <w:highlight w:val="green"/>
        </w:rPr>
        <w:t>credibility</w:t>
      </w:r>
      <w:r w:rsidRPr="00C636F5">
        <w:rPr>
          <w:sz w:val="16"/>
        </w:rPr>
        <w:t xml:space="preserve">. In the late 1980’s, </w:t>
      </w:r>
      <w:r w:rsidRPr="007836ED">
        <w:rPr>
          <w:highlight w:val="green"/>
          <w:u w:val="single"/>
        </w:rPr>
        <w:t>MNCs</w:t>
      </w:r>
      <w:r w:rsidRPr="0057035A">
        <w:rPr>
          <w:u w:val="single"/>
        </w:rPr>
        <w:t xml:space="preserve"> in the United States began to </w:t>
      </w:r>
      <w:r w:rsidRPr="007836ED">
        <w:rPr>
          <w:highlight w:val="green"/>
          <w:u w:val="single"/>
        </w:rPr>
        <w:t>respond to campaigns by</w:t>
      </w:r>
      <w:r w:rsidRPr="0057035A">
        <w:rPr>
          <w:u w:val="single"/>
        </w:rPr>
        <w:t xml:space="preserve"> non-governmental organizations accusing MNCs of international human rights abuses by </w:t>
      </w:r>
      <w:r w:rsidRPr="00B41300">
        <w:rPr>
          <w:rStyle w:val="Emphasis"/>
          <w:highlight w:val="green"/>
        </w:rPr>
        <w:t>elaborating</w:t>
      </w:r>
      <w:r w:rsidRPr="007836ED">
        <w:rPr>
          <w:highlight w:val="green"/>
          <w:u w:val="single"/>
        </w:rPr>
        <w:t xml:space="preserve"> </w:t>
      </w:r>
      <w:r w:rsidRPr="000F411A">
        <w:rPr>
          <w:rStyle w:val="Emphasis"/>
        </w:rPr>
        <w:t>internal</w:t>
      </w:r>
      <w:r w:rsidRPr="000F411A">
        <w:rPr>
          <w:u w:val="single"/>
        </w:rPr>
        <w:t xml:space="preserve"> </w:t>
      </w:r>
      <w:r w:rsidRPr="00B41300">
        <w:rPr>
          <w:rStyle w:val="Emphasis"/>
          <w:highlight w:val="green"/>
        </w:rPr>
        <w:t>codes</w:t>
      </w:r>
      <w:r w:rsidRPr="007836ED">
        <w:rPr>
          <w:highlight w:val="green"/>
          <w:u w:val="single"/>
        </w:rPr>
        <w:t xml:space="preserve"> of </w:t>
      </w:r>
      <w:r w:rsidRPr="00B41300">
        <w:rPr>
          <w:rStyle w:val="Emphasis"/>
          <w:highlight w:val="green"/>
        </w:rPr>
        <w:t>conduct</w:t>
      </w:r>
      <w:r w:rsidRPr="00C636F5">
        <w:rPr>
          <w:sz w:val="16"/>
        </w:rPr>
        <w:t xml:space="preserve">.93 </w:t>
      </w:r>
      <w:r w:rsidRPr="0057035A">
        <w:rPr>
          <w:u w:val="single"/>
        </w:rPr>
        <w:t xml:space="preserve">These </w:t>
      </w:r>
      <w:r w:rsidRPr="007836ED">
        <w:rPr>
          <w:highlight w:val="green"/>
          <w:u w:val="single"/>
        </w:rPr>
        <w:t>codes</w:t>
      </w:r>
      <w:r w:rsidRPr="00C636F5">
        <w:rPr>
          <w:sz w:val="16"/>
        </w:rPr>
        <w:t xml:space="preserve">, unilaterally written and implemented, </w:t>
      </w:r>
      <w:r w:rsidRPr="0057035A">
        <w:rPr>
          <w:u w:val="single"/>
        </w:rPr>
        <w:t xml:space="preserve">tend to be </w:t>
      </w:r>
      <w:r w:rsidRPr="00B41300">
        <w:rPr>
          <w:rStyle w:val="Emphasis"/>
          <w:highlight w:val="green"/>
        </w:rPr>
        <w:t>vague</w:t>
      </w:r>
      <w:r w:rsidRPr="007836ED">
        <w:rPr>
          <w:highlight w:val="green"/>
          <w:u w:val="single"/>
        </w:rPr>
        <w:t xml:space="preserve"> and provide</w:t>
      </w:r>
      <w:r w:rsidRPr="0057035A">
        <w:rPr>
          <w:u w:val="single"/>
        </w:rPr>
        <w:t xml:space="preserve"> for </w:t>
      </w:r>
      <w:r w:rsidRPr="00B41300">
        <w:rPr>
          <w:rStyle w:val="Emphasis"/>
          <w:highlight w:val="green"/>
        </w:rPr>
        <w:t>no</w:t>
      </w:r>
      <w:r w:rsidRPr="007836ED">
        <w:rPr>
          <w:highlight w:val="green"/>
          <w:u w:val="single"/>
        </w:rPr>
        <w:t xml:space="preserve"> </w:t>
      </w:r>
      <w:r w:rsidRPr="00B41300">
        <w:rPr>
          <w:rStyle w:val="Emphasis"/>
          <w:highlight w:val="green"/>
        </w:rPr>
        <w:t>enforcement</w:t>
      </w:r>
      <w:r w:rsidRPr="007836ED">
        <w:rPr>
          <w:highlight w:val="green"/>
          <w:u w:val="single"/>
        </w:rPr>
        <w:t xml:space="preserve"> </w:t>
      </w:r>
      <w:r w:rsidRPr="000F411A">
        <w:rPr>
          <w:rStyle w:val="Emphasis"/>
        </w:rPr>
        <w:t>mechanism</w:t>
      </w:r>
      <w:r w:rsidRPr="00C636F5">
        <w:rPr>
          <w:sz w:val="16"/>
        </w:rPr>
        <w:t xml:space="preserve">.94 </w:t>
      </w:r>
      <w:r w:rsidRPr="0057035A">
        <w:rPr>
          <w:u w:val="single"/>
        </w:rPr>
        <w:t xml:space="preserve">The </w:t>
      </w:r>
      <w:r w:rsidRPr="000F411A">
        <w:rPr>
          <w:rStyle w:val="Emphasis"/>
        </w:rPr>
        <w:t>voluntary</w:t>
      </w:r>
      <w:r w:rsidRPr="000F411A">
        <w:rPr>
          <w:u w:val="single"/>
        </w:rPr>
        <w:t xml:space="preserve">, </w:t>
      </w:r>
      <w:r w:rsidRPr="000F411A">
        <w:rPr>
          <w:rStyle w:val="Emphasis"/>
        </w:rPr>
        <w:t>self</w:t>
      </w:r>
      <w:r w:rsidRPr="000F411A">
        <w:rPr>
          <w:u w:val="single"/>
        </w:rPr>
        <w:t>-</w:t>
      </w:r>
      <w:r w:rsidRPr="000F411A">
        <w:rPr>
          <w:rStyle w:val="Emphasis"/>
        </w:rPr>
        <w:t>enforcing</w:t>
      </w:r>
      <w:r w:rsidRPr="000F411A">
        <w:rPr>
          <w:u w:val="single"/>
        </w:rPr>
        <w:t xml:space="preserve"> nature of these</w:t>
      </w:r>
      <w:r w:rsidRPr="0057035A">
        <w:rPr>
          <w:u w:val="single"/>
        </w:rPr>
        <w:t xml:space="preserve"> </w:t>
      </w:r>
      <w:r w:rsidRPr="000F411A">
        <w:rPr>
          <w:u w:val="single"/>
        </w:rPr>
        <w:t xml:space="preserve">commitments has led </w:t>
      </w:r>
      <w:r w:rsidRPr="000F411A">
        <w:rPr>
          <w:rStyle w:val="Emphasis"/>
        </w:rPr>
        <w:t>critics</w:t>
      </w:r>
      <w:r w:rsidRPr="000F411A">
        <w:rPr>
          <w:u w:val="single"/>
        </w:rPr>
        <w:t xml:space="preserve"> to conclude that they are mere </w:t>
      </w:r>
      <w:r w:rsidRPr="000F411A">
        <w:rPr>
          <w:rStyle w:val="Emphasis"/>
        </w:rPr>
        <w:t>marketing</w:t>
      </w:r>
      <w:r w:rsidRPr="007836ED">
        <w:rPr>
          <w:u w:val="single"/>
        </w:rPr>
        <w:t xml:space="preserve"> </w:t>
      </w:r>
      <w:r w:rsidRPr="00B41300">
        <w:rPr>
          <w:rStyle w:val="Emphasis"/>
        </w:rPr>
        <w:t>ploys</w:t>
      </w:r>
      <w:r w:rsidRPr="0057035A">
        <w:rPr>
          <w:u w:val="single"/>
        </w:rPr>
        <w:t xml:space="preserve"> </w:t>
      </w:r>
      <w:r w:rsidRPr="007836ED">
        <w:rPr>
          <w:highlight w:val="green"/>
          <w:u w:val="single"/>
        </w:rPr>
        <w:t>lacking</w:t>
      </w:r>
      <w:r w:rsidRPr="0057035A">
        <w:rPr>
          <w:u w:val="single"/>
        </w:rPr>
        <w:t xml:space="preserve"> in </w:t>
      </w:r>
      <w:r w:rsidRPr="00B41300">
        <w:rPr>
          <w:rStyle w:val="Emphasis"/>
          <w:highlight w:val="green"/>
        </w:rPr>
        <w:t>credibility</w:t>
      </w:r>
      <w:r w:rsidRPr="00C636F5">
        <w:rPr>
          <w:sz w:val="16"/>
        </w:rPr>
        <w:t xml:space="preserve"> or having any real social impact.95</w:t>
      </w:r>
    </w:p>
    <w:p w14:paraId="3EF12486" w14:textId="77777777" w:rsidR="004F5C73" w:rsidRPr="00B41300" w:rsidRDefault="004F5C73" w:rsidP="004F5C73">
      <w:pPr>
        <w:rPr>
          <w:rStyle w:val="Emphasis"/>
        </w:rPr>
      </w:pPr>
      <w:r w:rsidRPr="007836ED">
        <w:rPr>
          <w:highlight w:val="green"/>
          <w:u w:val="single"/>
        </w:rPr>
        <w:t>IFAs</w:t>
      </w:r>
      <w:r w:rsidRPr="0057035A">
        <w:rPr>
          <w:u w:val="single"/>
        </w:rPr>
        <w:t xml:space="preserve"> were </w:t>
      </w:r>
      <w:r w:rsidRPr="00B41300">
        <w:rPr>
          <w:rStyle w:val="Emphasis"/>
        </w:rPr>
        <w:t>developed</w:t>
      </w:r>
      <w:r w:rsidRPr="00C636F5">
        <w:rPr>
          <w:sz w:val="16"/>
        </w:rPr>
        <w:t xml:space="preserve">, in part, as </w:t>
      </w:r>
      <w:r w:rsidRPr="007836ED">
        <w:rPr>
          <w:highlight w:val="green"/>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636F5">
        <w:rPr>
          <w:sz w:val="16"/>
        </w:rPr>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636F5">
        <w:rPr>
          <w:sz w:val="16"/>
        </w:rPr>
        <w:t>—</w:t>
      </w:r>
      <w:r w:rsidRPr="00B41300">
        <w:rPr>
          <w:rStyle w:val="Emphasis"/>
        </w:rPr>
        <w:t>employers</w:t>
      </w:r>
      <w:r w:rsidRPr="0057035A">
        <w:rPr>
          <w:u w:val="single"/>
        </w:rPr>
        <w:t xml:space="preserve"> and </w:t>
      </w:r>
      <w:r w:rsidRPr="00B41300">
        <w:rPr>
          <w:rStyle w:val="Emphasis"/>
        </w:rPr>
        <w:t>workers</w:t>
      </w:r>
      <w:r w:rsidRPr="00C636F5">
        <w:rPr>
          <w:sz w:val="16"/>
        </w:rPr>
        <w:t>—</w:t>
      </w:r>
      <w:r w:rsidRPr="0057035A">
        <w:rPr>
          <w:u w:val="single"/>
        </w:rPr>
        <w:t xml:space="preserve">in the employment </w:t>
      </w:r>
      <w:r w:rsidRPr="00B41300">
        <w:rPr>
          <w:rStyle w:val="Emphasis"/>
        </w:rPr>
        <w:t>relationship</w:t>
      </w:r>
      <w:r w:rsidRPr="00C636F5">
        <w:rPr>
          <w:sz w:val="16"/>
        </w:rPr>
        <w:t>.97 Involvement of the very party the agreement is meant to protect attaches greater meaning and significance to the instrument.98</w:t>
      </w:r>
    </w:p>
    <w:p w14:paraId="441309DD" w14:textId="77777777" w:rsidR="004F5C73" w:rsidRPr="0057035A" w:rsidRDefault="004F5C73" w:rsidP="004F5C73">
      <w:pPr>
        <w:rPr>
          <w:u w:val="single"/>
        </w:rPr>
      </w:pPr>
      <w:r w:rsidRPr="00C636F5">
        <w:rPr>
          <w:sz w:val="16"/>
        </w:rPr>
        <w:t xml:space="preserve">The </w:t>
      </w:r>
      <w:r w:rsidRPr="0057035A">
        <w:rPr>
          <w:u w:val="single"/>
        </w:rPr>
        <w:t xml:space="preserve">purpose of </w:t>
      </w:r>
      <w:r w:rsidRPr="000F411A">
        <w:rPr>
          <w:u w:val="single"/>
        </w:rPr>
        <w:t>IFAs</w:t>
      </w:r>
      <w:r w:rsidRPr="0057035A">
        <w:rPr>
          <w:u w:val="single"/>
        </w:rPr>
        <w:t xml:space="preserve"> is to </w:t>
      </w:r>
      <w:r w:rsidRPr="00B41300">
        <w:rPr>
          <w:rStyle w:val="Emphasis"/>
          <w:highlight w:val="green"/>
        </w:rPr>
        <w:t>promote</w:t>
      </w:r>
      <w:r w:rsidRPr="007836ED">
        <w:rPr>
          <w:highlight w:val="green"/>
          <w:u w:val="single"/>
        </w:rPr>
        <w:t xml:space="preserve"> </w:t>
      </w:r>
      <w:r w:rsidRPr="007836ED">
        <w:rPr>
          <w:u w:val="single"/>
        </w:rPr>
        <w:t xml:space="preserve">fundamental </w:t>
      </w:r>
      <w:r w:rsidRPr="000F411A">
        <w:rPr>
          <w:rStyle w:val="Emphasis"/>
        </w:rPr>
        <w:t>labor</w:t>
      </w:r>
      <w:r w:rsidRPr="000F411A">
        <w:rPr>
          <w:u w:val="single"/>
        </w:rPr>
        <w:t xml:space="preserve"> </w:t>
      </w:r>
      <w:r w:rsidRPr="00B41300">
        <w:rPr>
          <w:rStyle w:val="Emphasis"/>
          <w:highlight w:val="green"/>
        </w:rPr>
        <w:t>rights</w:t>
      </w:r>
      <w:r w:rsidRPr="007836ED">
        <w:rPr>
          <w:highlight w:val="green"/>
          <w:u w:val="single"/>
        </w:rPr>
        <w:t xml:space="preserve"> by </w:t>
      </w:r>
      <w:r w:rsidRPr="00B41300">
        <w:rPr>
          <w:rStyle w:val="Emphasis"/>
          <w:highlight w:val="green"/>
        </w:rPr>
        <w:t>regulating</w:t>
      </w:r>
      <w:r w:rsidRPr="007836ED">
        <w:rPr>
          <w:highlight w:val="green"/>
          <w:u w:val="single"/>
        </w:rPr>
        <w:t xml:space="preserve"> </w:t>
      </w:r>
      <w:r w:rsidRPr="00B41300">
        <w:rPr>
          <w:rStyle w:val="Emphasis"/>
          <w:highlight w:val="green"/>
        </w:rPr>
        <w:t>corporate</w:t>
      </w:r>
      <w:r w:rsidRPr="007836ED">
        <w:rPr>
          <w:highlight w:val="green"/>
          <w:u w:val="single"/>
        </w:rPr>
        <w:t xml:space="preserve"> </w:t>
      </w:r>
      <w:r w:rsidRPr="00B41300">
        <w:rPr>
          <w:rStyle w:val="Emphasis"/>
          <w:highlight w:val="green"/>
        </w:rPr>
        <w:t>conduct</w:t>
      </w:r>
      <w:r w:rsidRPr="0057035A">
        <w:rPr>
          <w:u w:val="single"/>
        </w:rPr>
        <w:t xml:space="preserve"> on a global level</w:t>
      </w:r>
      <w:r w:rsidRPr="00C636F5">
        <w:rPr>
          <w:sz w:val="16"/>
        </w:rPr>
        <w:t xml:space="preserve">.99 </w:t>
      </w:r>
      <w:r w:rsidRPr="0057035A">
        <w:rPr>
          <w:u w:val="single"/>
        </w:rPr>
        <w:t xml:space="preserve">This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p>
    <w:p w14:paraId="296E2D51" w14:textId="77777777" w:rsidR="004F5C73" w:rsidRPr="00C636F5" w:rsidRDefault="004F5C73" w:rsidP="004F5C73">
      <w:pPr>
        <w:rPr>
          <w:sz w:val="16"/>
        </w:rPr>
      </w:pPr>
      <w:r w:rsidRPr="00C636F5">
        <w:rPr>
          <w:sz w:val="16"/>
        </w:rPr>
        <w:t>3. Core ILO Principles as the Substantive Content of IFAs</w:t>
      </w:r>
    </w:p>
    <w:p w14:paraId="02CD4197" w14:textId="77777777" w:rsidR="004F5C73" w:rsidRPr="00C636F5" w:rsidRDefault="004F5C73" w:rsidP="004F5C73">
      <w:pPr>
        <w:rPr>
          <w:sz w:val="16"/>
        </w:rPr>
      </w:pPr>
      <w:r w:rsidRPr="00C636F5">
        <w:rPr>
          <w:sz w:val="16"/>
        </w:rPr>
        <w:t xml:space="preserve">Whereas </w:t>
      </w:r>
      <w:r w:rsidRPr="000F411A">
        <w:rPr>
          <w:u w:val="single"/>
        </w:rPr>
        <w:t xml:space="preserve">codes tend to be </w:t>
      </w:r>
      <w:r w:rsidRPr="000F411A">
        <w:rPr>
          <w:rStyle w:val="Emphasis"/>
        </w:rPr>
        <w:t>vague</w:t>
      </w:r>
      <w:r w:rsidRPr="000F411A">
        <w:rPr>
          <w:u w:val="single"/>
        </w:rPr>
        <w:t xml:space="preserve"> in</w:t>
      </w:r>
      <w:r w:rsidRPr="0057035A">
        <w:rPr>
          <w:u w:val="single"/>
        </w:rPr>
        <w:t xml:space="preserve"> their commitments</w:t>
      </w:r>
      <w:r w:rsidRPr="00C636F5">
        <w:rPr>
          <w:sz w:val="16"/>
        </w:rPr>
        <w:t xml:space="preserve">, </w:t>
      </w:r>
      <w:r w:rsidRPr="007836ED">
        <w:rPr>
          <w:highlight w:val="green"/>
          <w:u w:val="single"/>
        </w:rPr>
        <w:t>MNCs commit themselves to</w:t>
      </w:r>
      <w:r w:rsidRPr="0057035A">
        <w:rPr>
          <w:u w:val="single"/>
        </w:rPr>
        <w:t xml:space="preserve"> </w:t>
      </w:r>
      <w:r w:rsidRPr="00B41300">
        <w:rPr>
          <w:rStyle w:val="Emphasis"/>
        </w:rPr>
        <w:t>concrete</w:t>
      </w:r>
      <w:r w:rsidRPr="0057035A">
        <w:rPr>
          <w:u w:val="single"/>
        </w:rPr>
        <w:t xml:space="preserve"> </w:t>
      </w:r>
      <w:r w:rsidRPr="00B41300">
        <w:rPr>
          <w:rStyle w:val="Emphasis"/>
        </w:rPr>
        <w:t>international</w:t>
      </w:r>
      <w:r w:rsidRPr="0057035A">
        <w:rPr>
          <w:u w:val="single"/>
        </w:rPr>
        <w:t xml:space="preserve"> </w:t>
      </w:r>
      <w:r w:rsidRPr="000F411A">
        <w:rPr>
          <w:rStyle w:val="Emphasis"/>
        </w:rPr>
        <w:t>labor</w:t>
      </w:r>
      <w:r w:rsidRPr="000F411A">
        <w:rPr>
          <w:u w:val="single"/>
        </w:rPr>
        <w:t xml:space="preserve"> </w:t>
      </w:r>
      <w:r w:rsidRPr="00B41300">
        <w:rPr>
          <w:rStyle w:val="Emphasis"/>
          <w:highlight w:val="green"/>
        </w:rPr>
        <w:t>norms</w:t>
      </w:r>
      <w:r w:rsidRPr="007836ED">
        <w:rPr>
          <w:highlight w:val="green"/>
          <w:u w:val="single"/>
        </w:rPr>
        <w:t xml:space="preserve"> through</w:t>
      </w:r>
      <w:r w:rsidRPr="0057035A">
        <w:rPr>
          <w:u w:val="single"/>
        </w:rPr>
        <w:t xml:space="preserve"> </w:t>
      </w:r>
      <w:r w:rsidRPr="00B41300">
        <w:rPr>
          <w:rStyle w:val="Emphasis"/>
          <w:highlight w:val="green"/>
        </w:rPr>
        <w:t>framework</w:t>
      </w:r>
      <w:r w:rsidRPr="007836ED">
        <w:rPr>
          <w:highlight w:val="green"/>
          <w:u w:val="single"/>
        </w:rPr>
        <w:t xml:space="preserve"> </w:t>
      </w:r>
      <w:r w:rsidRPr="00B41300">
        <w:rPr>
          <w:rStyle w:val="Emphasis"/>
          <w:highlight w:val="green"/>
        </w:rPr>
        <w:t>agreements</w:t>
      </w:r>
      <w:r w:rsidRPr="0057035A">
        <w:rPr>
          <w:u w:val="single"/>
        </w:rPr>
        <w:t xml:space="preserve">. The </w:t>
      </w:r>
      <w:r w:rsidRPr="000F411A">
        <w:rPr>
          <w:rStyle w:val="Emphasis"/>
        </w:rPr>
        <w:t>key</w:t>
      </w:r>
      <w:r w:rsidRPr="000F411A">
        <w:rPr>
          <w:u w:val="single"/>
        </w:rPr>
        <w:t xml:space="preserve"> </w:t>
      </w:r>
      <w:r w:rsidRPr="000F411A">
        <w:rPr>
          <w:rStyle w:val="Emphasis"/>
        </w:rPr>
        <w:t>areas</w:t>
      </w:r>
      <w:r w:rsidRPr="000F411A">
        <w:rPr>
          <w:u w:val="single"/>
        </w:rPr>
        <w:t xml:space="preserve"> of IFAs are the </w:t>
      </w:r>
      <w:r w:rsidRPr="000F411A">
        <w:rPr>
          <w:rStyle w:val="Emphasis"/>
        </w:rPr>
        <w:t>acceptance</w:t>
      </w:r>
      <w:r w:rsidRPr="000F411A">
        <w:rPr>
          <w:u w:val="single"/>
        </w:rPr>
        <w:t xml:space="preserve"> of the four core </w:t>
      </w:r>
      <w:r w:rsidRPr="000F411A">
        <w:rPr>
          <w:rStyle w:val="Emphasis"/>
        </w:rPr>
        <w:t>labor</w:t>
      </w:r>
      <w:r w:rsidRPr="000F411A">
        <w:rPr>
          <w:u w:val="single"/>
        </w:rPr>
        <w:t xml:space="preserve"> </w:t>
      </w:r>
      <w:r w:rsidRPr="000F411A">
        <w:rPr>
          <w:rStyle w:val="Emphasis"/>
        </w:rPr>
        <w:t>standards</w:t>
      </w:r>
      <w:r w:rsidRPr="000F411A">
        <w:rPr>
          <w:sz w:val="16"/>
        </w:rPr>
        <w:t>, as articulated in the 1998 ILO Declaration.100 The Declaration itself is typically not mentioned, but rather the four rights are referred to in IFAs by their convention numbers.101 Thus, apart from a very few exceptions</w:t>
      </w:r>
      <w:r w:rsidRPr="00C636F5">
        <w:rPr>
          <w:sz w:val="16"/>
        </w:rPr>
        <w:t>, IFAs refer explicitly to ILO Conventions 87 and 98 on freedom of association and the right to organize and collective bargaining, respectively.102</w:t>
      </w:r>
    </w:p>
    <w:p w14:paraId="1759E412" w14:textId="77777777" w:rsidR="004F5C73" w:rsidRPr="00C636F5" w:rsidRDefault="004F5C73" w:rsidP="004F5C73">
      <w:pPr>
        <w:rPr>
          <w:sz w:val="16"/>
        </w:rPr>
      </w:pPr>
      <w:r w:rsidRPr="00C636F5">
        <w:rPr>
          <w:sz w:val="16"/>
        </w:rPr>
        <w:t xml:space="preserve">As previously discussed, </w:t>
      </w:r>
      <w:r w:rsidRPr="0057035A">
        <w:rPr>
          <w:u w:val="single"/>
        </w:rPr>
        <w:t xml:space="preserve">ILO standards are the </w:t>
      </w:r>
      <w:r w:rsidRPr="00B41300">
        <w:rPr>
          <w:rStyle w:val="Emphasis"/>
        </w:rPr>
        <w:t>principal</w:t>
      </w:r>
      <w:r w:rsidRPr="0057035A">
        <w:rPr>
          <w:u w:val="single"/>
        </w:rPr>
        <w:t xml:space="preserve"> </w:t>
      </w:r>
      <w:r w:rsidRPr="00B41300">
        <w:rPr>
          <w:rStyle w:val="Emphasis"/>
        </w:rPr>
        <w:t>source</w:t>
      </w:r>
      <w:r w:rsidRPr="0057035A">
        <w:rPr>
          <w:u w:val="single"/>
        </w:rPr>
        <w:t xml:space="preserve"> of </w:t>
      </w:r>
      <w:r w:rsidRPr="00B41300">
        <w:rPr>
          <w:rStyle w:val="Emphasis"/>
        </w:rPr>
        <w:t>international</w:t>
      </w:r>
      <w:r w:rsidRPr="0057035A">
        <w:rPr>
          <w:u w:val="single"/>
        </w:rPr>
        <w:t xml:space="preserve"> </w:t>
      </w:r>
      <w:r w:rsidRPr="00B41300">
        <w:rPr>
          <w:rStyle w:val="Emphasis"/>
        </w:rPr>
        <w:t>labor</w:t>
      </w:r>
      <w:r w:rsidRPr="0057035A">
        <w:rPr>
          <w:u w:val="single"/>
        </w:rPr>
        <w:t xml:space="preserve"> norms</w:t>
      </w:r>
      <w:r w:rsidRPr="00C636F5">
        <w:rPr>
          <w:sz w:val="16"/>
        </w:rPr>
        <w:t xml:space="preserve">.103 ILO </w:t>
      </w:r>
      <w:r w:rsidRPr="0057035A">
        <w:rPr>
          <w:u w:val="single"/>
        </w:rPr>
        <w:t xml:space="preserve">Conventions 87 and 98 are perhaps the </w:t>
      </w:r>
      <w:r w:rsidRPr="000F411A">
        <w:rPr>
          <w:u w:val="single"/>
        </w:rPr>
        <w:t xml:space="preserve">most </w:t>
      </w:r>
      <w:r w:rsidRPr="000F411A">
        <w:rPr>
          <w:rStyle w:val="Emphasis"/>
        </w:rPr>
        <w:t>important</w:t>
      </w:r>
      <w:r w:rsidRPr="000F411A">
        <w:rPr>
          <w:u w:val="single"/>
        </w:rPr>
        <w:t xml:space="preserve"> of ILO principles since the </w:t>
      </w:r>
      <w:r w:rsidRPr="000F411A">
        <w:rPr>
          <w:rStyle w:val="Emphasis"/>
        </w:rPr>
        <w:t>right</w:t>
      </w:r>
      <w:r w:rsidRPr="000F411A">
        <w:rPr>
          <w:u w:val="single"/>
        </w:rPr>
        <w:t xml:space="preserve"> to </w:t>
      </w:r>
      <w:r w:rsidRPr="000F411A">
        <w:rPr>
          <w:rStyle w:val="Emphasis"/>
        </w:rPr>
        <w:t>organize</w:t>
      </w:r>
      <w:r w:rsidRPr="000F411A">
        <w:rPr>
          <w:u w:val="single"/>
        </w:rPr>
        <w:t xml:space="preserve"> and </w:t>
      </w:r>
      <w:r w:rsidRPr="000F411A">
        <w:rPr>
          <w:rStyle w:val="Emphasis"/>
        </w:rPr>
        <w:t>bargain</w:t>
      </w:r>
      <w:r w:rsidRPr="000F411A">
        <w:rPr>
          <w:u w:val="single"/>
        </w:rPr>
        <w:t xml:space="preserve"> </w:t>
      </w:r>
      <w:r w:rsidRPr="000F411A">
        <w:rPr>
          <w:rStyle w:val="Emphasis"/>
        </w:rPr>
        <w:t>collectively</w:t>
      </w:r>
      <w:r w:rsidRPr="000F411A">
        <w:rPr>
          <w:u w:val="single"/>
        </w:rPr>
        <w:t xml:space="preserve"> is essential to the </w:t>
      </w:r>
      <w:r w:rsidRPr="000F411A">
        <w:rPr>
          <w:rStyle w:val="Emphasis"/>
        </w:rPr>
        <w:t>defense</w:t>
      </w:r>
      <w:r w:rsidRPr="000F411A">
        <w:rPr>
          <w:u w:val="single"/>
        </w:rPr>
        <w:t xml:space="preserve"> of </w:t>
      </w:r>
      <w:r w:rsidRPr="000F411A">
        <w:rPr>
          <w:rStyle w:val="Emphasis"/>
        </w:rPr>
        <w:t>working</w:t>
      </w:r>
      <w:r w:rsidRPr="000F411A">
        <w:rPr>
          <w:u w:val="single"/>
        </w:rPr>
        <w:t xml:space="preserve"> </w:t>
      </w:r>
      <w:r w:rsidRPr="000F411A">
        <w:rPr>
          <w:rStyle w:val="Emphasis"/>
        </w:rPr>
        <w:t>conditions</w:t>
      </w:r>
      <w:r w:rsidRPr="000F411A">
        <w:rPr>
          <w:sz w:val="16"/>
        </w:rPr>
        <w:t xml:space="preserve"> like wages, hours, and health and safety </w:t>
      </w:r>
      <w:r w:rsidRPr="000F411A">
        <w:rPr>
          <w:u w:val="single"/>
        </w:rPr>
        <w:t xml:space="preserve">through the </w:t>
      </w:r>
      <w:r w:rsidRPr="000F411A">
        <w:rPr>
          <w:rStyle w:val="Emphasis"/>
        </w:rPr>
        <w:t>collective</w:t>
      </w:r>
      <w:r w:rsidRPr="000F411A">
        <w:rPr>
          <w:u w:val="single"/>
        </w:rPr>
        <w:t xml:space="preserve"> </w:t>
      </w:r>
      <w:r w:rsidRPr="000F411A">
        <w:rPr>
          <w:rStyle w:val="Emphasis"/>
        </w:rPr>
        <w:t>bargaining</w:t>
      </w:r>
      <w:r w:rsidRPr="000F411A">
        <w:rPr>
          <w:u w:val="single"/>
        </w:rPr>
        <w:t xml:space="preserve"> </w:t>
      </w:r>
      <w:r w:rsidRPr="000F411A">
        <w:rPr>
          <w:rStyle w:val="Emphasis"/>
        </w:rPr>
        <w:t>process</w:t>
      </w:r>
      <w:r w:rsidRPr="000F411A">
        <w:rPr>
          <w:sz w:val="16"/>
        </w:rPr>
        <w:t>.104</w:t>
      </w:r>
    </w:p>
    <w:p w14:paraId="6E8F5271" w14:textId="77777777" w:rsidR="004F5C73" w:rsidRPr="00C636F5" w:rsidRDefault="004F5C73" w:rsidP="004F5C73">
      <w:pPr>
        <w:rPr>
          <w:sz w:val="16"/>
        </w:rPr>
      </w:pPr>
      <w:r w:rsidRPr="00C636F5">
        <w:rPr>
          <w:sz w:val="16"/>
        </w:rPr>
        <w:t>4. Scope of IFAs, MNCs and Supply Chains</w:t>
      </w:r>
    </w:p>
    <w:p w14:paraId="0B5AA9F9" w14:textId="77777777" w:rsidR="004F5C73" w:rsidRPr="00484C93" w:rsidRDefault="004F5C73" w:rsidP="004F5C73">
      <w:pPr>
        <w:rPr>
          <w:sz w:val="16"/>
        </w:rPr>
      </w:pPr>
      <w:r w:rsidRPr="00C636F5">
        <w:rPr>
          <w:sz w:val="16"/>
        </w:rPr>
        <w:t xml:space="preserve">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w:t>
      </w:r>
      <w:r w:rsidRPr="00484C93">
        <w:rPr>
          <w:sz w:val="16"/>
        </w:rPr>
        <w:t>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p>
    <w:p w14:paraId="30375EBE" w14:textId="77777777" w:rsidR="004F5C73" w:rsidRPr="00484C93" w:rsidRDefault="004F5C73" w:rsidP="004F5C73">
      <w:pPr>
        <w:rPr>
          <w:sz w:val="16"/>
        </w:rPr>
      </w:pPr>
      <w:r w:rsidRPr="00484C93">
        <w:rPr>
          <w:sz w:val="16"/>
        </w:rPr>
        <w:t>III. ANALYSIS</w:t>
      </w:r>
    </w:p>
    <w:p w14:paraId="573A7C15" w14:textId="77777777" w:rsidR="004F5C73" w:rsidRPr="0057035A" w:rsidRDefault="004F5C73" w:rsidP="004F5C73">
      <w:pPr>
        <w:rPr>
          <w:u w:val="single"/>
        </w:rPr>
      </w:pPr>
      <w:r w:rsidRPr="00484C93">
        <w:rPr>
          <w:sz w:val="16"/>
        </w:rPr>
        <w:t xml:space="preserve">The principal weapon workers </w:t>
      </w:r>
      <w:proofErr w:type="gramStart"/>
      <w:r w:rsidRPr="00484C93">
        <w:rPr>
          <w:sz w:val="16"/>
        </w:rPr>
        <w:t>have to</w:t>
      </w:r>
      <w:proofErr w:type="gramEnd"/>
      <w:r w:rsidRPr="00484C93">
        <w:rPr>
          <w:sz w:val="16"/>
        </w:rPr>
        <w:t xml:space="preserve"> leverage their bargaining power is the strike.109 </w:t>
      </w:r>
      <w:r w:rsidRPr="00484C93">
        <w:rPr>
          <w:u w:val="single"/>
        </w:rPr>
        <w:t xml:space="preserve">The </w:t>
      </w:r>
      <w:r w:rsidRPr="00484C93">
        <w:rPr>
          <w:rStyle w:val="Emphasis"/>
        </w:rPr>
        <w:t>permanent</w:t>
      </w:r>
      <w:r w:rsidRPr="00484C93">
        <w:rPr>
          <w:u w:val="single"/>
        </w:rPr>
        <w:t xml:space="preserve"> </w:t>
      </w:r>
      <w:r w:rsidRPr="00484C93">
        <w:rPr>
          <w:rStyle w:val="Emphasis"/>
        </w:rPr>
        <w:t>strike</w:t>
      </w:r>
      <w:r w:rsidRPr="00484C93">
        <w:rPr>
          <w:u w:val="single"/>
        </w:rPr>
        <w:t xml:space="preserve"> </w:t>
      </w:r>
      <w:r w:rsidRPr="00484C93">
        <w:rPr>
          <w:rStyle w:val="Emphasis"/>
        </w:rPr>
        <w:t>replacement</w:t>
      </w:r>
      <w:r w:rsidRPr="00484C93">
        <w:rPr>
          <w:u w:val="single"/>
        </w:rPr>
        <w:t xml:space="preserve"> </w:t>
      </w:r>
      <w:r w:rsidRPr="00484C93">
        <w:rPr>
          <w:rStyle w:val="Emphasis"/>
        </w:rPr>
        <w:t>policy</w:t>
      </w:r>
      <w:r w:rsidRPr="00484C93">
        <w:rPr>
          <w:u w:val="single"/>
        </w:rPr>
        <w:t xml:space="preserve"> renders [strikes] this weapon almost </w:t>
      </w:r>
      <w:r w:rsidRPr="00484C93">
        <w:rPr>
          <w:rStyle w:val="Emphasis"/>
        </w:rPr>
        <w:t>meaningless</w:t>
      </w:r>
      <w:r w:rsidRPr="00484C93">
        <w:rPr>
          <w:u w:val="single"/>
        </w:rPr>
        <w:t xml:space="preserve"> by </w:t>
      </w:r>
      <w:r w:rsidRPr="00484C93">
        <w:rPr>
          <w:rStyle w:val="Emphasis"/>
        </w:rPr>
        <w:t>subjecting</w:t>
      </w:r>
      <w:r w:rsidRPr="00484C93">
        <w:rPr>
          <w:u w:val="single"/>
        </w:rPr>
        <w:t xml:space="preserve"> workers that employ it to a risk of </w:t>
      </w:r>
      <w:r w:rsidRPr="00484C93">
        <w:rPr>
          <w:rStyle w:val="Emphasis"/>
        </w:rPr>
        <w:t>job</w:t>
      </w:r>
      <w:r w:rsidRPr="00484C93">
        <w:rPr>
          <w:u w:val="single"/>
        </w:rPr>
        <w:t xml:space="preserve"> </w:t>
      </w:r>
      <w:r w:rsidRPr="00484C93">
        <w:rPr>
          <w:rStyle w:val="Emphasis"/>
        </w:rPr>
        <w:t>loss</w:t>
      </w:r>
      <w:r w:rsidRPr="00484C93">
        <w:rPr>
          <w:sz w:val="16"/>
        </w:rPr>
        <w:t xml:space="preserve">. </w:t>
      </w:r>
      <w:r w:rsidRPr="00484C93">
        <w:rPr>
          <w:u w:val="single"/>
        </w:rPr>
        <w:t xml:space="preserve">This practice </w:t>
      </w:r>
      <w:r w:rsidRPr="00484C93">
        <w:rPr>
          <w:rStyle w:val="Emphasis"/>
        </w:rPr>
        <w:t>deviates</w:t>
      </w:r>
      <w:r w:rsidRPr="00484C93">
        <w:rPr>
          <w:u w:val="single"/>
        </w:rPr>
        <w:t xml:space="preserve"> from international norms on </w:t>
      </w:r>
      <w:r w:rsidRPr="00484C93">
        <w:rPr>
          <w:rStyle w:val="Emphasis"/>
        </w:rPr>
        <w:t>freedom</w:t>
      </w:r>
      <w:r w:rsidRPr="00484C93">
        <w:rPr>
          <w:u w:val="single"/>
        </w:rPr>
        <w:t xml:space="preserve"> of </w:t>
      </w:r>
      <w:r w:rsidRPr="00484C93">
        <w:rPr>
          <w:rStyle w:val="Emphasis"/>
        </w:rPr>
        <w:t>association</w:t>
      </w:r>
      <w:r w:rsidRPr="00484C93">
        <w:rPr>
          <w:sz w:val="16"/>
        </w:rPr>
        <w:t xml:space="preserve">, </w:t>
      </w:r>
      <w:r w:rsidRPr="00484C93">
        <w:rPr>
          <w:u w:val="single"/>
        </w:rPr>
        <w:t xml:space="preserve">the </w:t>
      </w:r>
      <w:r w:rsidRPr="00484C93">
        <w:rPr>
          <w:rStyle w:val="Emphasis"/>
        </w:rPr>
        <w:t>right</w:t>
      </w:r>
      <w:r w:rsidRPr="00484C93">
        <w:rPr>
          <w:u w:val="single"/>
        </w:rPr>
        <w:t xml:space="preserve"> to </w:t>
      </w:r>
      <w:r w:rsidRPr="00484C93">
        <w:rPr>
          <w:rStyle w:val="Emphasis"/>
        </w:rPr>
        <w:t>organize</w:t>
      </w:r>
      <w:r w:rsidRPr="00484C93">
        <w:rPr>
          <w:sz w:val="16"/>
        </w:rPr>
        <w:t xml:space="preserve">, </w:t>
      </w:r>
      <w:r w:rsidRPr="00484C93">
        <w:rPr>
          <w:u w:val="single"/>
        </w:rPr>
        <w:t>and bargain collectively</w:t>
      </w:r>
      <w:r w:rsidRPr="00484C93">
        <w:rPr>
          <w:sz w:val="16"/>
        </w:rPr>
        <w:t>, as enunciated in Conventions</w:t>
      </w:r>
      <w:r w:rsidRPr="000F411A">
        <w:rPr>
          <w:sz w:val="16"/>
        </w:rPr>
        <w:t xml:space="preserve"> 87 and 98,</w:t>
      </w:r>
      <w:r w:rsidRPr="00C636F5">
        <w:rPr>
          <w:sz w:val="16"/>
        </w:rPr>
        <w:t xml:space="preserve"> and reaffirmed in the ILO 1998 Declaration to the point of rendering the right to strike a mere freedom to strike.110 Fortunately, </w:t>
      </w:r>
      <w:r w:rsidRPr="006844A2">
        <w:rPr>
          <w:highlight w:val="green"/>
          <w:u w:val="single"/>
        </w:rPr>
        <w:t>IFAs</w:t>
      </w:r>
      <w:r w:rsidRPr="0057035A">
        <w:rPr>
          <w:u w:val="single"/>
        </w:rPr>
        <w:t xml:space="preserve"> have the potential to </w:t>
      </w:r>
      <w:r w:rsidRPr="006844A2">
        <w:rPr>
          <w:highlight w:val="green"/>
          <w:u w:val="single"/>
        </w:rPr>
        <w:t>bring</w:t>
      </w:r>
      <w:r w:rsidRPr="0057035A">
        <w:rPr>
          <w:u w:val="single"/>
        </w:rPr>
        <w:t xml:space="preserve"> </w:t>
      </w:r>
      <w:r w:rsidRPr="000F411A">
        <w:rPr>
          <w:u w:val="single"/>
        </w:rPr>
        <w:t>many U.S. operating</w:t>
      </w:r>
      <w:r w:rsidRPr="0057035A">
        <w:rPr>
          <w:u w:val="single"/>
        </w:rPr>
        <w:t xml:space="preserve"> </w:t>
      </w:r>
      <w:r w:rsidRPr="006844A2">
        <w:rPr>
          <w:highlight w:val="green"/>
          <w:u w:val="single"/>
        </w:rPr>
        <w:t xml:space="preserve">companies into </w:t>
      </w:r>
      <w:r w:rsidRPr="00B41300">
        <w:rPr>
          <w:rStyle w:val="Emphasis"/>
          <w:highlight w:val="green"/>
        </w:rPr>
        <w:t>compliance</w:t>
      </w:r>
      <w:r w:rsidRPr="006844A2">
        <w:rPr>
          <w:highlight w:val="gree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C636F5">
        <w:rPr>
          <w:sz w:val="16"/>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p>
    <w:p w14:paraId="79B72265" w14:textId="77777777" w:rsidR="004F5C73" w:rsidRPr="00C636F5" w:rsidRDefault="004F5C73" w:rsidP="004F5C73">
      <w:pPr>
        <w:rPr>
          <w:sz w:val="16"/>
        </w:rPr>
      </w:pPr>
      <w:r w:rsidRPr="00C636F5">
        <w:rPr>
          <w:sz w:val="16"/>
        </w:rPr>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p>
    <w:p w14:paraId="01AF64B2" w14:textId="77777777" w:rsidR="004F5C73" w:rsidRPr="00C636F5" w:rsidRDefault="004F5C73" w:rsidP="004F5C73">
      <w:pPr>
        <w:rPr>
          <w:sz w:val="16"/>
        </w:rPr>
      </w:pPr>
      <w:r w:rsidRPr="00C636F5">
        <w:rPr>
          <w:sz w:val="16"/>
        </w:rPr>
        <w:t xml:space="preserve">A. </w:t>
      </w:r>
      <w:r w:rsidRPr="0057035A">
        <w:rPr>
          <w:u w:val="single"/>
        </w:rPr>
        <w:t xml:space="preserve">Interference with the Right to Strike is an </w:t>
      </w:r>
      <w:r w:rsidRPr="00B41300">
        <w:rPr>
          <w:rStyle w:val="Emphasis"/>
        </w:rPr>
        <w:t>Abridgement</w:t>
      </w:r>
      <w:r w:rsidRPr="0057035A">
        <w:rPr>
          <w:u w:val="single"/>
        </w:rPr>
        <w:t xml:space="preserve"> of </w:t>
      </w:r>
      <w:r w:rsidRPr="00B41300">
        <w:rPr>
          <w:rStyle w:val="Emphasis"/>
        </w:rPr>
        <w:t>ILO</w:t>
      </w:r>
      <w:r w:rsidRPr="0057035A">
        <w:rPr>
          <w:u w:val="single"/>
        </w:rPr>
        <w:t xml:space="preserve"> </w:t>
      </w:r>
      <w:r w:rsidRPr="00B41300">
        <w:rPr>
          <w:rStyle w:val="Emphasis"/>
        </w:rPr>
        <w:t>Principles</w:t>
      </w:r>
    </w:p>
    <w:p w14:paraId="40B6B8A3" w14:textId="77777777" w:rsidR="004F5C73" w:rsidRPr="00A010B5" w:rsidRDefault="004F5C73" w:rsidP="004F5C73">
      <w:pPr>
        <w:rPr>
          <w:sz w:val="16"/>
        </w:rPr>
      </w:pPr>
      <w:r w:rsidRPr="0057035A">
        <w:rPr>
          <w:u w:val="single"/>
        </w:rPr>
        <w:t>Collective bargaining is the mechanism through which workers present their demands to an employer and</w:t>
      </w:r>
      <w:r w:rsidRPr="00C636F5">
        <w:rPr>
          <w:sz w:val="16"/>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636F5">
        <w:rPr>
          <w:sz w:val="16"/>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636F5">
        <w:rPr>
          <w:sz w:val="16"/>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636F5">
        <w:rPr>
          <w:sz w:val="16"/>
        </w:rPr>
        <w:t>—</w:t>
      </w:r>
      <w:r w:rsidRPr="0057035A">
        <w:rPr>
          <w:u w:val="single"/>
        </w:rPr>
        <w:t xml:space="preserve">with most workers’ demands </w:t>
      </w:r>
      <w:r w:rsidRPr="00B41300">
        <w:rPr>
          <w:rStyle w:val="Emphasis"/>
        </w:rPr>
        <w:t>encompassing</w:t>
      </w:r>
      <w:r w:rsidRPr="0057035A">
        <w:rPr>
          <w:u w:val="single"/>
        </w:rPr>
        <w:t xml:space="preserve"> improved pay or other working conditions.</w:t>
      </w:r>
      <w:r w:rsidRPr="00C636F5">
        <w:rPr>
          <w:sz w:val="16"/>
        </w:rPr>
        <w:t xml:space="preserve">113 To bring balance to the employment relationship at the bargaining table, </w:t>
      </w:r>
      <w:r w:rsidRPr="0057035A">
        <w:rPr>
          <w:u w:val="single"/>
        </w:rPr>
        <w:t xml:space="preserve">one of the </w:t>
      </w:r>
      <w:r w:rsidRPr="00B41300">
        <w:rPr>
          <w:rStyle w:val="Emphasis"/>
        </w:rPr>
        <w:t>primary</w:t>
      </w:r>
      <w:r w:rsidRPr="0057035A">
        <w:rPr>
          <w:u w:val="single"/>
        </w:rPr>
        <w:t xml:space="preserve"> </w:t>
      </w:r>
      <w:r w:rsidRPr="00B41300">
        <w:rPr>
          <w:rStyle w:val="Emphasis"/>
        </w:rPr>
        <w:t>weapons</w:t>
      </w:r>
      <w:r w:rsidRPr="0057035A">
        <w:rPr>
          <w:u w:val="single"/>
        </w:rPr>
        <w:t xml:space="preserve"> available to workers in defending their interests is the threat of </w:t>
      </w:r>
      <w:r w:rsidRPr="00B41300">
        <w:rPr>
          <w:rStyle w:val="Emphasis"/>
        </w:rPr>
        <w:t>withholding</w:t>
      </w:r>
      <w:r w:rsidRPr="0057035A">
        <w:rPr>
          <w:u w:val="single"/>
        </w:rPr>
        <w:t xml:space="preserve"> </w:t>
      </w:r>
      <w:r w:rsidRPr="00B41300">
        <w:rPr>
          <w:rStyle w:val="Emphasis"/>
        </w:rPr>
        <w:t>labor</w:t>
      </w:r>
      <w:r w:rsidRPr="0057035A">
        <w:rPr>
          <w:u w:val="single"/>
        </w:rPr>
        <w:t xml:space="preserve"> to inflict costs upon the employer</w:t>
      </w:r>
      <w:r w:rsidRPr="00C636F5">
        <w:rPr>
          <w:sz w:val="16"/>
        </w:rPr>
        <w:t xml:space="preserve">.114 The </w:t>
      </w:r>
      <w:r w:rsidRPr="0057035A">
        <w:rPr>
          <w:u w:val="single"/>
        </w:rPr>
        <w:t xml:space="preserve">principle of the </w:t>
      </w:r>
      <w:r w:rsidRPr="00B41300">
        <w:rPr>
          <w:rStyle w:val="Emphasis"/>
        </w:rPr>
        <w:t>strike</w:t>
      </w:r>
      <w:r w:rsidRPr="0057035A">
        <w:rPr>
          <w:u w:val="single"/>
        </w:rPr>
        <w:t xml:space="preserve"> as a </w:t>
      </w:r>
      <w:r w:rsidRPr="00B41300">
        <w:rPr>
          <w:rStyle w:val="Emphasis"/>
        </w:rPr>
        <w:t>legitimate</w:t>
      </w:r>
      <w:r w:rsidRPr="0057035A">
        <w:rPr>
          <w:u w:val="single"/>
        </w:rPr>
        <w:t xml:space="preserve"> </w:t>
      </w:r>
      <w:r w:rsidRPr="00A010B5">
        <w:rPr>
          <w:rStyle w:val="Emphasis"/>
        </w:rPr>
        <w:t>means</w:t>
      </w:r>
      <w:r w:rsidRPr="00A010B5">
        <w:rPr>
          <w:u w:val="single"/>
        </w:rPr>
        <w:t xml:space="preserve"> of action taken by workers’ organizations is </w:t>
      </w:r>
      <w:r w:rsidRPr="00A010B5">
        <w:rPr>
          <w:rStyle w:val="Emphasis"/>
        </w:rPr>
        <w:t>widely</w:t>
      </w:r>
      <w:r w:rsidRPr="00A010B5">
        <w:rPr>
          <w:u w:val="single"/>
        </w:rPr>
        <w:t xml:space="preserve"> </w:t>
      </w:r>
      <w:r w:rsidRPr="00A010B5">
        <w:rPr>
          <w:rStyle w:val="Emphasis"/>
        </w:rPr>
        <w:t>recognized</w:t>
      </w:r>
      <w:r w:rsidRPr="00A010B5">
        <w:rPr>
          <w:u w:val="single"/>
        </w:rPr>
        <w:t xml:space="preserve"> in countries</w:t>
      </w:r>
      <w:r w:rsidRPr="00A010B5">
        <w:rPr>
          <w:sz w:val="16"/>
        </w:rPr>
        <w:t xml:space="preserve"> throughout the world, almost to the point of universal recognition.115 The ILO Committee on Freedom of Association holds the position that the right to strike is a basic consequence of the right to organize.116</w:t>
      </w:r>
    </w:p>
    <w:p w14:paraId="3CD612FE" w14:textId="77777777" w:rsidR="004F5C73" w:rsidRPr="00C636F5" w:rsidRDefault="004F5C73" w:rsidP="004F5C73">
      <w:pPr>
        <w:rPr>
          <w:sz w:val="16"/>
        </w:rPr>
      </w:pPr>
      <w:r w:rsidRPr="00A010B5">
        <w:rPr>
          <w:rStyle w:val="Emphasis"/>
        </w:rPr>
        <w:t>Interference</w:t>
      </w:r>
      <w:r w:rsidRPr="00A010B5">
        <w:rPr>
          <w:u w:val="single"/>
        </w:rPr>
        <w:t xml:space="preserve"> or </w:t>
      </w:r>
      <w:r w:rsidRPr="00A010B5">
        <w:rPr>
          <w:rStyle w:val="Emphasis"/>
        </w:rPr>
        <w:t>impairment</w:t>
      </w:r>
      <w:r w:rsidRPr="00A010B5">
        <w:rPr>
          <w:u w:val="single"/>
        </w:rPr>
        <w:t xml:space="preserve"> of the right to strike is </w:t>
      </w:r>
      <w:r w:rsidRPr="00A010B5">
        <w:rPr>
          <w:rStyle w:val="Emphasis"/>
        </w:rPr>
        <w:t>inconsistent</w:t>
      </w:r>
      <w:r w:rsidRPr="00A010B5">
        <w:rPr>
          <w:u w:val="single"/>
        </w:rPr>
        <w:t xml:space="preserve"> with Articles 3, 8, and 10 of Convention 87 guaranteeing workers </w:t>
      </w:r>
      <w:r w:rsidRPr="00A010B5">
        <w:rPr>
          <w:rStyle w:val="Emphasis"/>
        </w:rPr>
        <w:t>freedom</w:t>
      </w:r>
      <w:r w:rsidRPr="00A010B5">
        <w:rPr>
          <w:u w:val="single"/>
        </w:rPr>
        <w:t xml:space="preserve"> of </w:t>
      </w:r>
      <w:r w:rsidRPr="00A010B5">
        <w:rPr>
          <w:rStyle w:val="Emphasis"/>
        </w:rPr>
        <w:t>association</w:t>
      </w:r>
      <w:r w:rsidRPr="00A010B5">
        <w:rPr>
          <w:u w:val="single"/>
        </w:rPr>
        <w:t xml:space="preserve"> and the right to take </w:t>
      </w:r>
      <w:r w:rsidRPr="00A010B5">
        <w:rPr>
          <w:rStyle w:val="Emphasis"/>
        </w:rPr>
        <w:t>concerted</w:t>
      </w:r>
      <w:r w:rsidRPr="00A010B5">
        <w:rPr>
          <w:u w:val="single"/>
        </w:rPr>
        <w:t xml:space="preserve"> </w:t>
      </w:r>
      <w:r w:rsidRPr="00A010B5">
        <w:rPr>
          <w:rStyle w:val="Emphasis"/>
        </w:rPr>
        <w:t>actions</w:t>
      </w:r>
      <w:r w:rsidRPr="00A010B5">
        <w:rPr>
          <w:u w:val="single"/>
        </w:rPr>
        <w:t xml:space="preserve"> to further their interests</w:t>
      </w:r>
      <w:r w:rsidRPr="00A010B5">
        <w:rPr>
          <w:sz w:val="16"/>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A010B5">
        <w:rPr>
          <w:u w:val="single"/>
        </w:rPr>
        <w:t>When read together with Article 10</w:t>
      </w:r>
      <w:r w:rsidRPr="00A010B5">
        <w:rPr>
          <w:sz w:val="16"/>
        </w:rPr>
        <w:t xml:space="preserve">, </w:t>
      </w:r>
      <w:r w:rsidRPr="00A010B5">
        <w:rPr>
          <w:u w:val="single"/>
        </w:rPr>
        <w:t xml:space="preserve">Article 3 </w:t>
      </w:r>
      <w:r w:rsidRPr="00A010B5">
        <w:rPr>
          <w:rStyle w:val="Emphasis"/>
        </w:rPr>
        <w:t>protects</w:t>
      </w:r>
      <w:r w:rsidRPr="00A010B5">
        <w:rPr>
          <w:u w:val="single"/>
        </w:rPr>
        <w:t xml:space="preserve"> activities and </w:t>
      </w:r>
      <w:r w:rsidRPr="00A010B5">
        <w:rPr>
          <w:rStyle w:val="Emphasis"/>
        </w:rPr>
        <w:t>actions</w:t>
      </w:r>
      <w:r w:rsidRPr="00A010B5">
        <w:rPr>
          <w:u w:val="single"/>
        </w:rPr>
        <w:t xml:space="preserve"> that are designed to further and defend the </w:t>
      </w:r>
      <w:r w:rsidRPr="00A010B5">
        <w:rPr>
          <w:rStyle w:val="Emphasis"/>
        </w:rPr>
        <w:t>interests</w:t>
      </w:r>
      <w:r w:rsidRPr="00A010B5">
        <w:rPr>
          <w:u w:val="single"/>
        </w:rPr>
        <w:t xml:space="preserve"> of </w:t>
      </w:r>
      <w:r w:rsidRPr="00A010B5">
        <w:rPr>
          <w:rStyle w:val="Emphasis"/>
        </w:rPr>
        <w:t>workers</w:t>
      </w:r>
      <w:r w:rsidRPr="00A010B5">
        <w:rPr>
          <w:sz w:val="16"/>
        </w:rPr>
        <w:t xml:space="preserve">. Recall that </w:t>
      </w:r>
      <w:r w:rsidRPr="00A010B5">
        <w:rPr>
          <w:u w:val="single"/>
        </w:rPr>
        <w:t xml:space="preserve">strikes are </w:t>
      </w:r>
      <w:r w:rsidRPr="00A010B5">
        <w:rPr>
          <w:rStyle w:val="Emphasis"/>
        </w:rPr>
        <w:t>recognized</w:t>
      </w:r>
      <w:r w:rsidRPr="00A010B5">
        <w:rPr>
          <w:u w:val="single"/>
        </w:rPr>
        <w:t xml:space="preserve"> as an </w:t>
      </w:r>
      <w:r w:rsidRPr="00A010B5">
        <w:rPr>
          <w:rStyle w:val="Emphasis"/>
        </w:rPr>
        <w:t>essential</w:t>
      </w:r>
      <w:r w:rsidRPr="00A010B5">
        <w:rPr>
          <w:u w:val="single"/>
        </w:rPr>
        <w:t xml:space="preserve"> </w:t>
      </w:r>
      <w:r w:rsidRPr="00A010B5">
        <w:rPr>
          <w:rStyle w:val="Emphasis"/>
        </w:rPr>
        <w:t>means</w:t>
      </w:r>
      <w:r w:rsidRPr="00A010B5">
        <w:rPr>
          <w:u w:val="single"/>
        </w:rPr>
        <w:t xml:space="preserve"> through which workers further and defend their interests</w:t>
      </w:r>
      <w:r w:rsidRPr="00A010B5">
        <w:rPr>
          <w:sz w:val="16"/>
        </w:rPr>
        <w:t xml:space="preserve">.119 </w:t>
      </w:r>
      <w:r w:rsidRPr="00A010B5">
        <w:rPr>
          <w:u w:val="single"/>
        </w:rPr>
        <w:t xml:space="preserve">Article 8 declares that </w:t>
      </w:r>
      <w:r w:rsidRPr="00A010B5">
        <w:rPr>
          <w:rStyle w:val="Emphasis"/>
        </w:rPr>
        <w:t>no</w:t>
      </w:r>
      <w:r w:rsidRPr="00A010B5">
        <w:rPr>
          <w:u w:val="single"/>
        </w:rPr>
        <w:t xml:space="preserve"> </w:t>
      </w:r>
      <w:r w:rsidRPr="00A010B5">
        <w:rPr>
          <w:rStyle w:val="Emphasis"/>
        </w:rPr>
        <w:t>national</w:t>
      </w:r>
      <w:r w:rsidRPr="00A010B5">
        <w:rPr>
          <w:u w:val="single"/>
        </w:rPr>
        <w:t xml:space="preserve"> </w:t>
      </w:r>
      <w:r w:rsidRPr="00A010B5">
        <w:rPr>
          <w:rStyle w:val="Emphasis"/>
        </w:rPr>
        <w:t>law</w:t>
      </w:r>
      <w:r w:rsidRPr="00A010B5">
        <w:rPr>
          <w:u w:val="single"/>
        </w:rPr>
        <w:t xml:space="preserve"> may </w:t>
      </w:r>
      <w:r w:rsidRPr="00A010B5">
        <w:rPr>
          <w:rStyle w:val="Emphasis"/>
        </w:rPr>
        <w:t>impair</w:t>
      </w:r>
      <w:r w:rsidRPr="00A010B5">
        <w:rPr>
          <w:u w:val="single"/>
        </w:rPr>
        <w:t xml:space="preserve"> </w:t>
      </w:r>
      <w:r w:rsidRPr="00A010B5">
        <w:rPr>
          <w:rStyle w:val="Emphasis"/>
        </w:rPr>
        <w:t>the</w:t>
      </w:r>
      <w:r w:rsidRPr="00A010B5">
        <w:rPr>
          <w:u w:val="single"/>
        </w:rPr>
        <w:t xml:space="preserve"> </w:t>
      </w:r>
      <w:r w:rsidRPr="00A010B5">
        <w:rPr>
          <w:rStyle w:val="Emphasis"/>
        </w:rPr>
        <w:t>guarantees</w:t>
      </w:r>
      <w:r w:rsidRPr="00A010B5">
        <w:rPr>
          <w:u w:val="single"/>
        </w:rPr>
        <w:t xml:space="preserve"> of</w:t>
      </w:r>
      <w:r w:rsidRPr="0057035A">
        <w:rPr>
          <w:u w:val="single"/>
        </w:rPr>
        <w:t xml:space="preserve"> the Convention</w:t>
      </w:r>
      <w:r w:rsidRPr="00C636F5">
        <w:rPr>
          <w:sz w:val="16"/>
        </w:rPr>
        <w:t xml:space="preserve">.120 Because </w:t>
      </w:r>
      <w:r w:rsidRPr="0057035A">
        <w:rPr>
          <w:u w:val="single"/>
        </w:rPr>
        <w:t xml:space="preserve">strike action falls under the </w:t>
      </w:r>
      <w:r w:rsidRPr="00B41300">
        <w:rPr>
          <w:rStyle w:val="Emphasis"/>
        </w:rPr>
        <w:t>activities</w:t>
      </w:r>
      <w:r w:rsidRPr="0057035A">
        <w:rPr>
          <w:u w:val="single"/>
        </w:rPr>
        <w:t xml:space="preserve"> protected by Article 3, which are aimed at </w:t>
      </w:r>
      <w:r w:rsidRPr="00B41300">
        <w:rPr>
          <w:rStyle w:val="Emphasis"/>
        </w:rPr>
        <w:t>furthering</w:t>
      </w:r>
      <w:r w:rsidRPr="0057035A">
        <w:rPr>
          <w:u w:val="single"/>
        </w:rPr>
        <w:t xml:space="preserve"> and </w:t>
      </w:r>
      <w:r w:rsidRPr="00B41300">
        <w:rPr>
          <w:rStyle w:val="Emphasis"/>
        </w:rPr>
        <w:t>defending</w:t>
      </w:r>
      <w:r w:rsidRPr="0057035A">
        <w:rPr>
          <w:u w:val="single"/>
        </w:rPr>
        <w:t xml:space="preserve"> </w:t>
      </w:r>
      <w:r w:rsidRPr="00B41300">
        <w:rPr>
          <w:rStyle w:val="Emphasis"/>
        </w:rPr>
        <w:t>workers’</w:t>
      </w:r>
      <w:r w:rsidRPr="0057035A">
        <w:rPr>
          <w:u w:val="single"/>
        </w:rPr>
        <w:t xml:space="preserve"> </w:t>
      </w:r>
      <w:r w:rsidRPr="00B41300">
        <w:rPr>
          <w:rStyle w:val="Emphasis"/>
        </w:rPr>
        <w:t>interests</w:t>
      </w:r>
      <w:r w:rsidRPr="0057035A">
        <w:rPr>
          <w:u w:val="single"/>
        </w:rPr>
        <w:t xml:space="preserve">, limitations on the right to </w:t>
      </w:r>
      <w:r w:rsidRPr="00B41300">
        <w:rPr>
          <w:rStyle w:val="Emphasis"/>
        </w:rPr>
        <w:t>strike</w:t>
      </w:r>
      <w:r w:rsidRPr="0057035A">
        <w:rPr>
          <w:u w:val="single"/>
        </w:rPr>
        <w:t xml:space="preserve"> may contravene Conventions 87 and 98.</w:t>
      </w:r>
      <w:r w:rsidRPr="00C636F5">
        <w:rPr>
          <w:sz w:val="16"/>
        </w:rPr>
        <w:t>121 This subsection addresses the lawful practice of hiring of permanent replacements for striking workers in the United States as it relates to ILO principles.</w:t>
      </w:r>
    </w:p>
    <w:p w14:paraId="7BA37994" w14:textId="77777777" w:rsidR="004F5C73" w:rsidRPr="00C636F5" w:rsidRDefault="004F5C73" w:rsidP="004F5C73">
      <w:pPr>
        <w:rPr>
          <w:sz w:val="16"/>
        </w:rPr>
      </w:pPr>
      <w:r w:rsidRPr="00C636F5">
        <w:rPr>
          <w:sz w:val="16"/>
        </w:rPr>
        <w:t>1. The Use of Permanent Strike Replacements Reduces the ‘Right’ to Strike to the Unprotected ‘Freedom’ to Strike</w:t>
      </w:r>
    </w:p>
    <w:p w14:paraId="497C24C4" w14:textId="77777777" w:rsidR="004F5C73" w:rsidRPr="00C636F5" w:rsidRDefault="004F5C73" w:rsidP="004F5C73">
      <w:pPr>
        <w:rPr>
          <w:sz w:val="16"/>
        </w:rPr>
      </w:pPr>
      <w:r w:rsidRPr="00C636F5">
        <w:rPr>
          <w:sz w:val="16"/>
        </w:rPr>
        <w:t>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w:t>
      </w:r>
      <w:proofErr w:type="gramStart"/>
      <w:r w:rsidRPr="00C636F5">
        <w:rPr>
          <w:sz w:val="16"/>
        </w:rPr>
        <w:t>123 in reality, enforcement</w:t>
      </w:r>
      <w:proofErr w:type="gramEnd"/>
      <w:r w:rsidRPr="00C636F5">
        <w:rPr>
          <w:sz w:val="16"/>
        </w:rPr>
        <w:t xml:space="preserve"> of the NLRA falls short of its goals and departs from international norms, which afford the right to strike fundamental status.124</w:t>
      </w:r>
    </w:p>
    <w:p w14:paraId="3A9B52BD" w14:textId="77777777" w:rsidR="004F5C73" w:rsidRPr="00C636F5" w:rsidRDefault="004F5C73" w:rsidP="004F5C73">
      <w:pPr>
        <w:rPr>
          <w:sz w:val="16"/>
        </w:rPr>
      </w:pPr>
      <w:r w:rsidRPr="00C636F5">
        <w:rPr>
          <w:sz w:val="16"/>
        </w:rPr>
        <w:t xml:space="preserve">The Mackay </w:t>
      </w:r>
      <w:r w:rsidRPr="000F411A">
        <w:rPr>
          <w:sz w:val="16"/>
        </w:rPr>
        <w:t xml:space="preserve">doctrine, </w:t>
      </w:r>
      <w:r w:rsidRPr="000F411A">
        <w:rPr>
          <w:u w:val="single"/>
        </w:rPr>
        <w:t xml:space="preserve">permitting </w:t>
      </w:r>
      <w:r w:rsidRPr="000F411A">
        <w:rPr>
          <w:rStyle w:val="Emphasis"/>
        </w:rPr>
        <w:t>permanent</w:t>
      </w:r>
      <w:r w:rsidRPr="000F411A">
        <w:rPr>
          <w:u w:val="single"/>
        </w:rPr>
        <w:t xml:space="preserve"> </w:t>
      </w:r>
      <w:r w:rsidRPr="000F411A">
        <w:rPr>
          <w:rStyle w:val="Emphasis"/>
        </w:rPr>
        <w:t>replacement</w:t>
      </w:r>
      <w:r w:rsidRPr="000F411A">
        <w:rPr>
          <w:u w:val="single"/>
        </w:rPr>
        <w:t xml:space="preserve"> of strikers renders the </w:t>
      </w:r>
      <w:r w:rsidRPr="000F411A">
        <w:rPr>
          <w:rStyle w:val="Emphasis"/>
        </w:rPr>
        <w:t>right</w:t>
      </w:r>
      <w:r w:rsidRPr="000F411A">
        <w:rPr>
          <w:u w:val="single"/>
        </w:rPr>
        <w:t xml:space="preserve"> a </w:t>
      </w:r>
      <w:r w:rsidRPr="000F411A">
        <w:rPr>
          <w:rStyle w:val="Emphasis"/>
        </w:rPr>
        <w:t>mere</w:t>
      </w:r>
      <w:r w:rsidRPr="000F411A">
        <w:rPr>
          <w:u w:val="single"/>
        </w:rPr>
        <w:t xml:space="preserve"> </w:t>
      </w:r>
      <w:r w:rsidRPr="000F411A">
        <w:rPr>
          <w:rStyle w:val="Emphasis"/>
        </w:rPr>
        <w:t>privilege</w:t>
      </w:r>
      <w:r w:rsidRPr="000F411A">
        <w:rPr>
          <w:sz w:val="16"/>
        </w:rPr>
        <w:t xml:space="preserve">, </w:t>
      </w:r>
      <w:r w:rsidRPr="000F411A">
        <w:rPr>
          <w:u w:val="single"/>
        </w:rPr>
        <w:t xml:space="preserve">or </w:t>
      </w:r>
      <w:r w:rsidRPr="000F411A">
        <w:rPr>
          <w:rStyle w:val="Emphasis"/>
        </w:rPr>
        <w:t>freedom</w:t>
      </w:r>
      <w:r w:rsidRPr="000F411A">
        <w:rPr>
          <w:sz w:val="16"/>
        </w:rPr>
        <w:t xml:space="preserve">, </w:t>
      </w:r>
      <w:r w:rsidRPr="000F411A">
        <w:rPr>
          <w:u w:val="single"/>
        </w:rPr>
        <w:t>because it</w:t>
      </w:r>
      <w:r w:rsidRPr="00C636F5">
        <w:rPr>
          <w:u w:val="single"/>
        </w:rPr>
        <w:t xml:space="preserve"> removes </w:t>
      </w:r>
      <w:r w:rsidRPr="00B41300">
        <w:rPr>
          <w:rStyle w:val="Emphasis"/>
        </w:rPr>
        <w:t>meaningful</w:t>
      </w:r>
      <w:r w:rsidRPr="00C636F5">
        <w:rPr>
          <w:u w:val="single"/>
        </w:rPr>
        <w:t xml:space="preserve"> </w:t>
      </w:r>
      <w:r w:rsidRPr="00B41300">
        <w:rPr>
          <w:rStyle w:val="Emphasis"/>
        </w:rPr>
        <w:t>protection</w:t>
      </w:r>
      <w:r w:rsidRPr="00C636F5">
        <w:rPr>
          <w:u w:val="single"/>
        </w:rPr>
        <w:t xml:space="preserve"> of the </w:t>
      </w:r>
      <w:r w:rsidRPr="00B41300">
        <w:rPr>
          <w:rStyle w:val="Emphasis"/>
        </w:rPr>
        <w:t>right</w:t>
      </w:r>
      <w:r w:rsidRPr="00C636F5">
        <w:rPr>
          <w:u w:val="single"/>
        </w:rPr>
        <w:t xml:space="preserve"> by stripping employers of a duty to refrain from interference with striking</w:t>
      </w:r>
      <w:r w:rsidRPr="00C636F5">
        <w:rPr>
          <w:sz w:val="16"/>
        </w:rPr>
        <w:t xml:space="preserve">.125 Wesley </w:t>
      </w:r>
      <w:proofErr w:type="spellStart"/>
      <w:r w:rsidRPr="00C636F5">
        <w:rPr>
          <w:sz w:val="16"/>
        </w:rPr>
        <w:t>Hohfeld’s</w:t>
      </w:r>
      <w:proofErr w:type="spellEnd"/>
      <w:r w:rsidRPr="00C636F5">
        <w:rPr>
          <w:sz w:val="16"/>
        </w:rPr>
        <w:t xml:space="preserve"> famous account of </w:t>
      </w:r>
      <w:r w:rsidRPr="00C636F5">
        <w:rPr>
          <w:u w:val="single"/>
        </w:rPr>
        <w:t xml:space="preserve">legal rights provides a </w:t>
      </w:r>
      <w:r w:rsidRPr="00B41300">
        <w:rPr>
          <w:rStyle w:val="Emphasis"/>
        </w:rPr>
        <w:t>useful</w:t>
      </w:r>
      <w:r w:rsidRPr="00C636F5">
        <w:rPr>
          <w:u w:val="single"/>
        </w:rPr>
        <w:t xml:space="preserve"> </w:t>
      </w:r>
      <w:r w:rsidRPr="00B41300">
        <w:rPr>
          <w:rStyle w:val="Emphasis"/>
        </w:rPr>
        <w:t>analytical</w:t>
      </w:r>
      <w:r w:rsidRPr="00C636F5">
        <w:rPr>
          <w:u w:val="single"/>
        </w:rPr>
        <w:t xml:space="preserve"> </w:t>
      </w:r>
      <w:r w:rsidRPr="00B41300">
        <w:rPr>
          <w:rStyle w:val="Emphasis"/>
        </w:rPr>
        <w:t>framework</w:t>
      </w:r>
      <w:r w:rsidRPr="00C636F5">
        <w:rPr>
          <w:u w:val="single"/>
        </w:rPr>
        <w:t xml:space="preserve"> for distinguishing between the colloquial uses of the “rights” and their implications</w:t>
      </w:r>
      <w:r w:rsidRPr="00C636F5">
        <w:rPr>
          <w:sz w:val="16"/>
        </w:rPr>
        <w:t xml:space="preserve">.126 Under this framework, </w:t>
      </w:r>
      <w:r w:rsidRPr="00EF58C5">
        <w:rPr>
          <w:highlight w:val="green"/>
          <w:u w:val="single"/>
        </w:rPr>
        <w:t xml:space="preserve">rights are </w:t>
      </w:r>
      <w:r w:rsidRPr="00B41300">
        <w:rPr>
          <w:rStyle w:val="Emphasis"/>
          <w:highlight w:val="green"/>
        </w:rPr>
        <w:t>distinguished</w:t>
      </w:r>
      <w:r w:rsidRPr="00EF58C5">
        <w:rPr>
          <w:highlight w:val="green"/>
          <w:u w:val="single"/>
        </w:rPr>
        <w:t xml:space="preserve"> from</w:t>
      </w:r>
      <w:r w:rsidRPr="00C636F5">
        <w:rPr>
          <w:u w:val="single"/>
        </w:rPr>
        <w:t xml:space="preserve"> what he calls </w:t>
      </w:r>
      <w:r w:rsidRPr="00B41300">
        <w:rPr>
          <w:rStyle w:val="Emphasis"/>
        </w:rPr>
        <w:t>privileges</w:t>
      </w:r>
      <w:r w:rsidRPr="00C636F5">
        <w:rPr>
          <w:u w:val="single"/>
        </w:rPr>
        <w:t xml:space="preserve">, or </w:t>
      </w:r>
      <w:r w:rsidRPr="00B41300">
        <w:rPr>
          <w:rStyle w:val="Emphasis"/>
          <w:highlight w:val="green"/>
        </w:rPr>
        <w:t>freedoms</w:t>
      </w:r>
      <w:r w:rsidRPr="00C636F5">
        <w:rPr>
          <w:u w:val="single"/>
        </w:rPr>
        <w:t xml:space="preserve">, </w:t>
      </w:r>
      <w:r w:rsidRPr="00EF58C5">
        <w:rPr>
          <w:highlight w:val="green"/>
          <w:u w:val="single"/>
        </w:rPr>
        <w:t xml:space="preserve">by </w:t>
      </w:r>
      <w:r w:rsidRPr="000F411A">
        <w:rPr>
          <w:u w:val="single"/>
        </w:rPr>
        <w:t xml:space="preserve">the </w:t>
      </w:r>
      <w:r w:rsidRPr="00B41300">
        <w:rPr>
          <w:rStyle w:val="Emphasis"/>
          <w:highlight w:val="green"/>
        </w:rPr>
        <w:t>existence</w:t>
      </w:r>
      <w:r w:rsidRPr="00C636F5">
        <w:rPr>
          <w:u w:val="single"/>
        </w:rPr>
        <w:t xml:space="preserve"> or inexistence </w:t>
      </w:r>
      <w:r w:rsidRPr="00EF58C5">
        <w:rPr>
          <w:highlight w:val="green"/>
          <w:u w:val="single"/>
        </w:rPr>
        <w:t xml:space="preserve">of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C636F5">
        <w:rPr>
          <w:u w:val="single"/>
        </w:rPr>
        <w:t xml:space="preserve">. All </w:t>
      </w:r>
      <w:r w:rsidRPr="00EF58C5">
        <w:rPr>
          <w:highlight w:val="green"/>
          <w:u w:val="single"/>
        </w:rPr>
        <w:t xml:space="preserve">rights have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0F411A">
        <w:rPr>
          <w:u w:val="single"/>
        </w:rPr>
        <w:t xml:space="preserve">, or a legal </w:t>
      </w:r>
      <w:r w:rsidRPr="000F411A">
        <w:rPr>
          <w:rStyle w:val="Emphasis"/>
        </w:rPr>
        <w:t>obligation</w:t>
      </w:r>
      <w:r w:rsidRPr="000F411A">
        <w:rPr>
          <w:u w:val="single"/>
        </w:rPr>
        <w:t xml:space="preserve"> </w:t>
      </w:r>
      <w:r w:rsidRPr="00EF58C5">
        <w:rPr>
          <w:highlight w:val="green"/>
          <w:u w:val="single"/>
        </w:rPr>
        <w:t>to respect</w:t>
      </w:r>
      <w:r w:rsidRPr="00C636F5">
        <w:rPr>
          <w:u w:val="single"/>
        </w:rPr>
        <w:t xml:space="preserve"> the </w:t>
      </w:r>
      <w:r w:rsidRPr="000F411A">
        <w:rPr>
          <w:rStyle w:val="Emphasis"/>
        </w:rPr>
        <w:t>legal</w:t>
      </w:r>
      <w:r w:rsidRPr="000F411A">
        <w:rPr>
          <w:u w:val="single"/>
        </w:rPr>
        <w:t xml:space="preserve"> </w:t>
      </w:r>
      <w:r w:rsidRPr="00B41300">
        <w:rPr>
          <w:rStyle w:val="Emphasis"/>
          <w:highlight w:val="green"/>
        </w:rPr>
        <w:t>interest</w:t>
      </w:r>
      <w:r w:rsidRPr="00EF58C5">
        <w:rPr>
          <w:highlight w:val="green"/>
          <w:u w:val="single"/>
        </w:rPr>
        <w:t xml:space="preserve"> of</w:t>
      </w:r>
      <w:r w:rsidRPr="00C636F5">
        <w:rPr>
          <w:u w:val="single"/>
        </w:rPr>
        <w:t xml:space="preserve"> the </w:t>
      </w:r>
      <w:r w:rsidRPr="00EF58C5">
        <w:rPr>
          <w:highlight w:val="green"/>
          <w:u w:val="single"/>
        </w:rPr>
        <w:t xml:space="preserve">right-holder and </w:t>
      </w:r>
      <w:r w:rsidRPr="00B41300">
        <w:rPr>
          <w:rStyle w:val="Emphasis"/>
          <w:highlight w:val="green"/>
        </w:rPr>
        <w:t>refrain</w:t>
      </w:r>
      <w:r w:rsidRPr="00EF58C5">
        <w:rPr>
          <w:highlight w:val="green"/>
          <w:u w:val="single"/>
        </w:rPr>
        <w:t xml:space="preserve"> from </w:t>
      </w:r>
      <w:r w:rsidRPr="00B41300">
        <w:rPr>
          <w:rStyle w:val="Emphasis"/>
          <w:highlight w:val="green"/>
        </w:rPr>
        <w:t>interfering</w:t>
      </w:r>
      <w:r w:rsidRPr="00C636F5">
        <w:rPr>
          <w:sz w:val="16"/>
        </w:rPr>
        <w:t xml:space="preserve"> with it.127 In the example of the right to strike, </w:t>
      </w:r>
      <w:r w:rsidRPr="00C636F5">
        <w:rPr>
          <w:u w:val="single"/>
        </w:rPr>
        <w:t>the correlative is the employer’s duty to not interfere with the employees’ right</w:t>
      </w:r>
      <w:r w:rsidRPr="00C636F5">
        <w:rPr>
          <w:sz w:val="16"/>
        </w:rPr>
        <w:t xml:space="preserve">.128 On the other hand, </w:t>
      </w:r>
      <w:r w:rsidRPr="00C636F5">
        <w:rPr>
          <w:u w:val="single"/>
        </w:rPr>
        <w:t>a ‘freedom’ is the liberty to act, but without the imposition of a duty upon others</w:t>
      </w:r>
      <w:r w:rsidRPr="00C636F5">
        <w:rPr>
          <w:sz w:val="16"/>
        </w:rPr>
        <w:t>.129 When one has the freedom to act, others simply do not have a right to prevent her from acting.130 In the strike context, if employees enjoy the freedom to strike, an employer does not have the right to stop the employees from striking, but does not have a duty to not interfere with the act of striking.131</w:t>
      </w:r>
    </w:p>
    <w:p w14:paraId="73C1E6D6" w14:textId="77777777" w:rsidR="004F5C73" w:rsidRPr="00C636F5" w:rsidRDefault="004F5C73" w:rsidP="004F5C73">
      <w:pPr>
        <w:rPr>
          <w:sz w:val="16"/>
        </w:rPr>
      </w:pPr>
      <w:r w:rsidRPr="00C636F5">
        <w:rPr>
          <w:sz w:val="16"/>
        </w:rPr>
        <w:t xml:space="preserve">In establishing the Mackay permanent strike </w:t>
      </w:r>
      <w:r w:rsidRPr="00A010B5">
        <w:rPr>
          <w:sz w:val="16"/>
        </w:rPr>
        <w:t xml:space="preserve">replacement Doctrine, </w:t>
      </w:r>
      <w:r w:rsidRPr="00A010B5">
        <w:rPr>
          <w:u w:val="single"/>
        </w:rPr>
        <w:t>the Supreme Court reasoned that the ‘</w:t>
      </w:r>
      <w:r w:rsidRPr="00A010B5">
        <w:rPr>
          <w:rStyle w:val="Emphasis"/>
        </w:rPr>
        <w:t>right’</w:t>
      </w:r>
      <w:r w:rsidRPr="00A010B5">
        <w:rPr>
          <w:u w:val="single"/>
        </w:rPr>
        <w:t xml:space="preserve"> to strike does not </w:t>
      </w:r>
      <w:r w:rsidRPr="00A010B5">
        <w:rPr>
          <w:rStyle w:val="Emphasis"/>
        </w:rPr>
        <w:t>destroy</w:t>
      </w:r>
      <w:r w:rsidRPr="00A010B5">
        <w:rPr>
          <w:u w:val="single"/>
        </w:rPr>
        <w:t xml:space="preserve"> an employer’s right to </w:t>
      </w:r>
      <w:r w:rsidRPr="00A010B5">
        <w:rPr>
          <w:rStyle w:val="Emphasis"/>
        </w:rPr>
        <w:t>protect</w:t>
      </w:r>
      <w:r w:rsidRPr="00A010B5">
        <w:rPr>
          <w:u w:val="single"/>
        </w:rPr>
        <w:t xml:space="preserve"> and </w:t>
      </w:r>
      <w:r w:rsidRPr="00A010B5">
        <w:rPr>
          <w:rStyle w:val="Emphasis"/>
        </w:rPr>
        <w:t>continue</w:t>
      </w:r>
      <w:r w:rsidRPr="00A010B5">
        <w:rPr>
          <w:u w:val="single"/>
        </w:rPr>
        <w:t xml:space="preserve"> </w:t>
      </w:r>
      <w:r w:rsidRPr="00A010B5">
        <w:rPr>
          <w:rStyle w:val="Emphasis"/>
        </w:rPr>
        <w:t>business</w:t>
      </w:r>
      <w:r w:rsidRPr="00A010B5">
        <w:rPr>
          <w:sz w:val="16"/>
        </w:rPr>
        <w:t xml:space="preserve"> by filling the vacancies of the strikers.132 In so holding, </w:t>
      </w:r>
      <w:r w:rsidRPr="00A010B5">
        <w:rPr>
          <w:u w:val="single"/>
        </w:rPr>
        <w:t>the Court actually transformed the ‘</w:t>
      </w:r>
      <w:r w:rsidRPr="00A010B5">
        <w:rPr>
          <w:rStyle w:val="Emphasis"/>
        </w:rPr>
        <w:t>right’</w:t>
      </w:r>
      <w:r w:rsidRPr="00A010B5">
        <w:rPr>
          <w:u w:val="single"/>
        </w:rPr>
        <w:t xml:space="preserve"> to strike it into the ‘</w:t>
      </w:r>
      <w:r w:rsidRPr="00A010B5">
        <w:rPr>
          <w:rStyle w:val="Emphasis"/>
        </w:rPr>
        <w:t>freedom’</w:t>
      </w:r>
      <w:r w:rsidRPr="00A010B5">
        <w:rPr>
          <w:u w:val="single"/>
        </w:rPr>
        <w:t xml:space="preserve"> to strike by removing a </w:t>
      </w:r>
      <w:r w:rsidRPr="00A010B5">
        <w:rPr>
          <w:rStyle w:val="Emphasis"/>
        </w:rPr>
        <w:t>corresponding</w:t>
      </w:r>
      <w:r w:rsidRPr="00A010B5">
        <w:rPr>
          <w:u w:val="single"/>
        </w:rPr>
        <w:t xml:space="preserve"> </w:t>
      </w:r>
      <w:r w:rsidRPr="00A010B5">
        <w:rPr>
          <w:rStyle w:val="Emphasis"/>
        </w:rPr>
        <w:t>affirmative</w:t>
      </w:r>
      <w:r w:rsidRPr="00A010B5">
        <w:rPr>
          <w:u w:val="single"/>
        </w:rPr>
        <w:t xml:space="preserve"> </w:t>
      </w:r>
      <w:r w:rsidRPr="00A010B5">
        <w:rPr>
          <w:rStyle w:val="Emphasis"/>
        </w:rPr>
        <w:t>duty</w:t>
      </w:r>
      <w:r w:rsidRPr="00A010B5">
        <w:rPr>
          <w:sz w:val="16"/>
        </w:rPr>
        <w:t xml:space="preserve"> not to interfere with the exercise of the right from the employer.133 The hire of permanent replacements interferes with strike action by inflicting substantial</w:t>
      </w:r>
      <w:r w:rsidRPr="00C636F5">
        <w:rPr>
          <w:sz w:val="16"/>
        </w:rPr>
        <w:t xml:space="preserve"> repercussions upon the employees that undertake the action, loss of employment opportunities.134</w:t>
      </w:r>
    </w:p>
    <w:p w14:paraId="70C19933" w14:textId="77777777" w:rsidR="004F5C73" w:rsidRPr="00C636F5" w:rsidRDefault="004F5C73" w:rsidP="004F5C73">
      <w:pPr>
        <w:rPr>
          <w:sz w:val="16"/>
        </w:rPr>
      </w:pPr>
      <w:r w:rsidRPr="00C636F5">
        <w:rPr>
          <w:sz w:val="16"/>
        </w:rPr>
        <w:t xml:space="preserve">The </w:t>
      </w:r>
      <w:r w:rsidRPr="00C636F5">
        <w:rPr>
          <w:u w:val="single"/>
        </w:rPr>
        <w:t xml:space="preserve">Mackay </w:t>
      </w:r>
      <w:r w:rsidRPr="00B41300">
        <w:rPr>
          <w:rStyle w:val="Emphasis"/>
        </w:rPr>
        <w:t>doctrine</w:t>
      </w:r>
      <w:r w:rsidRPr="00C636F5">
        <w:rPr>
          <w:u w:val="single"/>
        </w:rPr>
        <w:t xml:space="preserve"> forces an </w:t>
      </w:r>
      <w:r w:rsidRPr="00B41300">
        <w:rPr>
          <w:rStyle w:val="Emphasis"/>
          <w:highlight w:val="green"/>
        </w:rPr>
        <w:t>employee</w:t>
      </w:r>
      <w:r w:rsidRPr="00C636F5">
        <w:rPr>
          <w:u w:val="single"/>
        </w:rPr>
        <w:t xml:space="preserve"> to </w:t>
      </w:r>
      <w:r w:rsidRPr="00B41300">
        <w:rPr>
          <w:rStyle w:val="Emphasis"/>
        </w:rPr>
        <w:t>choose</w:t>
      </w:r>
      <w:r w:rsidRPr="00C636F5">
        <w:rPr>
          <w:u w:val="single"/>
        </w:rPr>
        <w:t xml:space="preserve"> </w:t>
      </w:r>
      <w:r w:rsidRPr="00B41300">
        <w:rPr>
          <w:rStyle w:val="Emphasis"/>
        </w:rPr>
        <w:t>to</w:t>
      </w:r>
      <w:r w:rsidRPr="00C636F5">
        <w:rPr>
          <w:u w:val="single"/>
        </w:rPr>
        <w:t xml:space="preserve"> </w:t>
      </w:r>
      <w:r w:rsidRPr="00B41300">
        <w:rPr>
          <w:rStyle w:val="Emphasis"/>
        </w:rPr>
        <w:t>strike</w:t>
      </w:r>
      <w:r w:rsidRPr="00C636F5">
        <w:rPr>
          <w:sz w:val="16"/>
        </w:rPr>
        <w:t>—</w:t>
      </w:r>
      <w:r w:rsidRPr="00C636F5">
        <w:rPr>
          <w:u w:val="single"/>
        </w:rPr>
        <w:t xml:space="preserve">at the </w:t>
      </w:r>
      <w:r w:rsidRPr="00EF58C5">
        <w:rPr>
          <w:highlight w:val="green"/>
          <w:u w:val="single"/>
        </w:rPr>
        <w:t>risk</w:t>
      </w:r>
      <w:r w:rsidRPr="00C636F5">
        <w:rPr>
          <w:u w:val="single"/>
        </w:rPr>
        <w:t xml:space="preserve"> of </w:t>
      </w:r>
      <w:r w:rsidRPr="00B41300">
        <w:rPr>
          <w:highlight w:val="green"/>
          <w:u w:val="single"/>
        </w:rPr>
        <w:t xml:space="preserve">losing </w:t>
      </w:r>
      <w:r w:rsidRPr="000F411A">
        <w:rPr>
          <w:u w:val="single"/>
        </w:rPr>
        <w:t>the</w:t>
      </w:r>
      <w:r w:rsidRPr="00C636F5">
        <w:rPr>
          <w:u w:val="single"/>
        </w:rPr>
        <w:t xml:space="preserve"> very </w:t>
      </w:r>
      <w:r w:rsidRPr="00B41300">
        <w:rPr>
          <w:rStyle w:val="Emphasis"/>
          <w:highlight w:val="green"/>
        </w:rPr>
        <w:t>job</w:t>
      </w:r>
      <w:r w:rsidRPr="00C636F5">
        <w:rPr>
          <w:u w:val="single"/>
        </w:rPr>
        <w:t xml:space="preserve"> that is the object of the </w:t>
      </w:r>
      <w:r w:rsidRPr="00B41300">
        <w:rPr>
          <w:rStyle w:val="Emphasis"/>
        </w:rPr>
        <w:t>gains</w:t>
      </w:r>
      <w:r w:rsidRPr="00C636F5">
        <w:rPr>
          <w:u w:val="single"/>
        </w:rPr>
        <w:t xml:space="preserve"> and </w:t>
      </w:r>
      <w:r w:rsidRPr="00B41300">
        <w:rPr>
          <w:rStyle w:val="Emphasis"/>
        </w:rPr>
        <w:t>benefits</w:t>
      </w:r>
      <w:r w:rsidRPr="00C636F5">
        <w:rPr>
          <w:u w:val="single"/>
        </w:rPr>
        <w:t xml:space="preserve"> sought</w:t>
      </w:r>
      <w:r w:rsidRPr="00C636F5">
        <w:rPr>
          <w:sz w:val="16"/>
        </w:rPr>
        <w:t xml:space="preserve">— </w:t>
      </w:r>
      <w:r w:rsidRPr="00B41300">
        <w:rPr>
          <w:highlight w:val="green"/>
          <w:u w:val="single"/>
        </w:rPr>
        <w:t xml:space="preserve">rendering the </w:t>
      </w:r>
      <w:r w:rsidRPr="00B41300">
        <w:rPr>
          <w:rStyle w:val="Emphasis"/>
          <w:highlight w:val="green"/>
        </w:rPr>
        <w:t>act</w:t>
      </w:r>
      <w:r w:rsidRPr="00C636F5">
        <w:rPr>
          <w:u w:val="single"/>
        </w:rPr>
        <w:t xml:space="preserve"> </w:t>
      </w:r>
      <w:r w:rsidRPr="00B41300">
        <w:rPr>
          <w:rStyle w:val="Emphasis"/>
        </w:rPr>
        <w:t>virtually</w:t>
      </w:r>
      <w:r w:rsidRPr="00C636F5">
        <w:rPr>
          <w:u w:val="single"/>
        </w:rPr>
        <w:t xml:space="preserve"> </w:t>
      </w:r>
      <w:r w:rsidRPr="00B41300">
        <w:rPr>
          <w:rStyle w:val="Emphasis"/>
          <w:highlight w:val="green"/>
        </w:rPr>
        <w:t>useless</w:t>
      </w:r>
      <w:r w:rsidRPr="00C636F5">
        <w:rPr>
          <w:sz w:val="16"/>
        </w:rPr>
        <w:t xml:space="preserve">.135 </w:t>
      </w:r>
      <w:r w:rsidRPr="00C636F5">
        <w:rPr>
          <w:u w:val="single"/>
        </w:rPr>
        <w:t xml:space="preserve">The threat of being permanently replaced has, in fact, </w:t>
      </w:r>
      <w:r w:rsidRPr="00B41300">
        <w:rPr>
          <w:rStyle w:val="Emphasis"/>
        </w:rPr>
        <w:t>discouraged</w:t>
      </w:r>
      <w:r w:rsidRPr="00C636F5">
        <w:rPr>
          <w:u w:val="single"/>
        </w:rPr>
        <w:t xml:space="preserve"> </w:t>
      </w:r>
      <w:r w:rsidRPr="00B41300">
        <w:rPr>
          <w:rStyle w:val="Emphasis"/>
        </w:rPr>
        <w:t>workers</w:t>
      </w:r>
      <w:r w:rsidRPr="00C636F5">
        <w:rPr>
          <w:u w:val="single"/>
        </w:rPr>
        <w:t xml:space="preserve"> from </w:t>
      </w:r>
      <w:r w:rsidRPr="00B41300">
        <w:rPr>
          <w:rStyle w:val="Emphasis"/>
        </w:rPr>
        <w:t>exercising</w:t>
      </w:r>
      <w:r w:rsidRPr="00C636F5">
        <w:rPr>
          <w:u w:val="single"/>
        </w:rPr>
        <w:t xml:space="preserve"> their ‘right’ to strike</w:t>
      </w:r>
      <w:r w:rsidRPr="00C636F5">
        <w:rPr>
          <w:sz w:val="16"/>
        </w:rPr>
        <w:t>.136</w:t>
      </w:r>
    </w:p>
    <w:p w14:paraId="4E1F244D" w14:textId="77777777" w:rsidR="004F5C73" w:rsidRDefault="004F5C73" w:rsidP="004F5C73">
      <w:pPr>
        <w:rPr>
          <w:sz w:val="16"/>
        </w:rPr>
      </w:pPr>
      <w:r w:rsidRPr="00A010B5">
        <w:rPr>
          <w:sz w:val="16"/>
        </w:rPr>
        <w:t>Application of the Mackay doctrine produces results that are inconsistent with the NLRA’s provisions regarding protected activity, making the diminution of protection for striking employees even more apparent</w:t>
      </w:r>
      <w:r w:rsidRPr="00C636F5">
        <w:rPr>
          <w:sz w:val="16"/>
        </w:rPr>
        <w:t xml:space="preserve">. </w:t>
      </w:r>
      <w:r w:rsidRPr="00C636F5">
        <w:rPr>
          <w:u w:val="single"/>
        </w:rPr>
        <w:t xml:space="preserve">In recognizing an </w:t>
      </w:r>
      <w:r w:rsidRPr="00B41300">
        <w:rPr>
          <w:rStyle w:val="Emphasis"/>
        </w:rPr>
        <w:t>employer</w:t>
      </w:r>
      <w:r w:rsidRPr="00C636F5">
        <w:rPr>
          <w:u w:val="single"/>
        </w:rPr>
        <w:t xml:space="preserve"> </w:t>
      </w:r>
      <w:r w:rsidRPr="00B41300">
        <w:rPr>
          <w:rStyle w:val="Emphasis"/>
        </w:rPr>
        <w:t>right</w:t>
      </w:r>
      <w:r w:rsidRPr="00C636F5">
        <w:rPr>
          <w:u w:val="single"/>
        </w:rPr>
        <w:t xml:space="preserve"> to hire </w:t>
      </w:r>
      <w:r w:rsidRPr="00B41300">
        <w:rPr>
          <w:rStyle w:val="Emphasis"/>
        </w:rPr>
        <w:t>permanent</w:t>
      </w:r>
      <w:r w:rsidRPr="00C636F5">
        <w:rPr>
          <w:u w:val="single"/>
        </w:rPr>
        <w:t xml:space="preserve"> </w:t>
      </w:r>
      <w:r w:rsidRPr="00B41300">
        <w:rPr>
          <w:rStyle w:val="Emphasis"/>
        </w:rPr>
        <w:t>replacements</w:t>
      </w:r>
      <w:r w:rsidRPr="00C636F5">
        <w:rPr>
          <w:sz w:val="16"/>
        </w:rPr>
        <w:t xml:space="preserve">, </w:t>
      </w:r>
      <w:r w:rsidRPr="00C636F5">
        <w:rPr>
          <w:u w:val="single"/>
        </w:rPr>
        <w:t xml:space="preserve">the Mackay Court created a </w:t>
      </w:r>
      <w:r w:rsidRPr="00B41300">
        <w:rPr>
          <w:rStyle w:val="Emphasis"/>
        </w:rPr>
        <w:t>loophole</w:t>
      </w:r>
      <w:r w:rsidRPr="00C636F5">
        <w:rPr>
          <w:u w:val="single"/>
        </w:rPr>
        <w:t xml:space="preserve"> for employers who otherwise are </w:t>
      </w:r>
      <w:r w:rsidRPr="00B41300">
        <w:rPr>
          <w:rStyle w:val="Emphasis"/>
        </w:rPr>
        <w:t>prohibited</w:t>
      </w:r>
      <w:r w:rsidRPr="00C636F5">
        <w:rPr>
          <w:u w:val="single"/>
        </w:rPr>
        <w:t xml:space="preserve"> from </w:t>
      </w:r>
      <w:r w:rsidRPr="00B41300">
        <w:rPr>
          <w:rStyle w:val="Emphasis"/>
        </w:rPr>
        <w:t>firing</w:t>
      </w:r>
      <w:r w:rsidRPr="00C636F5">
        <w:rPr>
          <w:u w:val="single"/>
        </w:rPr>
        <w:t xml:space="preserve"> </w:t>
      </w:r>
      <w:r w:rsidRPr="00B41300">
        <w:rPr>
          <w:rStyle w:val="Emphasis"/>
        </w:rPr>
        <w:t>striking</w:t>
      </w:r>
      <w:r w:rsidRPr="00C636F5">
        <w:rPr>
          <w:u w:val="single"/>
        </w:rPr>
        <w:t xml:space="preserve"> </w:t>
      </w:r>
      <w:r w:rsidRPr="00B41300">
        <w:rPr>
          <w:rStyle w:val="Emphasis"/>
        </w:rPr>
        <w:t>employees</w:t>
      </w:r>
      <w:r w:rsidRPr="00C636F5">
        <w:rPr>
          <w:sz w:val="16"/>
        </w:rPr>
        <w:t xml:space="preserve"> under the Section 8(a)(3) of the NLRA, </w:t>
      </w:r>
      <w:r w:rsidRPr="00C636F5">
        <w:rPr>
          <w:u w:val="single"/>
        </w:rPr>
        <w:t xml:space="preserve">which proscribes </w:t>
      </w:r>
      <w:r w:rsidRPr="00B41300">
        <w:rPr>
          <w:rStyle w:val="Emphasis"/>
        </w:rPr>
        <w:t>retaliation</w:t>
      </w:r>
      <w:r w:rsidRPr="00C636F5">
        <w:rPr>
          <w:u w:val="single"/>
        </w:rPr>
        <w:t xml:space="preserve"> against employees that engage in </w:t>
      </w:r>
      <w:r w:rsidRPr="00B41300">
        <w:rPr>
          <w:rStyle w:val="Emphasis"/>
        </w:rPr>
        <w:t>protected</w:t>
      </w:r>
      <w:r w:rsidRPr="00C636F5">
        <w:rPr>
          <w:u w:val="single"/>
        </w:rPr>
        <w:t xml:space="preserve"> </w:t>
      </w:r>
      <w:r w:rsidRPr="00B41300">
        <w:rPr>
          <w:rStyle w:val="Emphasis"/>
        </w:rPr>
        <w:t>union</w:t>
      </w:r>
      <w:r w:rsidRPr="00C636F5">
        <w:rPr>
          <w:u w:val="single"/>
        </w:rPr>
        <w:t xml:space="preserve"> </w:t>
      </w:r>
      <w:r w:rsidRPr="00B41300">
        <w:rPr>
          <w:rStyle w:val="Emphasis"/>
        </w:rPr>
        <w:t>activity</w:t>
      </w:r>
      <w:r w:rsidRPr="00C636F5">
        <w:rPr>
          <w:sz w:val="16"/>
        </w:rPr>
        <w:t xml:space="preserve">.137 </w:t>
      </w:r>
      <w:r w:rsidRPr="000F411A">
        <w:rPr>
          <w:u w:val="single"/>
        </w:rPr>
        <w:t xml:space="preserve">While the act of </w:t>
      </w:r>
      <w:r w:rsidRPr="00B41300">
        <w:rPr>
          <w:rStyle w:val="Emphasis"/>
          <w:highlight w:val="green"/>
        </w:rPr>
        <w:t>permanently</w:t>
      </w:r>
      <w:r w:rsidRPr="00B41300">
        <w:rPr>
          <w:highlight w:val="green"/>
          <w:u w:val="single"/>
        </w:rPr>
        <w:t xml:space="preserve"> </w:t>
      </w:r>
      <w:r w:rsidRPr="00B41300">
        <w:rPr>
          <w:rStyle w:val="Emphasis"/>
          <w:highlight w:val="green"/>
        </w:rPr>
        <w:t>replacing</w:t>
      </w:r>
      <w:r w:rsidRPr="00B41300">
        <w:rPr>
          <w:highlight w:val="green"/>
          <w:u w:val="single"/>
        </w:rPr>
        <w:t xml:space="preserve"> </w:t>
      </w:r>
      <w:r w:rsidRPr="00B41300">
        <w:rPr>
          <w:rStyle w:val="Emphasis"/>
          <w:highlight w:val="green"/>
        </w:rPr>
        <w:t>strikers</w:t>
      </w:r>
      <w:r w:rsidRPr="00C636F5">
        <w:rPr>
          <w:u w:val="single"/>
        </w:rPr>
        <w:t xml:space="preserve"> is </w:t>
      </w:r>
      <w:r w:rsidRPr="00B41300">
        <w:rPr>
          <w:rStyle w:val="Emphasis"/>
        </w:rPr>
        <w:t>lawful</w:t>
      </w:r>
      <w:r w:rsidRPr="00C636F5">
        <w:rPr>
          <w:u w:val="single"/>
        </w:rPr>
        <w:t xml:space="preserve">, firing strikers is </w:t>
      </w:r>
      <w:r w:rsidRPr="00B41300">
        <w:rPr>
          <w:rStyle w:val="Emphasis"/>
        </w:rPr>
        <w:t>unlawful</w:t>
      </w:r>
      <w:r w:rsidRPr="00C636F5">
        <w:rPr>
          <w:u w:val="single"/>
        </w:rPr>
        <w:t xml:space="preserve">, although both acts </w:t>
      </w:r>
      <w:r w:rsidRPr="00B41300">
        <w:rPr>
          <w:rStyle w:val="Emphasis"/>
          <w:highlight w:val="green"/>
        </w:rPr>
        <w:t>produce</w:t>
      </w:r>
      <w:r w:rsidRPr="00C636F5">
        <w:rPr>
          <w:u w:val="single"/>
        </w:rPr>
        <w:t xml:space="preserve"> the same result: </w:t>
      </w:r>
      <w:r w:rsidRPr="00B41300">
        <w:rPr>
          <w:rStyle w:val="Emphasis"/>
          <w:highlight w:val="green"/>
        </w:rPr>
        <w:t>loss</w:t>
      </w:r>
      <w:r w:rsidRPr="00B41300">
        <w:rPr>
          <w:highlight w:val="green"/>
          <w:u w:val="single"/>
        </w:rPr>
        <w:t xml:space="preserve"> </w:t>
      </w:r>
      <w:r w:rsidRPr="00B41300">
        <w:rPr>
          <w:rStyle w:val="Emphasis"/>
          <w:highlight w:val="green"/>
        </w:rPr>
        <w:t>of</w:t>
      </w:r>
      <w:r w:rsidRPr="00B41300">
        <w:rPr>
          <w:highlight w:val="green"/>
          <w:u w:val="single"/>
        </w:rPr>
        <w:t xml:space="preserve"> a </w:t>
      </w:r>
      <w:r w:rsidRPr="00B41300">
        <w:rPr>
          <w:rStyle w:val="Emphasis"/>
          <w:highlight w:val="green"/>
        </w:rPr>
        <w:t>job</w:t>
      </w:r>
      <w:r w:rsidRPr="00B41300">
        <w:rPr>
          <w:highlight w:val="green"/>
          <w:u w:val="single"/>
        </w:rPr>
        <w:t xml:space="preserve"> </w:t>
      </w:r>
      <w:r w:rsidRPr="000F411A">
        <w:rPr>
          <w:u w:val="single"/>
        </w:rPr>
        <w:t xml:space="preserve">as a </w:t>
      </w:r>
      <w:r w:rsidRPr="000F411A">
        <w:rPr>
          <w:rStyle w:val="Emphasis"/>
        </w:rPr>
        <w:t>consequence</w:t>
      </w:r>
      <w:r w:rsidRPr="000F411A">
        <w:rPr>
          <w:u w:val="single"/>
        </w:rPr>
        <w:t xml:space="preserve"> of</w:t>
      </w:r>
      <w:r w:rsidRPr="00C636F5">
        <w:rPr>
          <w:u w:val="single"/>
        </w:rPr>
        <w:t xml:space="preserve"> striking.138 The </w:t>
      </w:r>
      <w:r w:rsidRPr="00B41300">
        <w:rPr>
          <w:highlight w:val="green"/>
          <w:u w:val="single"/>
        </w:rPr>
        <w:t>result renders</w:t>
      </w:r>
      <w:r w:rsidRPr="00C636F5">
        <w:rPr>
          <w:u w:val="single"/>
        </w:rPr>
        <w:t xml:space="preserve"> the </w:t>
      </w:r>
      <w:r w:rsidRPr="000F411A">
        <w:rPr>
          <w:rStyle w:val="Emphasis"/>
        </w:rPr>
        <w:t>NLRA’s</w:t>
      </w:r>
      <w:r w:rsidRPr="000F411A">
        <w:rPr>
          <w:u w:val="single"/>
        </w:rPr>
        <w:t xml:space="preserve"> </w:t>
      </w:r>
      <w:r w:rsidRPr="00B41300">
        <w:rPr>
          <w:rStyle w:val="Emphasis"/>
          <w:highlight w:val="green"/>
        </w:rPr>
        <w:t>protections</w:t>
      </w:r>
      <w:r w:rsidRPr="00C636F5">
        <w:rPr>
          <w:u w:val="single"/>
        </w:rPr>
        <w:t xml:space="preserve"> for striking workers </w:t>
      </w:r>
      <w:r w:rsidRPr="00B41300">
        <w:rPr>
          <w:highlight w:val="green"/>
          <w:u w:val="single"/>
        </w:rPr>
        <w:t xml:space="preserve">a </w:t>
      </w:r>
      <w:r w:rsidRPr="00B41300">
        <w:rPr>
          <w:rStyle w:val="Emphasis"/>
          <w:highlight w:val="green"/>
        </w:rPr>
        <w:t>dead</w:t>
      </w:r>
      <w:r w:rsidRPr="00B41300">
        <w:rPr>
          <w:highlight w:val="green"/>
          <w:u w:val="single"/>
        </w:rPr>
        <w:t xml:space="preserve"> </w:t>
      </w:r>
      <w:r w:rsidRPr="00B41300">
        <w:rPr>
          <w:rStyle w:val="Emphasis"/>
          <w:highlight w:val="green"/>
        </w:rPr>
        <w:t>letter</w:t>
      </w:r>
      <w:r w:rsidRPr="00C636F5">
        <w:rPr>
          <w:u w:val="single"/>
        </w:rPr>
        <w:t xml:space="preserve">. Although employers have a duty to refrain from </w:t>
      </w:r>
      <w:r w:rsidRPr="00B41300">
        <w:rPr>
          <w:rStyle w:val="Emphasis"/>
        </w:rPr>
        <w:t>retaliation</w:t>
      </w:r>
      <w:r w:rsidRPr="00C636F5">
        <w:rPr>
          <w:u w:val="single"/>
        </w:rPr>
        <w:t xml:space="preserve"> against workers engaged in union activity in the form of firing</w:t>
      </w:r>
      <w:r w:rsidRPr="00C636F5">
        <w:rPr>
          <w:sz w:val="16"/>
        </w:rPr>
        <w:t xml:space="preserve">, </w:t>
      </w:r>
      <w:r w:rsidRPr="00C636F5">
        <w:rPr>
          <w:u w:val="single"/>
        </w:rPr>
        <w:t>employers do not have a duty to refrain from reaching the same result through a different tactic—</w:t>
      </w:r>
      <w:r w:rsidRPr="00B41300">
        <w:rPr>
          <w:rStyle w:val="Emphasis"/>
        </w:rPr>
        <w:t>permanent</w:t>
      </w:r>
      <w:r w:rsidRPr="00C636F5">
        <w:rPr>
          <w:u w:val="single"/>
        </w:rPr>
        <w:t xml:space="preserve"> </w:t>
      </w:r>
      <w:r w:rsidRPr="00B41300">
        <w:rPr>
          <w:rStyle w:val="Emphasis"/>
        </w:rPr>
        <w:t>replacement</w:t>
      </w:r>
      <w:r w:rsidRPr="00C636F5">
        <w:rPr>
          <w:sz w:val="16"/>
        </w:rPr>
        <w:t>.139 Thus, this removal of a duty to refrain from interference renders the ‘right’ to strike, an unprotected ‘freedom’ to strike that yields to an employer’s corresponding freedom to replace strikers.140 In other words, the Mackay doctrine preserves the NLRA Section 13 reference to strike action as a lawful recourse for workers, but not one afforded the status of a protected right.</w:t>
      </w:r>
    </w:p>
    <w:p w14:paraId="6E688A36" w14:textId="77777777" w:rsidR="00B95E35" w:rsidRDefault="00B95E35" w:rsidP="00B95E35">
      <w:pPr>
        <w:pStyle w:val="Heading4"/>
      </w:pPr>
      <w:r>
        <w:t xml:space="preserve">Definition of </w:t>
      </w:r>
      <w:r w:rsidRPr="0026026A">
        <w:rPr>
          <w:u w:val="single"/>
        </w:rPr>
        <w:t>unconditional right to strike</w:t>
      </w:r>
      <w:r>
        <w:t>:</w:t>
      </w:r>
    </w:p>
    <w:p w14:paraId="3B8B3DF1" w14:textId="77777777" w:rsidR="00B95E35" w:rsidRDefault="00B95E35" w:rsidP="00B95E35">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0" w:history="1">
        <w:r w:rsidRPr="00540FF3">
          <w:rPr>
            <w:rStyle w:val="Hyperlink"/>
          </w:rPr>
          <w:t>https://play.google.com/store/books/details?id=7o1tA__v4xwC&amp;rdid=book-7o1tA__v4xwC&amp;rdot=1</w:t>
        </w:r>
      </w:hyperlink>
      <w:r>
        <w:t>] Justin</w:t>
      </w:r>
    </w:p>
    <w:p w14:paraId="67D417FF" w14:textId="77777777" w:rsidR="00B95E35" w:rsidRPr="0026026A" w:rsidRDefault="00B95E35" w:rsidP="00B95E35">
      <w:r>
        <w:t>**Edited for gendered language</w:t>
      </w:r>
    </w:p>
    <w:p w14:paraId="4EA97C7C" w14:textId="77777777" w:rsidR="00B95E35" w:rsidRDefault="00B95E35" w:rsidP="00B95E35">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proofErr w:type="gramStart"/>
      <w:r w:rsidRPr="00FC1BCC">
        <w:rPr>
          <w:highlight w:val="green"/>
          <w:u w:val="single"/>
        </w:rPr>
        <w:t>each individual</w:t>
      </w:r>
      <w:proofErr w:type="gramEnd"/>
      <w:r w:rsidRPr="00FC1BCC">
        <w:rPr>
          <w:highlight w:val="green"/>
          <w:u w:val="single"/>
        </w:rPr>
        <w:t xml:space="preserve">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1BC071AC" w14:textId="77777777" w:rsidR="004F5C73" w:rsidRDefault="004F5C73" w:rsidP="004F5C73">
      <w:pPr>
        <w:rPr>
          <w:u w:val="single"/>
        </w:rPr>
      </w:pPr>
    </w:p>
    <w:p w14:paraId="40D582D7" w14:textId="77777777" w:rsidR="004F5C73" w:rsidRDefault="004F5C73" w:rsidP="004F5C73">
      <w:pPr>
        <w:pStyle w:val="Heading3"/>
      </w:pPr>
      <w:r>
        <w:t>Offense</w:t>
      </w:r>
    </w:p>
    <w:p w14:paraId="12B0969D" w14:textId="5D7EBF74" w:rsidR="006F2AA9" w:rsidRDefault="006F2AA9" w:rsidP="006F2AA9">
      <w:pPr>
        <w:pStyle w:val="Heading4"/>
        <w:numPr>
          <w:ilvl w:val="0"/>
          <w:numId w:val="13"/>
        </w:numPr>
      </w:pPr>
      <w:r>
        <w:t xml:space="preserve">Recognizing the right to strike would </w:t>
      </w:r>
      <w:r w:rsidRPr="005C0308">
        <w:rPr>
          <w:u w:val="single"/>
        </w:rPr>
        <w:t>transform</w:t>
      </w:r>
      <w:r>
        <w:t xml:space="preserve"> dominating power structures – domination is </w:t>
      </w:r>
      <w:proofErr w:type="spellStart"/>
      <w:r>
        <w:t>nonuniversalizable</w:t>
      </w:r>
      <w:proofErr w:type="spellEnd"/>
      <w:r>
        <w:t xml:space="preserve"> since if I were dominated it would impede my ability to dominate anyone else.</w:t>
      </w:r>
    </w:p>
    <w:p w14:paraId="1B8ECACC" w14:textId="77777777" w:rsidR="006F2AA9" w:rsidRPr="005C0308" w:rsidRDefault="006F2AA9" w:rsidP="006F2AA9">
      <w:r w:rsidRPr="005C0308">
        <w:rPr>
          <w:rStyle w:val="Style13ptBold"/>
        </w:rPr>
        <w:t>Lazar 20</w:t>
      </w:r>
      <w:r>
        <w:t xml:space="preserve"> [Orlando; 10/6/20; </w:t>
      </w:r>
      <w:r w:rsidRPr="005C0308">
        <w:t>St. Edmund Hall &amp; Balliol College, University of Oxford</w:t>
      </w:r>
      <w:r>
        <w:t>; “</w:t>
      </w:r>
      <w:r w:rsidRPr="005C0308">
        <w:t>Work, Domination, and the False Hope of Universal Basic Income</w:t>
      </w:r>
      <w:r>
        <w:t xml:space="preserve">,” </w:t>
      </w:r>
      <w:hyperlink r:id="rId11" w:history="1">
        <w:r w:rsidRPr="00270F2A">
          <w:rPr>
            <w:rStyle w:val="Hyperlink"/>
          </w:rPr>
          <w:t>https://link.springer.com/article/10.1007/s11158-020-09487-9</w:t>
        </w:r>
      </w:hyperlink>
      <w:r>
        <w:t>] Justin</w:t>
      </w:r>
    </w:p>
    <w:p w14:paraId="5006ABB5" w14:textId="77777777" w:rsidR="006F2AA9" w:rsidRPr="00034D0C" w:rsidRDefault="006F2AA9" w:rsidP="006F2AA9">
      <w:pPr>
        <w:ind w:left="-5"/>
        <w:rPr>
          <w:u w:val="single"/>
        </w:rPr>
      </w:pPr>
      <w:r w:rsidRPr="005C0308">
        <w:rPr>
          <w:highlight w:val="green"/>
          <w:u w:val="single"/>
        </w:rPr>
        <w:t xml:space="preserve">If workers </w:t>
      </w:r>
      <w:r w:rsidRPr="005C0308">
        <w:rPr>
          <w:rStyle w:val="Emphasis"/>
          <w:highlight w:val="green"/>
        </w:rPr>
        <w:t>can</w:t>
      </w:r>
      <w:r w:rsidRPr="005C0308">
        <w:rPr>
          <w:rStyle w:val="Emphasis"/>
        </w:rPr>
        <w:t xml:space="preserve"> simply </w:t>
      </w:r>
      <w:r w:rsidRPr="005C0308">
        <w:rPr>
          <w:rStyle w:val="Emphasis"/>
          <w:highlight w:val="green"/>
        </w:rPr>
        <w:t>leave</w:t>
      </w:r>
      <w:r w:rsidRPr="005C0308">
        <w:rPr>
          <w:u w:val="single"/>
        </w:rPr>
        <w:t xml:space="preserve"> and subsist on an adequate level of basic income, then </w:t>
      </w:r>
      <w:r w:rsidRPr="005C0308">
        <w:rPr>
          <w:highlight w:val="green"/>
          <w:u w:val="single"/>
        </w:rPr>
        <w:t>they can</w:t>
      </w:r>
      <w:r w:rsidRPr="005C0308">
        <w:rPr>
          <w:u w:val="single"/>
        </w:rPr>
        <w:t xml:space="preserve"> very credibly threaten to </w:t>
      </w:r>
      <w:r w:rsidRPr="005C0308">
        <w:rPr>
          <w:highlight w:val="green"/>
          <w:u w:val="single"/>
        </w:rPr>
        <w:t>do so rather than suffer under</w:t>
      </w:r>
      <w:r w:rsidRPr="005C0308">
        <w:rPr>
          <w:u w:val="single"/>
        </w:rPr>
        <w:t xml:space="preserve"> the </w:t>
      </w:r>
      <w:r w:rsidRPr="005C0308">
        <w:rPr>
          <w:rStyle w:val="Emphasis"/>
          <w:highlight w:val="green"/>
        </w:rPr>
        <w:t>dominating power structures</w:t>
      </w:r>
      <w:r w:rsidRPr="005C0308">
        <w:rPr>
          <w:u w:val="single"/>
        </w:rPr>
        <w:t xml:space="preserve"> of their workplaces</w:t>
      </w:r>
      <w:r>
        <w:t xml:space="preserve">. More than this, </w:t>
      </w:r>
      <w:r w:rsidRPr="005C0308">
        <w:rPr>
          <w:highlight w:val="green"/>
          <w:u w:val="single"/>
        </w:rPr>
        <w:t>employers will know</w:t>
      </w:r>
      <w:r w:rsidRPr="005C0308">
        <w:rPr>
          <w:u w:val="single"/>
        </w:rPr>
        <w:t xml:space="preserve"> that their workers have </w:t>
      </w:r>
      <w:r w:rsidRPr="005C0308">
        <w:rPr>
          <w:highlight w:val="green"/>
          <w:u w:val="single"/>
        </w:rPr>
        <w:t xml:space="preserve">this </w:t>
      </w:r>
      <w:r w:rsidRPr="005C0308">
        <w:rPr>
          <w:u w:val="single"/>
        </w:rPr>
        <w:t xml:space="preserve">option. In response to some </w:t>
      </w:r>
      <w:proofErr w:type="gramStart"/>
      <w:r w:rsidRPr="005C0308">
        <w:rPr>
          <w:rStyle w:val="Emphasis"/>
        </w:rPr>
        <w:t>gross</w:t>
      </w:r>
      <w:proofErr w:type="gramEnd"/>
      <w:r w:rsidRPr="005C0308">
        <w:rPr>
          <w:rStyle w:val="Emphasis"/>
        </w:rPr>
        <w:t xml:space="preserve"> overstep of managerial power</w:t>
      </w:r>
      <w:r w:rsidRPr="005C0308">
        <w:rPr>
          <w:u w:val="single"/>
        </w:rPr>
        <w:t xml:space="preserve"> this might take the form of an actual threat</w:t>
      </w:r>
      <w:r w:rsidRPr="005C0308">
        <w:t xml:space="preserve">, </w:t>
      </w:r>
      <w:r w:rsidRPr="005C0308">
        <w:rPr>
          <w:u w:val="single"/>
        </w:rPr>
        <w:t xml:space="preserve">but in normal circumstances it would </w:t>
      </w:r>
      <w:r w:rsidRPr="005C0308">
        <w:rPr>
          <w:rStyle w:val="Emphasis"/>
        </w:rPr>
        <w:t>function as an implicit threat</w:t>
      </w:r>
      <w:r w:rsidRPr="005C0308">
        <w:t xml:space="preserve"> on the part of the worker. </w:t>
      </w:r>
      <w:r w:rsidRPr="005C0308">
        <w:rPr>
          <w:u w:val="single"/>
        </w:rPr>
        <w:t xml:space="preserve">The threat to strike works in the same way: </w:t>
      </w:r>
      <w:r w:rsidRPr="005C0308">
        <w:rPr>
          <w:highlight w:val="green"/>
          <w:u w:val="single"/>
        </w:rPr>
        <w:t xml:space="preserve">where the right to strike is </w:t>
      </w:r>
      <w:r w:rsidRPr="005C0308">
        <w:rPr>
          <w:rStyle w:val="Emphasis"/>
          <w:highlight w:val="green"/>
        </w:rPr>
        <w:t>protected</w:t>
      </w:r>
      <w:r w:rsidRPr="005C0308">
        <w:rPr>
          <w:highlight w:val="green"/>
          <w:u w:val="single"/>
        </w:rPr>
        <w:t>, that threat functions</w:t>
      </w:r>
      <w:r w:rsidRPr="005C0308">
        <w:rPr>
          <w:u w:val="single"/>
        </w:rPr>
        <w:t xml:space="preserve"> </w:t>
      </w:r>
      <w:r w:rsidRPr="005C0308">
        <w:rPr>
          <w:rStyle w:val="Emphasis"/>
        </w:rPr>
        <w:t>quietly</w:t>
      </w:r>
      <w:r w:rsidRPr="005C0308">
        <w:rPr>
          <w:u w:val="single"/>
        </w:rPr>
        <w:t xml:space="preserve"> and </w:t>
      </w:r>
      <w:r w:rsidRPr="005C0308">
        <w:rPr>
          <w:rStyle w:val="Emphasis"/>
          <w:highlight w:val="green"/>
        </w:rPr>
        <w:t>implicitly</w:t>
      </w:r>
      <w:r w:rsidRPr="005C0308">
        <w:rPr>
          <w:u w:val="single"/>
        </w:rPr>
        <w:t xml:space="preserve">, and needs only rarely become explicit. </w:t>
      </w:r>
      <w:r w:rsidRPr="005C0308">
        <w:rPr>
          <w:highlight w:val="green"/>
          <w:u w:val="single"/>
        </w:rPr>
        <w:t>The</w:t>
      </w:r>
      <w:r w:rsidRPr="005C0308">
        <w:rPr>
          <w:u w:val="single"/>
        </w:rPr>
        <w:t xml:space="preserve"> </w:t>
      </w:r>
      <w:r w:rsidRPr="005C0308">
        <w:rPr>
          <w:rStyle w:val="Emphasis"/>
        </w:rPr>
        <w:t xml:space="preserve">genuine </w:t>
      </w:r>
      <w:r w:rsidRPr="005C0308">
        <w:rPr>
          <w:rStyle w:val="Emphasis"/>
          <w:highlight w:val="green"/>
        </w:rPr>
        <w:t>ability</w:t>
      </w:r>
      <w:r w:rsidRPr="005C0308">
        <w:rPr>
          <w:rStyle w:val="Emphasis"/>
        </w:rPr>
        <w:t xml:space="preserve"> to exit </w:t>
      </w:r>
      <w:r w:rsidRPr="005C0308">
        <w:rPr>
          <w:rStyle w:val="Emphasis"/>
          <w:highlight w:val="green"/>
        </w:rPr>
        <w:t>would become</w:t>
      </w:r>
      <w:r w:rsidRPr="005C0308">
        <w:rPr>
          <w:rStyle w:val="Emphasis"/>
        </w:rPr>
        <w:t xml:space="preserve"> more than a tool to contest</w:t>
      </w:r>
      <w:r w:rsidRPr="005C0308">
        <w:rPr>
          <w:u w:val="single"/>
        </w:rPr>
        <w:t>, after the fact, managerial decisions</w:t>
      </w:r>
      <w:r>
        <w:t xml:space="preserve">; </w:t>
      </w:r>
      <w:r w:rsidRPr="005C0308">
        <w:rPr>
          <w:u w:val="single"/>
        </w:rPr>
        <w:t xml:space="preserve">it would be </w:t>
      </w:r>
      <w:r w:rsidRPr="005C0308">
        <w:rPr>
          <w:highlight w:val="green"/>
          <w:u w:val="single"/>
        </w:rPr>
        <w:t>an ever-present possibility</w:t>
      </w:r>
      <w:r w:rsidRPr="005C0308">
        <w:rPr>
          <w:u w:val="single"/>
        </w:rPr>
        <w:t xml:space="preserve">, raising the </w:t>
      </w:r>
      <w:r w:rsidRPr="005C0308">
        <w:rPr>
          <w:rStyle w:val="Emphasis"/>
        </w:rPr>
        <w:t>bargaining power</w:t>
      </w:r>
      <w:r w:rsidRPr="005C0308">
        <w:rPr>
          <w:u w:val="single"/>
        </w:rPr>
        <w:t xml:space="preserve"> of </w:t>
      </w:r>
      <w:r w:rsidRPr="005C0308">
        <w:rPr>
          <w:rStyle w:val="Emphasis"/>
        </w:rPr>
        <w:t>individual workers</w:t>
      </w:r>
      <w:r w:rsidRPr="005C0308">
        <w:rPr>
          <w:u w:val="single"/>
        </w:rPr>
        <w:t xml:space="preserve"> and </w:t>
      </w:r>
      <w:r w:rsidRPr="005C0308">
        <w:rPr>
          <w:rStyle w:val="Emphasis"/>
          <w:highlight w:val="green"/>
        </w:rPr>
        <w:t>reshaping</w:t>
      </w:r>
      <w:r w:rsidRPr="005C0308">
        <w:rPr>
          <w:highlight w:val="green"/>
          <w:u w:val="single"/>
        </w:rPr>
        <w:t xml:space="preserve"> their </w:t>
      </w:r>
      <w:r w:rsidRPr="005C0308">
        <w:rPr>
          <w:rStyle w:val="Emphasis"/>
          <w:highlight w:val="green"/>
        </w:rPr>
        <w:t>relationship</w:t>
      </w:r>
      <w:r w:rsidRPr="005C0308">
        <w:rPr>
          <w:u w:val="single"/>
        </w:rPr>
        <w:t xml:space="preserve"> to their employers.</w:t>
      </w:r>
      <w:r>
        <w:t xml:space="preserve"> Rather than just the ability to exit, an adequate UBI gives workers various abilities—by the reckoning of one supporter, the powers to ‘enter, </w:t>
      </w:r>
      <w:proofErr w:type="spellStart"/>
      <w:r>
        <w:t>undominatedly</w:t>
      </w:r>
      <w:proofErr w:type="spellEnd"/>
      <w:r>
        <w:t xml:space="preserve"> stay, exit, and restart all kinds of social relations, starting with work relations’ (</w:t>
      </w:r>
      <w:proofErr w:type="spellStart"/>
      <w:r>
        <w:t>Casassas</w:t>
      </w:r>
      <w:proofErr w:type="spellEnd"/>
      <w:r>
        <w:t xml:space="preserve"> 2016, p. 9). In this sense </w:t>
      </w:r>
      <w:r w:rsidRPr="005C0308">
        <w:rPr>
          <w:highlight w:val="green"/>
          <w:u w:val="single"/>
        </w:rPr>
        <w:t>the power structures</w:t>
      </w:r>
      <w:r w:rsidRPr="005C0308">
        <w:rPr>
          <w:u w:val="single"/>
        </w:rPr>
        <w:t xml:space="preserve"> of individual workplaces </w:t>
      </w:r>
      <w:r w:rsidRPr="005C0308">
        <w:rPr>
          <w:highlight w:val="green"/>
          <w:u w:val="single"/>
        </w:rPr>
        <w:t xml:space="preserve">would be </w:t>
      </w:r>
      <w:r w:rsidRPr="005C0308">
        <w:rPr>
          <w:rStyle w:val="Emphasis"/>
          <w:highlight w:val="green"/>
        </w:rPr>
        <w:t>transformed</w:t>
      </w:r>
      <w:r w:rsidRPr="005C0308">
        <w:rPr>
          <w:u w:val="single"/>
        </w:rPr>
        <w:t xml:space="preserve">, with managers no longer able to </w:t>
      </w:r>
      <w:proofErr w:type="spellStart"/>
      <w:r w:rsidRPr="005C0308">
        <w:rPr>
          <w:u w:val="single"/>
        </w:rPr>
        <w:t>monopolise</w:t>
      </w:r>
      <w:proofErr w:type="spellEnd"/>
      <w:r w:rsidRPr="005C0308">
        <w:rPr>
          <w:u w:val="single"/>
        </w:rPr>
        <w:t xml:space="preserve"> the residual authority described in the previous section. </w:t>
      </w:r>
    </w:p>
    <w:p w14:paraId="7526323C" w14:textId="268B461D" w:rsidR="004F5C73" w:rsidRDefault="004F5C73" w:rsidP="006F2AA9">
      <w:pPr>
        <w:pStyle w:val="Heading4"/>
        <w:numPr>
          <w:ilvl w:val="0"/>
          <w:numId w:val="13"/>
        </w:numPr>
      </w:pPr>
      <w:r>
        <w:t>A right to strike is key to check employer coercion and restricting it limits the freedom of unions</w:t>
      </w:r>
    </w:p>
    <w:p w14:paraId="55622EE4" w14:textId="77777777" w:rsidR="004F5C73" w:rsidRDefault="004F5C73" w:rsidP="004F5C73">
      <w:pPr>
        <w:spacing w:after="0" w:line="240" w:lineRule="auto"/>
      </w:pPr>
      <w:proofErr w:type="spellStart"/>
      <w:r w:rsidRPr="00FB0D7D">
        <w:rPr>
          <w:rFonts w:eastAsiaTheme="majorEastAsia" w:cstheme="majorBidi"/>
          <w:b/>
          <w:bCs/>
          <w:sz w:val="26"/>
          <w:szCs w:val="26"/>
        </w:rPr>
        <w:t>Muhudia</w:t>
      </w:r>
      <w:proofErr w:type="spellEnd"/>
      <w:r w:rsidRPr="00FB0D7D">
        <w:rPr>
          <w:rFonts w:eastAsiaTheme="majorEastAsia" w:cstheme="majorBidi"/>
          <w:b/>
          <w:bCs/>
          <w:sz w:val="26"/>
          <w:szCs w:val="26"/>
        </w:rPr>
        <w:t xml:space="preserve"> 17</w:t>
      </w:r>
      <w:r>
        <w:t xml:space="preserve"> </w:t>
      </w:r>
      <w:proofErr w:type="spellStart"/>
      <w:r w:rsidRPr="00FB0D7D">
        <w:t>Muhudia</w:t>
      </w:r>
      <w:proofErr w:type="spellEnd"/>
      <w:r w:rsidRPr="00FB0D7D">
        <w:t xml:space="preserve">, Stephan. </w:t>
      </w:r>
      <w:proofErr w:type="spellStart"/>
      <w:r w:rsidRPr="00FB0D7D">
        <w:t>Ethico</w:t>
      </w:r>
      <w:proofErr w:type="spellEnd"/>
      <w:r w:rsidRPr="00FB0D7D">
        <w:t xml:space="preserve">-Legal Inquiry into Strike Action by Doctors in Kenya. Jan. 2017, </w:t>
      </w:r>
      <w:hyperlink r:id="rId12" w:history="1">
        <w:r w:rsidRPr="0045514C">
          <w:rPr>
            <w:rStyle w:val="Hyperlink"/>
          </w:rPr>
          <w:t>https://wiredspace.wits.ac.za/jspui/bitstream/10539/23188/1/Research%20Report%20Stephen%20Muhudhia%20887305%20January,%202017.pdf</w:t>
        </w:r>
      </w:hyperlink>
      <w:r w:rsidRPr="00FB0D7D">
        <w:t>.</w:t>
      </w:r>
      <w:r>
        <w:t xml:space="preserve"> SJ//DA</w:t>
      </w:r>
    </w:p>
    <w:p w14:paraId="32ADCDDA" w14:textId="77777777" w:rsidR="004F5C73" w:rsidRDefault="004F5C73" w:rsidP="004F5C73">
      <w:pPr>
        <w:spacing w:after="0" w:line="240" w:lineRule="auto"/>
      </w:pPr>
    </w:p>
    <w:p w14:paraId="50BEE2AF" w14:textId="77777777" w:rsidR="004F5C73" w:rsidRDefault="004F5C73" w:rsidP="004F5C73">
      <w:pPr>
        <w:rPr>
          <w:sz w:val="16"/>
        </w:rPr>
      </w:pPr>
      <w:r w:rsidRPr="00FA2C73">
        <w:rPr>
          <w:sz w:val="16"/>
        </w:rPr>
        <w:t xml:space="preserve">Chapter 4, section 41 of The Constitution of Kenya provides for the protection of the right of workers to strike. Kenya has ratified ILO Convention No. 98 on the Right to </w:t>
      </w:r>
      <w:proofErr w:type="spellStart"/>
      <w:r w:rsidRPr="00FA2C73">
        <w:rPr>
          <w:sz w:val="16"/>
        </w:rPr>
        <w:t>Organise</w:t>
      </w:r>
      <w:proofErr w:type="spellEnd"/>
      <w:r w:rsidRPr="00FA2C73">
        <w:rPr>
          <w:sz w:val="16"/>
        </w:rPr>
        <w:t xml:space="preserve"> and Collective Bargaining (ILO, 1949), but so far, has not ratified ILO Convention No. 87 which provides for the freedom of association of workers and the protection of their right to </w:t>
      </w:r>
      <w:proofErr w:type="spellStart"/>
      <w:r w:rsidRPr="00FA2C73">
        <w:rPr>
          <w:sz w:val="16"/>
        </w:rPr>
        <w:t>organise</w:t>
      </w:r>
      <w:proofErr w:type="spellEnd"/>
      <w:r w:rsidRPr="00FA2C73">
        <w:rPr>
          <w:sz w:val="16"/>
        </w:rPr>
        <w:t xml:space="preserve"> (ILO, 1948). However, by being a member of the ILO, Kenya has an obligation to promote and ultimately </w:t>
      </w:r>
      <w:proofErr w:type="spellStart"/>
      <w:r w:rsidRPr="00FA2C73">
        <w:rPr>
          <w:sz w:val="16"/>
        </w:rPr>
        <w:t>realise</w:t>
      </w:r>
      <w:proofErr w:type="spellEnd"/>
      <w:r w:rsidRPr="00FA2C73">
        <w:rPr>
          <w:sz w:val="16"/>
        </w:rPr>
        <w:t xml:space="preserve"> the principles of Convention No. 87 (ILO, 1998). The ILO </w:t>
      </w:r>
      <w:proofErr w:type="spellStart"/>
      <w:r w:rsidRPr="00FA2C73">
        <w:rPr>
          <w:sz w:val="16"/>
        </w:rPr>
        <w:t>recognises</w:t>
      </w:r>
      <w:proofErr w:type="spellEnd"/>
      <w:r w:rsidRPr="00FA2C73">
        <w:rPr>
          <w:sz w:val="16"/>
        </w:rPr>
        <w:t xml:space="preserve"> the concept of essential workers, and its Committee on Freedom of Association attests to the fact that hospital services are essential services in which workers may be restricted or prohibited from going on strike (ILO, 2008). </w:t>
      </w:r>
      <w:proofErr w:type="gramStart"/>
      <w:r w:rsidRPr="00FA2C73">
        <w:rPr>
          <w:sz w:val="16"/>
        </w:rPr>
        <w:t>A number of</w:t>
      </w:r>
      <w:proofErr w:type="gramEnd"/>
      <w:r w:rsidRPr="00FA2C73">
        <w:rPr>
          <w:sz w:val="16"/>
        </w:rPr>
        <w:t xml:space="preserve"> writers have challenged the principle of legislating against strike action for certain categories of workers (</w:t>
      </w:r>
      <w:proofErr w:type="spellStart"/>
      <w:r w:rsidRPr="00FA2C73">
        <w:rPr>
          <w:sz w:val="16"/>
        </w:rPr>
        <w:t>Gernigon</w:t>
      </w:r>
      <w:proofErr w:type="spellEnd"/>
      <w:r w:rsidRPr="00FA2C73">
        <w:rPr>
          <w:sz w:val="16"/>
        </w:rPr>
        <w:t xml:space="preserve">, </w:t>
      </w:r>
      <w:proofErr w:type="spellStart"/>
      <w:r w:rsidRPr="00FA2C73">
        <w:rPr>
          <w:sz w:val="16"/>
        </w:rPr>
        <w:t>Odero</w:t>
      </w:r>
      <w:proofErr w:type="spellEnd"/>
      <w:r w:rsidRPr="00FA2C73">
        <w:rPr>
          <w:sz w:val="16"/>
        </w:rPr>
        <w:t xml:space="preserve">, and Guido, 2003). The ILO Committee on Freedom of Association (CFA) stated that </w:t>
      </w:r>
      <w:r w:rsidRPr="006B5001">
        <w:rPr>
          <w:b/>
          <w:bCs/>
          <w:highlight w:val="green"/>
          <w:u w:val="single"/>
        </w:rPr>
        <w:t>denying</w:t>
      </w:r>
      <w:r w:rsidRPr="006B5001">
        <w:rPr>
          <w:b/>
          <w:bCs/>
          <w:u w:val="single"/>
        </w:rPr>
        <w:t xml:space="preserve"> workers the </w:t>
      </w:r>
      <w:r w:rsidRPr="006B5001">
        <w:rPr>
          <w:b/>
          <w:bCs/>
          <w:highlight w:val="green"/>
          <w:u w:val="single"/>
        </w:rPr>
        <w:t>right to strike constitutes a</w:t>
      </w:r>
      <w:r w:rsidRPr="006B5001">
        <w:rPr>
          <w:b/>
          <w:bCs/>
          <w:u w:val="single"/>
        </w:rPr>
        <w:t xml:space="preserve"> significant </w:t>
      </w:r>
      <w:r w:rsidRPr="006B5001">
        <w:rPr>
          <w:b/>
          <w:bCs/>
          <w:highlight w:val="green"/>
          <w:u w:val="single"/>
        </w:rPr>
        <w:t>restriction on</w:t>
      </w:r>
      <w:r w:rsidRPr="006B5001">
        <w:rPr>
          <w:b/>
          <w:bCs/>
          <w:u w:val="single"/>
        </w:rPr>
        <w:t xml:space="preserve"> the opportunities for trade </w:t>
      </w:r>
      <w:r w:rsidRPr="006B5001">
        <w:rPr>
          <w:b/>
          <w:bCs/>
          <w:highlight w:val="green"/>
          <w:u w:val="single"/>
        </w:rPr>
        <w:t>unions to defend</w:t>
      </w:r>
      <w:r w:rsidRPr="006B5001">
        <w:rPr>
          <w:b/>
          <w:bCs/>
          <w:u w:val="single"/>
        </w:rPr>
        <w:t xml:space="preserve"> the interests of </w:t>
      </w:r>
      <w:r w:rsidRPr="006B5001">
        <w:rPr>
          <w:b/>
          <w:bCs/>
          <w:highlight w:val="green"/>
          <w:u w:val="single"/>
        </w:rPr>
        <w:t>their members</w:t>
      </w:r>
      <w:r w:rsidRPr="006B5001">
        <w:rPr>
          <w:b/>
          <w:bCs/>
          <w:u w:val="single"/>
        </w:rPr>
        <w:t xml:space="preserve"> </w:t>
      </w:r>
      <w:r w:rsidRPr="00FA2C73">
        <w:rPr>
          <w:sz w:val="16"/>
        </w:rPr>
        <w:t>(ILO, 2006). The ILO Committee of Freedom of Association reaffirmed the right of workers to strike in its publication entitled “Freedom of Association- Digest of Principles of the Freedom of Association Committee of the Governing Body of ILO”. Paragraph 521 states that: “</w:t>
      </w:r>
      <w:r w:rsidRPr="006B5001">
        <w:rPr>
          <w:b/>
          <w:bCs/>
          <w:u w:val="single"/>
        </w:rPr>
        <w:t>The Committee has always recognized the right to strike by workers and their organizations as a legitimate means of defending their economic and social interests”.</w:t>
      </w:r>
      <w:r w:rsidRPr="00FA2C73">
        <w:rPr>
          <w:sz w:val="16"/>
        </w:rPr>
        <w:t xml:space="preserve"> While paragraph 522 adds that </w:t>
      </w:r>
      <w:r w:rsidRPr="006B5001">
        <w:rPr>
          <w:b/>
          <w:bCs/>
          <w:u w:val="single"/>
        </w:rPr>
        <w:t>“</w:t>
      </w:r>
      <w:r w:rsidRPr="00FA2C73">
        <w:rPr>
          <w:b/>
          <w:bCs/>
          <w:u w:val="single"/>
        </w:rPr>
        <w:t>The right to strike is one of the essential</w:t>
      </w:r>
      <w:r w:rsidRPr="006B5001">
        <w:rPr>
          <w:b/>
          <w:bCs/>
          <w:u w:val="single"/>
        </w:rPr>
        <w:t xml:space="preserve"> means through which workers and organizations may promote and defend their economic and social interests”.</w:t>
      </w:r>
      <w:r w:rsidRPr="00FA2C73">
        <w:rPr>
          <w:sz w:val="16"/>
        </w:rPr>
        <w:t xml:space="preserve"> Paragraph 523 reiterates that “The right to strike is an intrinsic corollary to the right to organize protected by Convention No. 87” (ILO, 2006, p109) The International Trade Union Council (ITUC) asserts that “</w:t>
      </w:r>
      <w:r w:rsidRPr="00FA2C73">
        <w:rPr>
          <w:b/>
          <w:bCs/>
          <w:highlight w:val="green"/>
          <w:u w:val="single"/>
        </w:rPr>
        <w:t>the right to strike is</w:t>
      </w:r>
      <w:r w:rsidRPr="006B5001">
        <w:rPr>
          <w:b/>
          <w:bCs/>
          <w:u w:val="single"/>
        </w:rPr>
        <w:t xml:space="preserve"> one of the </w:t>
      </w:r>
      <w:r w:rsidRPr="00FA2C73">
        <w:rPr>
          <w:b/>
          <w:bCs/>
          <w:highlight w:val="green"/>
          <w:u w:val="single"/>
        </w:rPr>
        <w:t>essential</w:t>
      </w:r>
      <w:r w:rsidRPr="006B5001">
        <w:rPr>
          <w:b/>
          <w:bCs/>
          <w:u w:val="single"/>
        </w:rPr>
        <w:t xml:space="preserve"> means available to workers and their </w:t>
      </w:r>
      <w:proofErr w:type="spellStart"/>
      <w:r w:rsidRPr="006B5001">
        <w:rPr>
          <w:b/>
          <w:bCs/>
          <w:u w:val="single"/>
        </w:rPr>
        <w:t>organisations</w:t>
      </w:r>
      <w:proofErr w:type="spellEnd"/>
      <w:r w:rsidRPr="006B5001">
        <w:rPr>
          <w:b/>
          <w:bCs/>
          <w:u w:val="single"/>
        </w:rPr>
        <w:t xml:space="preserve"> </w:t>
      </w:r>
      <w:r w:rsidRPr="00FA2C73">
        <w:rPr>
          <w:b/>
          <w:bCs/>
          <w:highlight w:val="green"/>
          <w:u w:val="single"/>
        </w:rPr>
        <w:t>for the</w:t>
      </w:r>
      <w:r w:rsidRPr="006B5001">
        <w:rPr>
          <w:b/>
          <w:bCs/>
          <w:u w:val="single"/>
        </w:rPr>
        <w:t xml:space="preserve"> promotion and </w:t>
      </w:r>
      <w:r w:rsidRPr="00FA2C73">
        <w:rPr>
          <w:b/>
          <w:bCs/>
          <w:highlight w:val="green"/>
          <w:u w:val="single"/>
        </w:rPr>
        <w:t>protection of</w:t>
      </w:r>
      <w:r w:rsidRPr="006B5001">
        <w:rPr>
          <w:b/>
          <w:bCs/>
          <w:u w:val="single"/>
        </w:rPr>
        <w:t xml:space="preserve"> their economic and </w:t>
      </w:r>
      <w:r w:rsidRPr="00FA2C73">
        <w:rPr>
          <w:b/>
          <w:bCs/>
          <w:highlight w:val="green"/>
          <w:u w:val="single"/>
        </w:rPr>
        <w:t>social interests</w:t>
      </w:r>
      <w:r w:rsidRPr="006B5001">
        <w:rPr>
          <w:b/>
          <w:bCs/>
          <w:u w:val="single"/>
        </w:rPr>
        <w:t>”</w:t>
      </w:r>
      <w:r w:rsidRPr="00FA2C73">
        <w:rPr>
          <w:sz w:val="16"/>
        </w:rPr>
        <w:t xml:space="preserve"> (ITUC, 2014, p19). </w:t>
      </w:r>
      <w:proofErr w:type="spellStart"/>
      <w:r w:rsidRPr="00FA2C73">
        <w:rPr>
          <w:sz w:val="16"/>
        </w:rPr>
        <w:t>Okene</w:t>
      </w:r>
      <w:proofErr w:type="spellEnd"/>
      <w:r w:rsidRPr="00FA2C73">
        <w:rPr>
          <w:sz w:val="16"/>
        </w:rPr>
        <w:t xml:space="preserve"> (2009) </w:t>
      </w:r>
      <w:r w:rsidRPr="006B5001">
        <w:rPr>
          <w:b/>
          <w:bCs/>
          <w:u w:val="single"/>
        </w:rPr>
        <w:t xml:space="preserve">contended that </w:t>
      </w:r>
      <w:r w:rsidRPr="00FA2C73">
        <w:rPr>
          <w:b/>
          <w:bCs/>
          <w:u w:val="single"/>
        </w:rPr>
        <w:t>denying employees the right to strike subjects th</w:t>
      </w:r>
      <w:r w:rsidRPr="006B5001">
        <w:rPr>
          <w:b/>
          <w:bCs/>
          <w:u w:val="single"/>
        </w:rPr>
        <w:t xml:space="preserve">em to work under conditions akin to enslavement. He claimed that strike action was a fundamental right of workers enabling them to participate in </w:t>
      </w:r>
      <w:proofErr w:type="spellStart"/>
      <w:r w:rsidRPr="006B5001">
        <w:rPr>
          <w:b/>
          <w:bCs/>
          <w:u w:val="single"/>
        </w:rPr>
        <w:t>labour</w:t>
      </w:r>
      <w:proofErr w:type="spellEnd"/>
      <w:r w:rsidRPr="006B5001">
        <w:rPr>
          <w:b/>
          <w:bCs/>
          <w:u w:val="single"/>
        </w:rPr>
        <w:t xml:space="preserve"> negotiations and collective bargaining for their entitlements. </w:t>
      </w:r>
      <w:r w:rsidRPr="00FA2C73">
        <w:rPr>
          <w:b/>
          <w:bCs/>
          <w:highlight w:val="green"/>
          <w:u w:val="single"/>
        </w:rPr>
        <w:t>Without the right to strike</w:t>
      </w:r>
      <w:r w:rsidRPr="006B5001">
        <w:rPr>
          <w:b/>
          <w:bCs/>
          <w:u w:val="single"/>
        </w:rPr>
        <w:t xml:space="preserve">, </w:t>
      </w:r>
      <w:proofErr w:type="spellStart"/>
      <w:r w:rsidRPr="006B5001">
        <w:rPr>
          <w:b/>
          <w:bCs/>
          <w:u w:val="single"/>
        </w:rPr>
        <w:t>Okene</w:t>
      </w:r>
      <w:proofErr w:type="spellEnd"/>
      <w:r w:rsidRPr="006B5001">
        <w:rPr>
          <w:b/>
          <w:bCs/>
          <w:u w:val="single"/>
        </w:rPr>
        <w:t xml:space="preserve"> stated, that </w:t>
      </w:r>
      <w:r w:rsidRPr="00FA2C73">
        <w:rPr>
          <w:b/>
          <w:bCs/>
          <w:highlight w:val="green"/>
          <w:u w:val="single"/>
        </w:rPr>
        <w:t>workers would be forced to work under any conditions</w:t>
      </w:r>
      <w:r w:rsidRPr="006B5001">
        <w:rPr>
          <w:b/>
          <w:bCs/>
          <w:u w:val="single"/>
        </w:rPr>
        <w:t xml:space="preserve"> that they are </w:t>
      </w:r>
      <w:r w:rsidRPr="00FA2C73">
        <w:rPr>
          <w:b/>
          <w:bCs/>
          <w:highlight w:val="green"/>
          <w:u w:val="single"/>
        </w:rPr>
        <w:t>subjected to</w:t>
      </w:r>
      <w:r w:rsidRPr="006B5001">
        <w:rPr>
          <w:b/>
          <w:bCs/>
          <w:u w:val="single"/>
        </w:rPr>
        <w:t>.</w:t>
      </w:r>
      <w:r w:rsidRPr="00FA2C73">
        <w:rPr>
          <w:sz w:val="16"/>
        </w:rPr>
        <w:t xml:space="preserve"> He added that such a situation was both morally and ethically indefensible (</w:t>
      </w:r>
      <w:proofErr w:type="spellStart"/>
      <w:r w:rsidRPr="00FA2C73">
        <w:rPr>
          <w:sz w:val="16"/>
        </w:rPr>
        <w:t>Okene</w:t>
      </w:r>
      <w:proofErr w:type="spellEnd"/>
      <w:r w:rsidRPr="00FA2C73">
        <w:rPr>
          <w:sz w:val="16"/>
        </w:rPr>
        <w:t xml:space="preserve">, 2009). Strikes are part of the process of advocating for employees‟ demands ranging from economic issues to those related to working conditions and other issues which affect their lives. Loewy (2000) </w:t>
      </w:r>
      <w:r w:rsidRPr="006B5001">
        <w:rPr>
          <w:b/>
          <w:bCs/>
          <w:u w:val="single"/>
        </w:rPr>
        <w:t xml:space="preserve">declared that strikes provided a mechanism for managing deadlocks in negotiations between employees and employers. He further claimed that the right to strike and the ability to do so are necessary for collective bargaining of </w:t>
      </w:r>
      <w:proofErr w:type="spellStart"/>
      <w:r w:rsidRPr="006B5001">
        <w:rPr>
          <w:b/>
          <w:bCs/>
          <w:u w:val="single"/>
        </w:rPr>
        <w:t>labour</w:t>
      </w:r>
      <w:proofErr w:type="spellEnd"/>
      <w:r w:rsidRPr="006B5001">
        <w:rPr>
          <w:b/>
          <w:bCs/>
          <w:u w:val="single"/>
        </w:rPr>
        <w:t xml:space="preserve"> movements to be effective</w:t>
      </w:r>
      <w:r w:rsidRPr="00FA2C73">
        <w:rPr>
          <w:sz w:val="16"/>
        </w:rPr>
        <w:t xml:space="preserve">. Yule Jr. (1982) argued that without the ability to strike, workers would be greatly </w:t>
      </w:r>
      <w:proofErr w:type="gramStart"/>
      <w:r w:rsidRPr="00FA2C73">
        <w:rPr>
          <w:sz w:val="16"/>
        </w:rPr>
        <w:t>handicapped</w:t>
      </w:r>
      <w:proofErr w:type="gramEnd"/>
      <w:r w:rsidRPr="00FA2C73">
        <w:rPr>
          <w:sz w:val="16"/>
        </w:rPr>
        <w:t xml:space="preserve"> and their collective bargaining would merely be collective begging. This sentiment is echoed by other commentators who argue that for democratic societies to function well, the workers‟ fundamental right to strike must be protected (</w:t>
      </w:r>
      <w:proofErr w:type="spellStart"/>
      <w:r w:rsidRPr="00FA2C73">
        <w:rPr>
          <w:sz w:val="16"/>
        </w:rPr>
        <w:t>Okene</w:t>
      </w:r>
      <w:proofErr w:type="spellEnd"/>
      <w:r w:rsidRPr="00FA2C73">
        <w:rPr>
          <w:sz w:val="16"/>
        </w:rPr>
        <w:t>, 2009).</w:t>
      </w:r>
    </w:p>
    <w:p w14:paraId="460B4025" w14:textId="4FA5A99A" w:rsidR="004F5C73" w:rsidRPr="00FD797D" w:rsidRDefault="004F5C73" w:rsidP="006F2AA9">
      <w:pPr>
        <w:pStyle w:val="Heading4"/>
        <w:numPr>
          <w:ilvl w:val="0"/>
          <w:numId w:val="13"/>
        </w:numPr>
      </w:pPr>
      <w:r w:rsidRPr="00FD797D">
        <w:t>Strikes prevent workers from being used as a means</w:t>
      </w:r>
    </w:p>
    <w:p w14:paraId="38A8ACD9" w14:textId="77777777" w:rsidR="004F5C73" w:rsidRPr="00EA7B30" w:rsidRDefault="004F5C73" w:rsidP="004F5C73">
      <w:pPr>
        <w:spacing w:after="0" w:line="240" w:lineRule="auto"/>
        <w:rPr>
          <w:rFonts w:ascii="Times New Roman" w:eastAsia="Times New Roman" w:hAnsi="Times New Roman" w:cs="Times New Roman"/>
          <w:sz w:val="16"/>
        </w:rPr>
      </w:pPr>
      <w:proofErr w:type="spellStart"/>
      <w:r w:rsidRPr="00FD797D">
        <w:rPr>
          <w:rFonts w:ascii="Times New Roman" w:eastAsia="Times New Roman" w:hAnsi="Times New Roman" w:cs="Times New Roman"/>
          <w:b/>
          <w:bCs/>
          <w:sz w:val="24"/>
        </w:rPr>
        <w:t>Lofaso</w:t>
      </w:r>
      <w:proofErr w:type="spellEnd"/>
      <w:r w:rsidRPr="00FD797D">
        <w:rPr>
          <w:rFonts w:ascii="Times New Roman" w:eastAsia="Times New Roman" w:hAnsi="Times New Roman" w:cs="Times New Roman"/>
          <w:b/>
          <w:bCs/>
          <w:sz w:val="24"/>
        </w:rPr>
        <w:t xml:space="preserve"> 17</w:t>
      </w:r>
      <w:r w:rsidRPr="00FD797D">
        <w:rPr>
          <w:rFonts w:ascii="Times New Roman" w:eastAsia="Times New Roman" w:hAnsi="Times New Roman" w:cs="Times New Roman"/>
          <w:sz w:val="24"/>
        </w:rPr>
        <w:t xml:space="preserve"> </w:t>
      </w:r>
      <w:r w:rsidRPr="00FD797D">
        <w:rPr>
          <w:rFonts w:ascii="Times New Roman" w:eastAsia="Times New Roman" w:hAnsi="Times New Roman" w:cs="Times New Roman"/>
          <w:sz w:val="16"/>
        </w:rPr>
        <w:t xml:space="preserve">Anne Marie </w:t>
      </w:r>
      <w:proofErr w:type="spellStart"/>
      <w:r w:rsidRPr="00FD797D">
        <w:rPr>
          <w:rFonts w:ascii="Times New Roman" w:eastAsia="Times New Roman" w:hAnsi="Times New Roman" w:cs="Times New Roman"/>
          <w:sz w:val="16"/>
        </w:rPr>
        <w:t>Lofaso</w:t>
      </w:r>
      <w:proofErr w:type="spellEnd"/>
      <w:r w:rsidRPr="00FD797D">
        <w:rPr>
          <w:rFonts w:ascii="Times New Roman" w:eastAsia="Times New Roman" w:hAnsi="Times New Roman" w:cs="Times New Roman"/>
          <w:sz w:val="16"/>
        </w:rPr>
        <w:t xml:space="preserve">, Workers’ Rights as Natural Human Rights, 71 U. Miami L. Rev. 565 (2017) Available at: </w:t>
      </w:r>
      <w:proofErr w:type="gramStart"/>
      <w:r w:rsidRPr="00FD797D">
        <w:rPr>
          <w:rFonts w:ascii="Times New Roman" w:eastAsia="Times New Roman" w:hAnsi="Times New Roman" w:cs="Times New Roman"/>
          <w:sz w:val="16"/>
        </w:rPr>
        <w:t xml:space="preserve">https://repository.law.miami.edu/umlr/vol71/iss3/3 </w:t>
      </w:r>
      <w:r>
        <w:rPr>
          <w:rFonts w:ascii="Times New Roman" w:eastAsia="Times New Roman" w:hAnsi="Times New Roman" w:cs="Times New Roman"/>
          <w:sz w:val="16"/>
        </w:rPr>
        <w:t xml:space="preserve"> [</w:t>
      </w:r>
      <w:proofErr w:type="gramEnd"/>
      <w:r w:rsidRPr="00EA7B30">
        <w:rPr>
          <w:rFonts w:ascii="Times New Roman" w:eastAsia="Times New Roman" w:hAnsi="Times New Roman" w:cs="Times New Roman"/>
          <w:sz w:val="16"/>
        </w:rPr>
        <w:t xml:space="preserve">Anne Marie </w:t>
      </w:r>
      <w:proofErr w:type="spellStart"/>
      <w:r w:rsidRPr="00EA7B30">
        <w:rPr>
          <w:rFonts w:ascii="Times New Roman" w:eastAsia="Times New Roman" w:hAnsi="Times New Roman" w:cs="Times New Roman"/>
          <w:sz w:val="16"/>
        </w:rPr>
        <w:t>Lofaso</w:t>
      </w:r>
      <w:proofErr w:type="spellEnd"/>
      <w:r w:rsidRPr="00EA7B30">
        <w:rPr>
          <w:rFonts w:ascii="Times New Roman" w:eastAsia="Times New Roman" w:hAnsi="Times New Roman" w:cs="Times New Roman"/>
          <w:sz w:val="16"/>
        </w:rPr>
        <w:t xml:space="preserve"> is Associate Dean for Faculty Research and Development and a professor at the West Virginia University College of Law. In 2010, she was named WVU College of Law Professor of the Year.</w:t>
      </w:r>
      <w:r>
        <w:rPr>
          <w:rFonts w:ascii="Times New Roman" w:eastAsia="Times New Roman" w:hAnsi="Times New Roman" w:cs="Times New Roman"/>
          <w:sz w:val="16"/>
        </w:rPr>
        <w:t>]</w:t>
      </w:r>
    </w:p>
    <w:p w14:paraId="39FBDFC4" w14:textId="77777777" w:rsidR="004F5C73" w:rsidRPr="00FD797D" w:rsidRDefault="004F5C73" w:rsidP="004F5C73">
      <w:pPr>
        <w:spacing w:after="0" w:line="240" w:lineRule="auto"/>
        <w:rPr>
          <w:rFonts w:ascii="Times New Roman" w:eastAsia="Times New Roman" w:hAnsi="Times New Roman" w:cs="Times New Roman"/>
          <w:sz w:val="16"/>
        </w:rPr>
      </w:pPr>
    </w:p>
    <w:p w14:paraId="0EC4415E" w14:textId="77777777" w:rsidR="004F5C73" w:rsidRDefault="004F5C73" w:rsidP="004F5C73">
      <w:pPr>
        <w:spacing w:after="0" w:line="240" w:lineRule="auto"/>
        <w:rPr>
          <w:rFonts w:ascii="Arial" w:eastAsia="Times New Roman" w:hAnsi="Arial" w:cs="Arial"/>
          <w:color w:val="000000"/>
          <w:sz w:val="16"/>
          <w:szCs w:val="22"/>
        </w:rPr>
      </w:pPr>
      <w:r w:rsidRPr="00FD797D">
        <w:rPr>
          <w:rFonts w:ascii="Arial" w:eastAsia="Times New Roman" w:hAnsi="Arial" w:cs="Arial"/>
          <w:color w:val="000000"/>
          <w:sz w:val="16"/>
          <w:szCs w:val="22"/>
        </w:rPr>
        <w:t xml:space="preserve">It is the categorical imperative’s second formulation, known as the principle of ends, the principle of dignity, or the humanity principle, where Kant seems to add something more.202 </w:t>
      </w:r>
      <w:r w:rsidRPr="00FD797D">
        <w:rPr>
          <w:rStyle w:val="StyleUnderline"/>
        </w:rPr>
        <w:t xml:space="preserve">Kant’s humanity principle tells us to treat people as if each person has intrinsic value simply because each person is human: “Act so that you use humanity, as much in your own person as in the person of every other, always at the same time as an end and never merely as a means.”203 </w:t>
      </w:r>
      <w:r w:rsidRPr="00FD797D">
        <w:rPr>
          <w:rStyle w:val="StyleUnderline"/>
          <w:highlight w:val="yellow"/>
        </w:rPr>
        <w:t>The humanity principle forbids us to act in ways that exploit human beings or at least in ways that merely exploit human beings</w:t>
      </w:r>
      <w:r w:rsidRPr="00FD797D">
        <w:rPr>
          <w:rStyle w:val="StyleUnderline"/>
        </w:rPr>
        <w:t xml:space="preserve">.204 Presumably, hiring workers per se does not violate the CI even though the employer uses its workers in furtherance of its purposes. </w:t>
      </w:r>
      <w:r w:rsidRPr="00FD797D">
        <w:rPr>
          <w:rStyle w:val="StyleUnderline"/>
          <w:highlight w:val="yellow"/>
        </w:rPr>
        <w:t xml:space="preserve">The moral question inherent </w:t>
      </w:r>
      <w:r w:rsidRPr="00FD797D">
        <w:rPr>
          <w:rStyle w:val="StyleUnderline"/>
        </w:rPr>
        <w:t xml:space="preserve">in a natural human rights approach to workers’ rights </w:t>
      </w:r>
      <w:r w:rsidRPr="00FD797D">
        <w:rPr>
          <w:rStyle w:val="StyleUnderline"/>
          <w:highlight w:val="yellow"/>
        </w:rPr>
        <w:t xml:space="preserve">is whether </w:t>
      </w:r>
      <w:r w:rsidRPr="00FD797D">
        <w:rPr>
          <w:rStyle w:val="StyleUnderline"/>
        </w:rPr>
        <w:t xml:space="preserve">these </w:t>
      </w:r>
      <w:r w:rsidRPr="00FD797D">
        <w:rPr>
          <w:rStyle w:val="StyleUnderline"/>
          <w:highlight w:val="yellow"/>
        </w:rPr>
        <w:t>workers are being used merely as a means</w:t>
      </w:r>
      <w:r w:rsidRPr="00FD797D">
        <w:rPr>
          <w:rStyle w:val="StyleUnderline"/>
        </w:rPr>
        <w:t xml:space="preserve">. Those interested in workers’ rights must determine whether, as a matter of fact (as opposed to a matter of law), workers are </w:t>
      </w:r>
      <w:proofErr w:type="gramStart"/>
      <w:r w:rsidRPr="00FD797D">
        <w:rPr>
          <w:rStyle w:val="StyleUnderline"/>
        </w:rPr>
        <w:t>actually being</w:t>
      </w:r>
      <w:proofErr w:type="gramEnd"/>
      <w:r w:rsidRPr="00FD797D">
        <w:rPr>
          <w:rStyle w:val="StyleUnderline"/>
        </w:rPr>
        <w:t xml:space="preserve"> used in an exploitative manner. This is essentially an empirical assessment of the moral claim: Are institutions, which are designed to protect workers, doing their job? </w:t>
      </w:r>
      <w:r w:rsidRPr="00FD797D">
        <w:rPr>
          <w:rStyle w:val="StyleUnderline"/>
          <w:highlight w:val="yellow"/>
        </w:rPr>
        <w:t xml:space="preserve">It is also a </w:t>
      </w:r>
      <w:r w:rsidRPr="00FD797D">
        <w:rPr>
          <w:rStyle w:val="StyleUnderline"/>
        </w:rPr>
        <w:t xml:space="preserve">legal </w:t>
      </w:r>
      <w:r w:rsidRPr="00FD797D">
        <w:rPr>
          <w:rStyle w:val="StyleUnderline"/>
          <w:highlight w:val="yellow"/>
        </w:rPr>
        <w:t xml:space="preserve">strategy for developing positive labor standards, which reflect a particular conception of human dignity and autonomy </w:t>
      </w:r>
      <w:r w:rsidRPr="00FD797D">
        <w:rPr>
          <w:rStyle w:val="StyleUnderline"/>
        </w:rPr>
        <w:t>while minimizing the impact of state and business coercion of workers</w:t>
      </w:r>
      <w:r w:rsidRPr="00FD797D">
        <w:rPr>
          <w:rFonts w:ascii="Arial" w:eastAsia="Times New Roman" w:hAnsi="Arial" w:cs="Arial"/>
          <w:color w:val="000000"/>
          <w:sz w:val="16"/>
          <w:szCs w:val="22"/>
        </w:rPr>
        <w:t>.205 This particular formulation of the CI further and most clearly shows how the CI is in tension with political (or even economic) utilitarianism, by which majority rule governs and the ends justify the means.206 Morality requires that when people act we consider the humanity of each person and the effect of our actions on others’ humanity.</w:t>
      </w:r>
    </w:p>
    <w:p w14:paraId="1A0C5A7D" w14:textId="3DDA510D" w:rsidR="004F5C73" w:rsidRPr="00FD797D" w:rsidRDefault="004F5C73" w:rsidP="006F2AA9">
      <w:pPr>
        <w:pStyle w:val="Heading4"/>
        <w:numPr>
          <w:ilvl w:val="0"/>
          <w:numId w:val="13"/>
        </w:numPr>
        <w:ind w:left="360"/>
      </w:pPr>
      <w:r w:rsidRPr="00FD797D">
        <w:t>Put away your turns: strikes are an omission of action</w:t>
      </w:r>
    </w:p>
    <w:p w14:paraId="66F82EBF" w14:textId="77777777" w:rsidR="004F5C73" w:rsidRPr="00EA7B30" w:rsidRDefault="004F5C73" w:rsidP="004F5C73">
      <w:pPr>
        <w:rPr>
          <w:rStyle w:val="Style13ptBold"/>
          <w:b w:val="0"/>
          <w:sz w:val="16"/>
        </w:rPr>
      </w:pPr>
      <w:r w:rsidRPr="00FD797D">
        <w:rPr>
          <w:b/>
          <w:bCs/>
        </w:rPr>
        <w:t>Benjamin 78</w:t>
      </w:r>
      <w:r w:rsidRPr="00FD797D">
        <w:t xml:space="preserve"> </w:t>
      </w:r>
      <w:r w:rsidRPr="00FD797D">
        <w:rPr>
          <w:sz w:val="16"/>
        </w:rPr>
        <w:t>Walter Benjamin, On Violence, Reflections: Essays, Aphorisms, Autobiographical Writings</w:t>
      </w:r>
      <w:r>
        <w:rPr>
          <w:sz w:val="16"/>
        </w:rPr>
        <w:t xml:space="preserve"> [</w:t>
      </w:r>
      <w:r w:rsidRPr="00EA7B30">
        <w:rPr>
          <w:sz w:val="16"/>
        </w:rPr>
        <w:t xml:space="preserve">Walter Bendix </w:t>
      </w:r>
      <w:proofErr w:type="spellStart"/>
      <w:r w:rsidRPr="00EA7B30">
        <w:rPr>
          <w:sz w:val="16"/>
        </w:rPr>
        <w:t>Schönflies</w:t>
      </w:r>
      <w:proofErr w:type="spellEnd"/>
      <w:r w:rsidRPr="00EA7B30">
        <w:rPr>
          <w:sz w:val="16"/>
        </w:rPr>
        <w:t xml:space="preserve"> Benjamin was a German Jewish philosopher, cultural </w:t>
      </w:r>
      <w:proofErr w:type="gramStart"/>
      <w:r w:rsidRPr="00EA7B30">
        <w:rPr>
          <w:sz w:val="16"/>
        </w:rPr>
        <w:t>critic</w:t>
      </w:r>
      <w:proofErr w:type="gramEnd"/>
      <w:r w:rsidRPr="00EA7B30">
        <w:rPr>
          <w:sz w:val="16"/>
        </w:rPr>
        <w:t xml:space="preserve"> and essayist</w:t>
      </w:r>
      <w:r>
        <w:rPr>
          <w:sz w:val="16"/>
        </w:rPr>
        <w:t>]</w:t>
      </w:r>
    </w:p>
    <w:p w14:paraId="5A263E36" w14:textId="77777777" w:rsidR="004F5C73" w:rsidRPr="00FD797D" w:rsidRDefault="004F5C73" w:rsidP="004F5C73">
      <w:pPr>
        <w:rPr>
          <w:sz w:val="16"/>
        </w:rPr>
      </w:pPr>
      <w:r w:rsidRPr="00FD797D">
        <w:rPr>
          <w:sz w:val="16"/>
        </w:rPr>
        <w:t xml:space="preserve">This is above all the case in the class struggle, in the form of the workers' guaranteed right to strike. </w:t>
      </w:r>
      <w:r w:rsidRPr="00FD797D">
        <w:rPr>
          <w:rStyle w:val="StyleUnderline"/>
        </w:rPr>
        <w:t xml:space="preserve">Organized labor is, apart from the state, probably today the only legal subject en­titled to exercise violence. Against this view there is certainly the objection that </w:t>
      </w:r>
      <w:r w:rsidRPr="00FD797D">
        <w:rPr>
          <w:rStyle w:val="StyleUnderline"/>
          <w:highlight w:val="yellow"/>
        </w:rPr>
        <w:t>an omission of actions</w:t>
      </w:r>
      <w:r w:rsidRPr="00FD797D">
        <w:rPr>
          <w:rStyle w:val="StyleUnderline"/>
        </w:rPr>
        <w:t xml:space="preserve">, a nonaction, </w:t>
      </w:r>
      <w:r w:rsidRPr="00FD797D">
        <w:rPr>
          <w:rStyle w:val="StyleUnderline"/>
          <w:highlight w:val="yellow"/>
        </w:rPr>
        <w:t>which a strike really is, cannot be described as violence</w:t>
      </w:r>
      <w:r w:rsidRPr="00FD797D">
        <w:rPr>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FD797D">
        <w:rPr>
          <w:rStyle w:val="StyleUnderline"/>
        </w:rPr>
        <w:t xml:space="preserve">And as in the view of the state, or the law, </w:t>
      </w:r>
      <w:r w:rsidRPr="00FD797D">
        <w:rPr>
          <w:rStyle w:val="StyleUnderline"/>
          <w:highlight w:val="yellow"/>
        </w:rPr>
        <w:t>the right</w:t>
      </w:r>
      <w:r w:rsidRPr="00FD797D">
        <w:rPr>
          <w:rStyle w:val="StyleUnderline"/>
        </w:rPr>
        <w:t xml:space="preserve"> </w:t>
      </w:r>
      <w:r w:rsidRPr="00FD797D">
        <w:rPr>
          <w:rStyle w:val="StyleUnderline"/>
          <w:highlight w:val="yellow"/>
        </w:rPr>
        <w:t>to strike conceded to labor is certainly not a right to exercise violence but</w:t>
      </w:r>
      <w:r w:rsidRPr="00FD797D">
        <w:rPr>
          <w:rStyle w:val="StyleUnderline"/>
        </w:rPr>
        <w:t xml:space="preserve">, rather, </w:t>
      </w:r>
      <w:r w:rsidRPr="00FD797D">
        <w:rPr>
          <w:rStyle w:val="StyleUnderline"/>
          <w:highlight w:val="yellow"/>
        </w:rPr>
        <w:t>to escape from a violence indirectly exercised by the employer</w:t>
      </w:r>
      <w:r w:rsidRPr="00FD797D">
        <w:rPr>
          <w:sz w:val="16"/>
        </w:rPr>
        <w:t xml:space="preserve">, </w:t>
      </w:r>
      <w:r w:rsidRPr="00FD797D">
        <w:rPr>
          <w:rStyle w:val="StyleUnderline"/>
          <w:highlight w:val="yellow"/>
        </w:rPr>
        <w:t>strikes</w:t>
      </w:r>
      <w:r w:rsidRPr="00FD797D">
        <w:rPr>
          <w:rStyle w:val="StyleUnderline"/>
        </w:rPr>
        <w:t xml:space="preserve"> conforming to this </w:t>
      </w:r>
      <w:r w:rsidRPr="00FD797D">
        <w:rPr>
          <w:rStyle w:val="StyleUnderline"/>
          <w:highlight w:val="yellow"/>
        </w:rPr>
        <w:t>may undoubtedly occur from time to time and involve only a "withdrawal" or "estrangement" from the employer</w:t>
      </w:r>
      <w:r w:rsidRPr="00FD797D">
        <w:rPr>
          <w:rStyle w:val="StyleUnderline"/>
        </w:rPr>
        <w:t xml:space="preserve">. </w:t>
      </w:r>
      <w:r w:rsidRPr="00FD797D">
        <w:rPr>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082D7BE1" w14:textId="77777777" w:rsidR="004F5C73" w:rsidRPr="00FA2C73" w:rsidRDefault="004F5C73" w:rsidP="004F5C73">
      <w:pPr>
        <w:rPr>
          <w:sz w:val="16"/>
        </w:rPr>
      </w:pPr>
    </w:p>
    <w:p w14:paraId="53F62D8B" w14:textId="77777777" w:rsidR="004F5C73" w:rsidRDefault="004F5C73" w:rsidP="004F5C73">
      <w:pPr>
        <w:pStyle w:val="Heading3"/>
      </w:pPr>
      <w:proofErr w:type="spellStart"/>
      <w:r>
        <w:t>Underview</w:t>
      </w:r>
      <w:proofErr w:type="spellEnd"/>
    </w:p>
    <w:p w14:paraId="5CAF60D7" w14:textId="77777777" w:rsidR="002C25B7" w:rsidRDefault="004F5C73" w:rsidP="002C25B7">
      <w:pPr>
        <w:pStyle w:val="Heading4"/>
        <w:rPr>
          <w:color w:val="000000" w:themeColor="text1"/>
        </w:rPr>
      </w:pPr>
      <w:r w:rsidRPr="00361031">
        <w:t xml:space="preserve">1] </w:t>
      </w:r>
      <w:proofErr w:type="spellStart"/>
      <w:r w:rsidR="002C25B7" w:rsidRPr="001B739F">
        <w:rPr>
          <w:color w:val="000000" w:themeColor="text1"/>
        </w:rPr>
        <w:t>Aff</w:t>
      </w:r>
      <w:proofErr w:type="spellEnd"/>
      <w:r w:rsidR="002C25B7" w:rsidRPr="001B739F">
        <w:rPr>
          <w:color w:val="000000" w:themeColor="text1"/>
        </w:rPr>
        <w:t xml:space="preserve"> gets 1AR theory and RVIs – otherwise the neg can be infinitely abusive and there’s no way to check against this – meta theory also precedes the evaluation of initial theory shells because it determines </w:t>
      </w:r>
      <w:proofErr w:type="gramStart"/>
      <w:r w:rsidR="002C25B7" w:rsidRPr="001B739F">
        <w:rPr>
          <w:color w:val="000000" w:themeColor="text1"/>
        </w:rPr>
        <w:t>whether or not</w:t>
      </w:r>
      <w:proofErr w:type="gramEnd"/>
      <w:r w:rsidR="002C25B7" w:rsidRPr="001B739F">
        <w:rPr>
          <w:color w:val="000000" w:themeColor="text1"/>
        </w:rPr>
        <w:t xml:space="preserve"> I could engage in theory in the first place. </w:t>
      </w:r>
    </w:p>
    <w:p w14:paraId="0A16092F" w14:textId="77777777" w:rsidR="002C25B7" w:rsidRDefault="002C25B7" w:rsidP="002C25B7">
      <w:pPr>
        <w:pStyle w:val="Heading4"/>
        <w:rPr>
          <w:color w:val="000000" w:themeColor="text1"/>
        </w:rPr>
      </w:pPr>
    </w:p>
    <w:p w14:paraId="50690100" w14:textId="77777777" w:rsidR="002C25B7" w:rsidRDefault="002C25B7" w:rsidP="002C25B7">
      <w:pPr>
        <w:pStyle w:val="Heading4"/>
        <w:rPr>
          <w:color w:val="000000" w:themeColor="text1"/>
        </w:rPr>
      </w:pPr>
      <w:r>
        <w:rPr>
          <w:color w:val="000000" w:themeColor="text1"/>
        </w:rPr>
        <w:t>2]</w:t>
      </w:r>
      <w:r w:rsidRPr="001B739F">
        <w:rPr>
          <w:color w:val="000000" w:themeColor="text1"/>
        </w:rPr>
        <w:t xml:space="preserve">1AR theory is drop the debater, competing </w:t>
      </w:r>
      <w:proofErr w:type="spellStart"/>
      <w:r w:rsidRPr="001B739F">
        <w:rPr>
          <w:color w:val="000000" w:themeColor="text1"/>
        </w:rPr>
        <w:t>interps</w:t>
      </w:r>
      <w:proofErr w:type="spellEnd"/>
      <w:r w:rsidRPr="001B739F">
        <w:rPr>
          <w:color w:val="000000" w:themeColor="text1"/>
        </w:rPr>
        <w:t xml:space="preserve">, and the highest layer of the round – the 1ARs too short to be able to rectify abuse and adequately cover substance – you must be punished </w:t>
      </w:r>
    </w:p>
    <w:p w14:paraId="541681C8" w14:textId="77777777" w:rsidR="002C25B7" w:rsidRDefault="002C25B7" w:rsidP="002C25B7">
      <w:pPr>
        <w:pStyle w:val="Heading4"/>
        <w:rPr>
          <w:color w:val="000000" w:themeColor="text1"/>
        </w:rPr>
      </w:pPr>
    </w:p>
    <w:p w14:paraId="7CF10D20" w14:textId="77777777" w:rsidR="00B95E35" w:rsidRDefault="002C25B7" w:rsidP="002C25B7">
      <w:pPr>
        <w:pStyle w:val="Heading4"/>
        <w:rPr>
          <w:iCs/>
          <w:color w:val="000000" w:themeColor="text1"/>
        </w:rPr>
      </w:pPr>
      <w:r>
        <w:rPr>
          <w:color w:val="000000" w:themeColor="text1"/>
        </w:rPr>
        <w:t>3]</w:t>
      </w:r>
      <w:r w:rsidRPr="001B739F">
        <w:rPr>
          <w:color w:val="000000" w:themeColor="text1"/>
        </w:rPr>
        <w:t>no 2NR paradigm issues, theory, or RVIs because a)</w:t>
      </w:r>
      <w:r w:rsidRPr="001B739F">
        <w:rPr>
          <w:iCs/>
          <w:color w:val="000000" w:themeColor="text1"/>
        </w:rPr>
        <w:t xml:space="preserve"> It becomes impossible to check NC abuse if you can dump on reasons the shell doesn't matter in the 2n. b) they have </w:t>
      </w:r>
      <w:r w:rsidRPr="001B739F">
        <w:rPr>
          <w:color w:val="000000" w:themeColor="text1"/>
        </w:rPr>
        <w:t xml:space="preserve">6 minutes to go for them whereas I only have a </w:t>
      </w:r>
      <w:proofErr w:type="gramStart"/>
      <w:r w:rsidRPr="001B739F">
        <w:rPr>
          <w:color w:val="000000" w:themeColor="text1"/>
        </w:rPr>
        <w:t>3 minute</w:t>
      </w:r>
      <w:proofErr w:type="gramEnd"/>
      <w:r w:rsidRPr="001B739F">
        <w:rPr>
          <w:color w:val="000000" w:themeColor="text1"/>
        </w:rPr>
        <w:t xml:space="preserve"> 2AR to respond so I get crushed on time skew.</w:t>
      </w:r>
      <w:r w:rsidRPr="001B739F">
        <w:rPr>
          <w:iCs/>
          <w:color w:val="000000" w:themeColor="text1"/>
        </w:rPr>
        <w:t xml:space="preserve"> </w:t>
      </w:r>
    </w:p>
    <w:p w14:paraId="596D7612" w14:textId="77777777" w:rsidR="00B95E35" w:rsidRDefault="00B95E35" w:rsidP="002C25B7">
      <w:pPr>
        <w:pStyle w:val="Heading4"/>
        <w:rPr>
          <w:iCs/>
          <w:color w:val="000000" w:themeColor="text1"/>
        </w:rPr>
      </w:pPr>
    </w:p>
    <w:p w14:paraId="386974D9" w14:textId="55E5F704" w:rsidR="004F5C73" w:rsidRDefault="00B95E35" w:rsidP="002C25B7">
      <w:pPr>
        <w:pStyle w:val="Heading4"/>
      </w:pPr>
      <w:r>
        <w:rPr>
          <w:iCs/>
          <w:color w:val="000000" w:themeColor="text1"/>
        </w:rPr>
        <w:t>4]</w:t>
      </w:r>
      <w:r w:rsidR="002C25B7" w:rsidRPr="001B739F">
        <w:rPr>
          <w:color w:val="000000" w:themeColor="text1"/>
        </w:rPr>
        <w:t xml:space="preserve">Evaluate </w:t>
      </w:r>
      <w:proofErr w:type="spellStart"/>
      <w:r w:rsidR="002C25B7" w:rsidRPr="001B739F">
        <w:rPr>
          <w:color w:val="000000" w:themeColor="text1"/>
        </w:rPr>
        <w:t>aff</w:t>
      </w:r>
      <w:proofErr w:type="spellEnd"/>
      <w:r w:rsidR="002C25B7" w:rsidRPr="001B739F">
        <w:rPr>
          <w:color w:val="000000" w:themeColor="text1"/>
        </w:rPr>
        <w:t xml:space="preserve"> theory prior to neg theory as the neg can win their shell and beat mine back in the long 2NR, whereas it’s impossible for me to win both layers in a 2AR that’s only half as long.</w:t>
      </w:r>
      <w:r w:rsidR="002C25B7">
        <w:rPr>
          <w:color w:val="000000" w:themeColor="text1"/>
        </w:rPr>
        <w:t xml:space="preserve"> </w:t>
      </w:r>
    </w:p>
    <w:p w14:paraId="73779C91" w14:textId="77777777" w:rsidR="00B95E35" w:rsidRDefault="00B95E35" w:rsidP="004F5C73">
      <w:pPr>
        <w:pStyle w:val="Heading4"/>
      </w:pPr>
    </w:p>
    <w:p w14:paraId="40B48AFD" w14:textId="767B3A24" w:rsidR="004F5C73" w:rsidRDefault="00B95E35" w:rsidP="004F5C73">
      <w:pPr>
        <w:pStyle w:val="Heading4"/>
      </w:pPr>
      <w:r>
        <w:t>5</w:t>
      </w:r>
      <w:r w:rsidR="004F5C73">
        <w:t xml:space="preserve">] Reasonability on 1NC theory with the </w:t>
      </w:r>
      <w:proofErr w:type="spellStart"/>
      <w:r w:rsidR="004F5C73">
        <w:t>brightline</w:t>
      </w:r>
      <w:proofErr w:type="spellEnd"/>
      <w:r w:rsidR="004F5C73">
        <w:t xml:space="preserve"> of link and impact turn ground – there are infinite bidirectional </w:t>
      </w:r>
      <w:proofErr w:type="spellStart"/>
      <w:r w:rsidR="004F5C73">
        <w:t>interps</w:t>
      </w:r>
      <w:proofErr w:type="spellEnd"/>
      <w:r w:rsidR="004F5C73">
        <w:t xml:space="preserve"> that I can never meet – the </w:t>
      </w:r>
      <w:proofErr w:type="gramStart"/>
      <w:r w:rsidR="004F5C73">
        <w:t>four minute</w:t>
      </w:r>
      <w:proofErr w:type="gramEnd"/>
      <w:r w:rsidR="004F5C73">
        <w:t xml:space="preserve"> 1AR doesn’t have enough time to line by line every argument, make offense, and go for substance.</w:t>
      </w:r>
    </w:p>
    <w:p w14:paraId="6944E3CD" w14:textId="77777777" w:rsidR="004F5C73" w:rsidRDefault="004F5C73" w:rsidP="004F5C73">
      <w:pPr>
        <w:pStyle w:val="Heading4"/>
        <w:rPr>
          <w:rFonts w:asciiTheme="minorHAnsi" w:eastAsia="Calibri" w:hAnsiTheme="minorHAnsi" w:cstheme="minorHAnsi"/>
        </w:rPr>
      </w:pPr>
    </w:p>
    <w:p w14:paraId="12E40BCA" w14:textId="77777777" w:rsidR="004F5C73" w:rsidRDefault="004F5C73" w:rsidP="004F5C73">
      <w:pPr>
        <w:pStyle w:val="Heading4"/>
        <w:rPr>
          <w:bCs w:val="0"/>
        </w:rPr>
      </w:pPr>
      <w:r>
        <w:t xml:space="preserve">6] </w:t>
      </w:r>
      <w:r w:rsidRPr="00987ABD">
        <w:t xml:space="preserve">Procedural fairness is a voter and outweighs a] it’s an intrinsic good – debate is a game and equity is necessary to sustain the activity, b] probability – debate can’t alter subjectivity, but it can rectify skews, c] internal link turns every impact – a limited debate promotes research and engagement </w:t>
      </w:r>
      <w:r>
        <w:t xml:space="preserve">d] </w:t>
      </w:r>
      <w:r w:rsidRPr="00112C1A">
        <w:t xml:space="preserve">All your arguments concede fairness since you assume </w:t>
      </w:r>
      <w:r>
        <w:t xml:space="preserve">they will be </w:t>
      </w:r>
      <w:proofErr w:type="spellStart"/>
      <w:r w:rsidRPr="00112C1A">
        <w:t>e</w:t>
      </w:r>
      <w:r>
        <w:t>s</w:t>
      </w:r>
      <w:r w:rsidRPr="00112C1A">
        <w:t>valuated</w:t>
      </w:r>
      <w:proofErr w:type="spellEnd"/>
      <w:r w:rsidRPr="00112C1A">
        <w:t xml:space="preserve"> fairly</w:t>
      </w:r>
      <w:r>
        <w:t>.</w:t>
      </w:r>
    </w:p>
    <w:p w14:paraId="7755919E" w14:textId="707275B4" w:rsidR="00E42E4C" w:rsidRDefault="00E42E4C" w:rsidP="00F601E6"/>
    <w:p w14:paraId="721A79B1" w14:textId="3637610D" w:rsidR="00B95E35" w:rsidRDefault="00B95E35" w:rsidP="00B95E35">
      <w:pPr>
        <w:pStyle w:val="Heading2"/>
      </w:pPr>
      <w:r>
        <w:t>Advantage</w:t>
      </w:r>
    </w:p>
    <w:p w14:paraId="762A5C3D" w14:textId="77777777" w:rsidR="00B95E35" w:rsidRDefault="00B95E35" w:rsidP="00B95E35">
      <w:pPr>
        <w:pStyle w:val="Heading4"/>
      </w:pPr>
      <w:r>
        <w:t xml:space="preserve">Climate strike participants get arrested now. </w:t>
      </w:r>
    </w:p>
    <w:p w14:paraId="52218679" w14:textId="77777777" w:rsidR="00B95E35" w:rsidRDefault="00B95E35" w:rsidP="00B95E35">
      <w:pPr>
        <w:rPr>
          <w:sz w:val="16"/>
          <w:szCs w:val="16"/>
        </w:rPr>
      </w:pPr>
      <w:r w:rsidRPr="00776189">
        <w:rPr>
          <w:b/>
          <w:bCs/>
          <w:sz w:val="28"/>
          <w:szCs w:val="28"/>
        </w:rPr>
        <w:t>Scanlan 19</w:t>
      </w:r>
      <w:r w:rsidRPr="00776189">
        <w:t xml:space="preserve"> </w:t>
      </w:r>
      <w:r w:rsidRPr="00776189">
        <w:rPr>
          <w:sz w:val="16"/>
          <w:szCs w:val="16"/>
        </w:rPr>
        <w:t xml:space="preserve">[Quinn. Quinn Scanlan. Voting, campaigns &amp; elections for </w:t>
      </w:r>
      <w:hyperlink r:id="rId13" w:history="1">
        <w:r w:rsidRPr="00776189">
          <w:rPr>
            <w:rStyle w:val="Hyperlink"/>
            <w:sz w:val="16"/>
            <w:szCs w:val="16"/>
          </w:rPr>
          <w:t>@ABC</w:t>
        </w:r>
      </w:hyperlink>
      <w:r w:rsidRPr="00776189">
        <w:rPr>
          <w:sz w:val="16"/>
          <w:szCs w:val="16"/>
        </w:rPr>
        <w:t>. “Jane Fonda arrested in climate change strike outside Capitol”. 10-11-2019. ABC News. https://abcnews.go.com/Politics/jane-fonda-arrested-climate-change-strike-capitol/story?id=66209415.] SJ//VM</w:t>
      </w:r>
    </w:p>
    <w:p w14:paraId="6B30A29A" w14:textId="77777777" w:rsidR="00B95E35" w:rsidRPr="00B43B5B" w:rsidRDefault="00B95E35" w:rsidP="00B95E35">
      <w:pPr>
        <w:rPr>
          <w:sz w:val="16"/>
        </w:rPr>
      </w:pPr>
      <w:r w:rsidRPr="00776189">
        <w:rPr>
          <w:rStyle w:val="StyleUnderline"/>
        </w:rPr>
        <w:t xml:space="preserve">Academy Award winning actress </w:t>
      </w:r>
      <w:r w:rsidRPr="00776189">
        <w:rPr>
          <w:rStyle w:val="StyleUnderline"/>
          <w:highlight w:val="green"/>
        </w:rPr>
        <w:t>Jane Fonda</w:t>
      </w:r>
      <w:r w:rsidRPr="00776189">
        <w:rPr>
          <w:rStyle w:val="StyleUnderline"/>
        </w:rPr>
        <w:t xml:space="preserve">, 81, </w:t>
      </w:r>
      <w:r w:rsidRPr="00776189">
        <w:rPr>
          <w:rStyle w:val="StyleUnderline"/>
          <w:highlight w:val="green"/>
        </w:rPr>
        <w:t>was arrested by police with a group of</w:t>
      </w:r>
      <w:r w:rsidRPr="00776189">
        <w:rPr>
          <w:rStyle w:val="StyleUnderline"/>
        </w:rPr>
        <w:t xml:space="preserve"> about </w:t>
      </w:r>
      <w:r w:rsidRPr="00776189">
        <w:rPr>
          <w:rStyle w:val="StyleUnderline"/>
          <w:highlight w:val="green"/>
        </w:rPr>
        <w:t xml:space="preserve">a dozen protesters </w:t>
      </w:r>
      <w:r w:rsidRPr="00776189">
        <w:rPr>
          <w:rStyle w:val="StyleUnderline"/>
        </w:rPr>
        <w:t xml:space="preserve">Friday </w:t>
      </w:r>
      <w:r w:rsidRPr="00776189">
        <w:rPr>
          <w:rStyle w:val="StyleUnderline"/>
          <w:highlight w:val="green"/>
        </w:rPr>
        <w:t>after being warned</w:t>
      </w:r>
      <w:r w:rsidRPr="00776189">
        <w:rPr>
          <w:rStyle w:val="StyleUnderline"/>
        </w:rPr>
        <w:t xml:space="preserve"> repeatedly </w:t>
      </w:r>
      <w:r w:rsidRPr="00776189">
        <w:rPr>
          <w:rStyle w:val="StyleUnderline"/>
          <w:highlight w:val="green"/>
        </w:rPr>
        <w:t>to leave</w:t>
      </w:r>
      <w:r w:rsidRPr="00776189">
        <w:rPr>
          <w:rStyle w:val="StyleUnderline"/>
        </w:rPr>
        <w:t xml:space="preserve"> the </w:t>
      </w:r>
      <w:r w:rsidRPr="00776189">
        <w:rPr>
          <w:rStyle w:val="StyleUnderline"/>
          <w:highlight w:val="green"/>
        </w:rPr>
        <w:t>steps of the</w:t>
      </w:r>
      <w:r w:rsidRPr="00776189">
        <w:rPr>
          <w:rStyle w:val="StyleUnderline"/>
        </w:rPr>
        <w:t xml:space="preserve"> U.S. </w:t>
      </w:r>
      <w:r w:rsidRPr="00776189">
        <w:rPr>
          <w:rStyle w:val="StyleUnderline"/>
          <w:highlight w:val="green"/>
        </w:rPr>
        <w:t>Capitol.</w:t>
      </w:r>
      <w:r>
        <w:rPr>
          <w:rStyle w:val="StyleUnderline"/>
        </w:rPr>
        <w:t xml:space="preserve"> </w:t>
      </w:r>
      <w:r w:rsidRPr="00776189">
        <w:rPr>
          <w:sz w:val="16"/>
        </w:rPr>
        <w:t xml:space="preserve">Inspired by youth climate activists like Sweden's Greta Thunberg, 16, who herself recently came to Washington to </w:t>
      </w:r>
      <w:hyperlink r:id="rId14" w:tgtFrame="_blank" w:history="1">
        <w:r w:rsidRPr="00776189">
          <w:rPr>
            <w:rStyle w:val="Hyperlink"/>
            <w:sz w:val="16"/>
          </w:rPr>
          <w:t>testify in front of Congress</w:t>
        </w:r>
      </w:hyperlink>
      <w:r w:rsidRPr="00776189">
        <w:rPr>
          <w:sz w:val="16"/>
        </w:rPr>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776189">
        <w:rPr>
          <w:rStyle w:val="StyleUnderline"/>
        </w:rPr>
        <w:t>The event title is a play on Thunberg saying during a speech at the World Economic Forum's annual meeting in Davos, Switzerland in January, "I want you to act as if our house is on fire. Because it is."</w:t>
      </w:r>
      <w:r>
        <w:rPr>
          <w:rStyle w:val="StyleUnderline"/>
        </w:rPr>
        <w:t xml:space="preserve"> </w:t>
      </w:r>
      <w:r w:rsidRPr="00776189">
        <w:rPr>
          <w:rStyle w:val="StyleUnderline"/>
        </w:rPr>
        <w:t>"11 o'clock every Friday morning come get arrested with me or choose not to it</w:t>
      </w:r>
      <w:r>
        <w:rPr>
          <w:rStyle w:val="StyleUnderline"/>
        </w:rPr>
        <w:t xml:space="preserve"> </w:t>
      </w:r>
      <w:r w:rsidRPr="00776189">
        <w:rPr>
          <w:rStyle w:val="StyleUnderline"/>
        </w:rPr>
        <w:t>doesn't matter," told ABC News in an earlier interview about her planned effort.</w:t>
      </w:r>
      <w:r>
        <w:rPr>
          <w:rStyle w:val="StyleUnderline"/>
        </w:rPr>
        <w:t xml:space="preserve"> </w:t>
      </w:r>
      <w:r w:rsidRPr="00776189">
        <w:rPr>
          <w:sz w:val="16"/>
        </w:rPr>
        <w:t xml:space="preserve">Fonda said she decided to leave her home, and comfort zone, through the holidays, and move to Washington for four months, because she wanted to "make a commitment to" the issue of climate change. In an interview with ABC News Deputy Political director </w:t>
      </w:r>
      <w:proofErr w:type="spellStart"/>
      <w:r w:rsidRPr="00776189">
        <w:rPr>
          <w:sz w:val="16"/>
        </w:rPr>
        <w:t>MaryAlice</w:t>
      </w:r>
      <w:proofErr w:type="spellEnd"/>
      <w:r w:rsidRPr="00776189">
        <w:rPr>
          <w:sz w:val="16"/>
        </w:rPr>
        <w:t xml:space="preserve"> Parks for an episode of </w:t>
      </w:r>
      <w:proofErr w:type="spellStart"/>
      <w:r w:rsidRPr="00776189">
        <w:rPr>
          <w:sz w:val="16"/>
        </w:rPr>
        <w:t>of</w:t>
      </w:r>
      <w:proofErr w:type="spellEnd"/>
      <w:r w:rsidRPr="00776189">
        <w:rPr>
          <w:sz w:val="16"/>
        </w:rPr>
        <w:t xml:space="preserve"> ABC News Live's "The Briefing Room," Fonda said that while they bear no blame for causing it, the </w:t>
      </w:r>
      <w:hyperlink r:id="rId15" w:tgtFrame="_blank" w:history="1">
        <w:r w:rsidRPr="00776189">
          <w:rPr>
            <w:rStyle w:val="Hyperlink"/>
            <w:sz w:val="16"/>
          </w:rPr>
          <w:t>kids are leading the charge</w:t>
        </w:r>
      </w:hyperlink>
      <w:r w:rsidRPr="00776189">
        <w:rPr>
          <w:sz w:val="16"/>
        </w:rPr>
        <w:t xml:space="preserve"> on fighting climate change. "They're saying, 'Come on, you know, you're taking our future away from us. We need -- we need you to support us.' And </w:t>
      </w:r>
      <w:proofErr w:type="gramStart"/>
      <w:r w:rsidRPr="00776189">
        <w:rPr>
          <w:sz w:val="16"/>
        </w:rPr>
        <w:t>so</w:t>
      </w:r>
      <w:proofErr w:type="gramEnd"/>
      <w:r w:rsidRPr="00776189">
        <w:rPr>
          <w:sz w:val="16"/>
        </w:rPr>
        <w:t xml:space="preserve">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16" w:tgtFrame="_blank" w:history="1">
        <w:r w:rsidRPr="00776189">
          <w:rPr>
            <w:rStyle w:val="Hyperlink"/>
            <w:sz w:val="16"/>
          </w:rPr>
          <w:t>determine the survival of our species</w:t>
        </w:r>
      </w:hyperlink>
      <w:r w:rsidRPr="00776189">
        <w:rPr>
          <w:sz w:val="16"/>
        </w:rPr>
        <w:t xml:space="preserve">," and said that's why she'll be attending Fire Drill Fridays weekly. David Swanson/AP, FILE </w:t>
      </w:r>
      <w:r w:rsidRPr="00776189">
        <w:rPr>
          <w:i/>
          <w:iCs/>
          <w:sz w:val="16"/>
        </w:rPr>
        <w:t xml:space="preserve">Actress and activist Jane Fonda talks to a crowd of protestors during a global climate </w:t>
      </w:r>
      <w:proofErr w:type="spellStart"/>
      <w:r w:rsidRPr="00776189">
        <w:rPr>
          <w:i/>
          <w:iCs/>
          <w:sz w:val="16"/>
        </w:rPr>
        <w:t>rall</w:t>
      </w:r>
      <w:proofErr w:type="spellEnd"/>
      <w:r w:rsidRPr="00776189">
        <w:rPr>
          <w:i/>
          <w:iCs/>
          <w:sz w:val="16"/>
        </w:rPr>
        <w:t xml:space="preserve">...Read More </w:t>
      </w:r>
      <w:r w:rsidRPr="00776189">
        <w:rPr>
          <w:sz w:val="16"/>
        </w:rPr>
        <w:t xml:space="preserve">"I think every single human being has to say, 'What can I do to put this at the forefront?'" she said. "(With) everything that's going on in the news, well, we have to fight our way through that and find ways to get climate change in people's minds." </w:t>
      </w:r>
      <w:r w:rsidRPr="00776189">
        <w:rPr>
          <w:rStyle w:val="StyleUnderline"/>
        </w:rPr>
        <w:t>The esteemed actress pushed back against criticism that Hollywood's presence could make climate change a more polarizing issue.</w:t>
      </w:r>
      <w:r>
        <w:rPr>
          <w:rStyle w:val="StyleUnderline"/>
        </w:rPr>
        <w:t xml:space="preserve"> </w:t>
      </w:r>
      <w:r w:rsidRPr="00776189">
        <w:rPr>
          <w:sz w:val="16"/>
        </w:rPr>
        <w:t xml:space="preserve">"What we're facing is so important and so urgent, it doesn't matter. Those -- </w:t>
      </w:r>
      <w:proofErr w:type="spellStart"/>
      <w:r w:rsidRPr="00776189">
        <w:rPr>
          <w:sz w:val="16"/>
        </w:rPr>
        <w:t>those</w:t>
      </w:r>
      <w:proofErr w:type="spellEnd"/>
      <w:r w:rsidRPr="00776189">
        <w:rPr>
          <w:sz w:val="16"/>
        </w:rPr>
        <w:t xml:space="preserve"> things don't even matter," she told Parks. "This is the future. This is whether we're going to survive." </w:t>
      </w:r>
      <w:r w:rsidRPr="00776189">
        <w:rPr>
          <w:rStyle w:val="StyleUnderline"/>
          <w:highlight w:val="green"/>
        </w:rPr>
        <w:t>Fonda</w:t>
      </w:r>
      <w:r w:rsidRPr="00776189">
        <w:rPr>
          <w:rStyle w:val="StyleUnderline"/>
        </w:rPr>
        <w:t xml:space="preserve"> also </w:t>
      </w:r>
      <w:r w:rsidRPr="00776189">
        <w:rPr>
          <w:rStyle w:val="StyleUnderline"/>
          <w:highlight w:val="green"/>
        </w:rPr>
        <w:t xml:space="preserve">said that the United </w:t>
      </w:r>
      <w:proofErr w:type="spellStart"/>
      <w:r w:rsidRPr="00776189">
        <w:rPr>
          <w:rStyle w:val="StyleUnderline"/>
          <w:highlight w:val="green"/>
        </w:rPr>
        <w:t>States</w:t>
      </w:r>
      <w:proofErr w:type="spellEnd"/>
      <w:r w:rsidRPr="00776189">
        <w:rPr>
          <w:rStyle w:val="StyleUnderline"/>
          <w:highlight w:val="green"/>
        </w:rPr>
        <w:t xml:space="preserve"> needs "to lead the way"</w:t>
      </w:r>
      <w:r w:rsidRPr="00776189">
        <w:rPr>
          <w:rStyle w:val="StyleUnderline"/>
        </w:rPr>
        <w:t xml:space="preserve"> on this issue, </w:t>
      </w:r>
      <w:r w:rsidRPr="00776189">
        <w:rPr>
          <w:rStyle w:val="StyleUnderline"/>
          <w:highlight w:val="green"/>
        </w:rPr>
        <w:t>so</w:t>
      </w:r>
      <w:r w:rsidRPr="00776189">
        <w:rPr>
          <w:rStyle w:val="StyleUnderline"/>
        </w:rPr>
        <w:t xml:space="preserve"> that </w:t>
      </w:r>
      <w:r w:rsidRPr="00776189">
        <w:rPr>
          <w:rStyle w:val="StyleUnderline"/>
          <w:highlight w:val="green"/>
        </w:rPr>
        <w:t>other countries who contribute heavily to</w:t>
      </w:r>
      <w:r w:rsidRPr="00776189">
        <w:rPr>
          <w:rStyle w:val="StyleUnderline"/>
        </w:rPr>
        <w:t xml:space="preserve"> </w:t>
      </w:r>
      <w:r w:rsidRPr="00776189">
        <w:rPr>
          <w:rStyle w:val="StyleUnderline"/>
          <w:highlight w:val="green"/>
        </w:rPr>
        <w:t>g</w:t>
      </w:r>
      <w:r w:rsidRPr="00776189">
        <w:rPr>
          <w:rStyle w:val="StyleUnderline"/>
        </w:rPr>
        <w:t>reen</w:t>
      </w:r>
      <w:r w:rsidRPr="00776189">
        <w:rPr>
          <w:rStyle w:val="StyleUnderline"/>
          <w:highlight w:val="green"/>
        </w:rPr>
        <w:t>h</w:t>
      </w:r>
      <w:r w:rsidRPr="00776189">
        <w:rPr>
          <w:rStyle w:val="StyleUnderline"/>
        </w:rPr>
        <w:t xml:space="preserve">ouse </w:t>
      </w:r>
      <w:r w:rsidRPr="00776189">
        <w:rPr>
          <w:rStyle w:val="StyleUnderline"/>
          <w:highlight w:val="green"/>
        </w:rPr>
        <w:t>g</w:t>
      </w:r>
      <w:r w:rsidRPr="00776189">
        <w:rPr>
          <w:rStyle w:val="StyleUnderline"/>
        </w:rPr>
        <w:t xml:space="preserve">as emissions, </w:t>
      </w:r>
      <w:r w:rsidRPr="00776189">
        <w:rPr>
          <w:rStyle w:val="StyleUnderline"/>
          <w:highlight w:val="green"/>
        </w:rPr>
        <w:t>like China and India, "follow suit."</w:t>
      </w:r>
      <w:r>
        <w:rPr>
          <w:rStyle w:val="StyleUnderline"/>
        </w:rPr>
        <w:t xml:space="preserve"> </w:t>
      </w:r>
      <w:r w:rsidRPr="00776189">
        <w:rPr>
          <w:rStyle w:val="StyleUnderline"/>
        </w:rPr>
        <w:t>While she's been passionate about this issue for "decades," she credits her current endeavors on</w:t>
      </w:r>
      <w:r>
        <w:rPr>
          <w:rStyle w:val="StyleUnderline"/>
        </w:rPr>
        <w:t xml:space="preserve"> </w:t>
      </w:r>
      <w:hyperlink r:id="rId17" w:tgtFrame="_blank" w:history="1">
        <w:r w:rsidRPr="00776189">
          <w:rPr>
            <w:rStyle w:val="StyleUnderline"/>
          </w:rPr>
          <w:t>Thunberg's recurring protest</w:t>
        </w:r>
      </w:hyperlink>
      <w:r>
        <w:rPr>
          <w:rStyle w:val="StyleUnderline"/>
        </w:rPr>
        <w:t xml:space="preserve"> </w:t>
      </w:r>
      <w:r w:rsidRPr="00776189">
        <w:rPr>
          <w:rStyle w:val="StyleUnderline"/>
        </w:rPr>
        <w:t>outside Swedish parliament, and other student climate strikers around the world for taking on this issue so passionately.</w:t>
      </w:r>
      <w:r>
        <w:rPr>
          <w:rStyle w:val="StyleUnderline"/>
        </w:rPr>
        <w:t xml:space="preserve"> </w:t>
      </w:r>
    </w:p>
    <w:p w14:paraId="43DAD532" w14:textId="77777777" w:rsidR="00B95E35" w:rsidRPr="00F6766B" w:rsidRDefault="00B95E35" w:rsidP="00B95E35">
      <w:pPr>
        <w:pStyle w:val="Heading4"/>
      </w:pPr>
      <w:r w:rsidRPr="00F6766B">
        <w:t>Strikes incentivize companies to take climate action seriously.</w:t>
      </w:r>
    </w:p>
    <w:p w14:paraId="3D31C4B1" w14:textId="77777777" w:rsidR="00B95E35" w:rsidRDefault="00B95E35" w:rsidP="00B95E35">
      <w:pPr>
        <w:rPr>
          <w:sz w:val="16"/>
          <w:szCs w:val="16"/>
        </w:rPr>
      </w:pPr>
      <w:r w:rsidRPr="00226027">
        <w:rPr>
          <w:b/>
          <w:bCs/>
          <w:sz w:val="28"/>
          <w:szCs w:val="28"/>
        </w:rPr>
        <w:t>Ivanova 19</w:t>
      </w:r>
      <w:r w:rsidRPr="00226027">
        <w:rPr>
          <w:szCs w:val="28"/>
        </w:rPr>
        <w:t xml:space="preserve"> </w:t>
      </w:r>
      <w:r w:rsidRPr="00226027">
        <w:rPr>
          <w:sz w:val="16"/>
          <w:szCs w:val="16"/>
        </w:rPr>
        <w:t>[</w:t>
      </w:r>
      <w:proofErr w:type="spellStart"/>
      <w:r w:rsidRPr="00226027">
        <w:rPr>
          <w:sz w:val="16"/>
          <w:szCs w:val="16"/>
        </w:rPr>
        <w:t>Irin</w:t>
      </w:r>
      <w:proofErr w:type="spellEnd"/>
      <w:r>
        <w:rPr>
          <w:sz w:val="16"/>
          <w:szCs w:val="16"/>
        </w:rPr>
        <w:t>. W</w:t>
      </w:r>
      <w:r w:rsidRPr="00226027">
        <w:rPr>
          <w:sz w:val="16"/>
          <w:szCs w:val="16"/>
        </w:rPr>
        <w:t xml:space="preserve">ork, tech, </w:t>
      </w:r>
      <w:proofErr w:type="gramStart"/>
      <w:r w:rsidRPr="00226027">
        <w:rPr>
          <w:sz w:val="16"/>
          <w:szCs w:val="16"/>
        </w:rPr>
        <w:t>climate</w:t>
      </w:r>
      <w:proofErr w:type="gramEnd"/>
      <w:r w:rsidRPr="00226027">
        <w:rPr>
          <w:sz w:val="16"/>
          <w:szCs w:val="16"/>
        </w:rPr>
        <w:t xml:space="preserve"> and data for </w:t>
      </w:r>
      <w:hyperlink r:id="rId18" w:history="1">
        <w:r w:rsidRPr="00226027">
          <w:rPr>
            <w:rStyle w:val="Hyperlink"/>
            <w:sz w:val="16"/>
            <w:szCs w:val="16"/>
          </w:rPr>
          <w:t>@CBSNews</w:t>
        </w:r>
      </w:hyperlink>
      <w:r w:rsidRPr="00226027">
        <w:rPr>
          <w:sz w:val="16"/>
          <w:szCs w:val="16"/>
        </w:rPr>
        <w:t xml:space="preserve">. Priors: </w:t>
      </w:r>
      <w:hyperlink r:id="rId19" w:history="1">
        <w:r w:rsidRPr="00226027">
          <w:rPr>
            <w:rStyle w:val="Hyperlink"/>
            <w:sz w:val="16"/>
            <w:szCs w:val="16"/>
          </w:rPr>
          <w:t>@HuffPost</w:t>
        </w:r>
      </w:hyperlink>
      <w:r w:rsidRPr="00226027">
        <w:rPr>
          <w:sz w:val="16"/>
          <w:szCs w:val="16"/>
        </w:rPr>
        <w:t xml:space="preserve">, </w:t>
      </w:r>
      <w:hyperlink r:id="rId20" w:history="1">
        <w:r w:rsidRPr="00226027">
          <w:rPr>
            <w:rStyle w:val="Hyperlink"/>
            <w:sz w:val="16"/>
            <w:szCs w:val="16"/>
          </w:rPr>
          <w:t>@CrainsNewYork</w:t>
        </w:r>
      </w:hyperlink>
      <w:r w:rsidRPr="00226027">
        <w:rPr>
          <w:sz w:val="16"/>
          <w:szCs w:val="16"/>
        </w:rPr>
        <w:t xml:space="preserve">, </w:t>
      </w:r>
      <w:hyperlink r:id="rId21" w:history="1">
        <w:r w:rsidRPr="00226027">
          <w:rPr>
            <w:rStyle w:val="Hyperlink"/>
            <w:sz w:val="16"/>
            <w:szCs w:val="16"/>
          </w:rPr>
          <w:t>@newmarkjschool</w:t>
        </w:r>
      </w:hyperlink>
      <w:r w:rsidRPr="00226027">
        <w:rPr>
          <w:sz w:val="16"/>
          <w:szCs w:val="16"/>
        </w:rPr>
        <w:t>. “These businesses are closing for Friday's climate strike”. 9-20-2019. No Publication. https://www.cbsnews.com/news/global-climate-strike-businesses-close-their-doors-in-time-for-climate-strike-2019/.] SJ//VM</w:t>
      </w:r>
    </w:p>
    <w:p w14:paraId="395398DC" w14:textId="3263AF8F" w:rsidR="00B95E35" w:rsidRPr="00081983" w:rsidRDefault="00B95E35" w:rsidP="00B95E35">
      <w:pPr>
        <w:rPr>
          <w:sz w:val="16"/>
        </w:rPr>
      </w:pPr>
      <w:r w:rsidRPr="009540C3">
        <w:rPr>
          <w:rStyle w:val="StyleUnderline"/>
        </w:rPr>
        <w:t xml:space="preserve">Thousands of people are planning to walk out of work or school on Friday to press global leaders for solutions to rapidly escalating climate change. And </w:t>
      </w:r>
      <w:r w:rsidRPr="009540C3">
        <w:rPr>
          <w:rStyle w:val="StyleUnderline"/>
          <w:highlight w:val="green"/>
        </w:rPr>
        <w:t>while it was students who</w:t>
      </w:r>
      <w:r w:rsidRPr="009540C3">
        <w:rPr>
          <w:rStyle w:val="StyleUnderline"/>
        </w:rPr>
        <w:t xml:space="preserve"> </w:t>
      </w:r>
      <w:r w:rsidRPr="009540C3">
        <w:rPr>
          <w:rStyle w:val="StyleUnderline"/>
          <w:highlight w:val="green"/>
        </w:rPr>
        <w:t>started the movement</w:t>
      </w:r>
      <w:r w:rsidRPr="009540C3">
        <w:rPr>
          <w:rStyle w:val="StyleUnderline"/>
        </w:rPr>
        <w:t xml:space="preserve">, more and </w:t>
      </w:r>
      <w:r w:rsidRPr="009540C3">
        <w:rPr>
          <w:rStyle w:val="StyleUnderline"/>
          <w:highlight w:val="green"/>
        </w:rPr>
        <w:t>more workers—and even companies—are joining</w:t>
      </w:r>
      <w:r w:rsidRPr="009540C3">
        <w:rPr>
          <w:rStyle w:val="StyleUnderline"/>
        </w:rPr>
        <w:t xml:space="preserve"> them in support.</w:t>
      </w:r>
      <w:r>
        <w:rPr>
          <w:rStyle w:val="StyleUnderline"/>
        </w:rPr>
        <w:t xml:space="preserve"> </w:t>
      </w:r>
      <w:r w:rsidRPr="009540C3">
        <w:rPr>
          <w:sz w:val="16"/>
        </w:rPr>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sidRPr="009540C3">
        <w:rPr>
          <w:b/>
          <w:bCs/>
          <w:sz w:val="16"/>
        </w:rPr>
        <w:t xml:space="preserve">Walkouts </w:t>
      </w:r>
      <w:r w:rsidRPr="009540C3">
        <w:rPr>
          <w:rStyle w:val="StyleUnderline"/>
          <w:highlight w:val="green"/>
        </w:rPr>
        <w:t>Amazon</w:t>
      </w:r>
      <w:r>
        <w:rPr>
          <w:rStyle w:val="StyleUnderline"/>
        </w:rPr>
        <w:t xml:space="preserve"> </w:t>
      </w:r>
      <w:r w:rsidRPr="009540C3">
        <w:rPr>
          <w:rStyle w:val="StyleUnderline"/>
        </w:rPr>
        <w:t xml:space="preserve">is </w:t>
      </w:r>
      <w:r w:rsidRPr="009540C3">
        <w:rPr>
          <w:rStyle w:val="StyleUnderline"/>
          <w:highlight w:val="green"/>
        </w:rPr>
        <w:t>expected</w:t>
      </w:r>
      <w:r w:rsidRPr="009540C3">
        <w:rPr>
          <w:rStyle w:val="StyleUnderline"/>
        </w:rPr>
        <w:t xml:space="preserve"> </w:t>
      </w:r>
      <w:r w:rsidRPr="009540C3">
        <w:rPr>
          <w:rStyle w:val="StyleUnderline"/>
          <w:highlight w:val="green"/>
        </w:rPr>
        <w:t>to see more than 1,500</w:t>
      </w:r>
      <w:r w:rsidRPr="009540C3">
        <w:rPr>
          <w:rStyle w:val="StyleUnderline"/>
        </w:rPr>
        <w:t xml:space="preserve"> employees </w:t>
      </w:r>
      <w:r w:rsidRPr="009540C3">
        <w:rPr>
          <w:rStyle w:val="StyleUnderline"/>
          <w:highlight w:val="green"/>
        </w:rPr>
        <w:t>walk out</w:t>
      </w:r>
      <w:r w:rsidRPr="009540C3">
        <w:rPr>
          <w:rStyle w:val="StyleUnderline"/>
        </w:rPr>
        <w:t xml:space="preserve">, with the largest contingent exiting its Seattle headquarters, </w:t>
      </w:r>
      <w:r w:rsidRPr="009540C3">
        <w:rPr>
          <w:rStyle w:val="StyleUnderline"/>
          <w:highlight w:val="green"/>
        </w:rPr>
        <w:t>as they push</w:t>
      </w:r>
      <w:r w:rsidRPr="009540C3">
        <w:rPr>
          <w:rStyle w:val="StyleUnderline"/>
        </w:rPr>
        <w:t xml:space="preserve"> </w:t>
      </w:r>
      <w:r w:rsidRPr="009540C3">
        <w:rPr>
          <w:rStyle w:val="StyleUnderline"/>
          <w:highlight w:val="green"/>
        </w:rPr>
        <w:t>the company to cut ties with fossil-fuel companies</w:t>
      </w:r>
      <w:r w:rsidRPr="009540C3">
        <w:rPr>
          <w:rStyle w:val="StyleUnderline"/>
        </w:rPr>
        <w:t xml:space="preserve"> </w:t>
      </w:r>
      <w:r w:rsidRPr="009540C3">
        <w:rPr>
          <w:rStyle w:val="StyleUnderline"/>
          <w:highlight w:val="green"/>
        </w:rPr>
        <w:t>and</w:t>
      </w:r>
      <w:r w:rsidRPr="009540C3">
        <w:rPr>
          <w:rStyle w:val="StyleUnderline"/>
        </w:rPr>
        <w:t xml:space="preserve"> stop funding </w:t>
      </w:r>
      <w:r w:rsidRPr="009540C3">
        <w:rPr>
          <w:rStyle w:val="StyleUnderline"/>
          <w:highlight w:val="green"/>
        </w:rPr>
        <w:t>groups that deny climate science.</w:t>
      </w:r>
      <w:r w:rsidRPr="009540C3">
        <w:rPr>
          <w:rStyle w:val="StyleUnderline"/>
        </w:rPr>
        <w:t xml:space="preserve"> </w:t>
      </w:r>
      <w:r w:rsidRPr="009540C3">
        <w:rPr>
          <w:rStyle w:val="StyleUnderline"/>
          <w:highlight w:val="green"/>
        </w:rPr>
        <w:t>The company</w:t>
      </w:r>
      <w:r w:rsidRPr="009540C3">
        <w:rPr>
          <w:rStyle w:val="StyleUnderline"/>
        </w:rPr>
        <w:t xml:space="preserve"> on Thursday </w:t>
      </w:r>
      <w:r w:rsidRPr="009540C3">
        <w:rPr>
          <w:rStyle w:val="StyleUnderline"/>
          <w:highlight w:val="green"/>
        </w:rPr>
        <w:t>announced it would make</w:t>
      </w:r>
      <w:r w:rsidRPr="009540C3">
        <w:rPr>
          <w:rStyle w:val="StyleUnderline"/>
        </w:rPr>
        <w:t xml:space="preserve"> its </w:t>
      </w:r>
      <w:r w:rsidRPr="009540C3">
        <w:rPr>
          <w:rStyle w:val="StyleUnderline"/>
          <w:highlight w:val="green"/>
        </w:rPr>
        <w:t>operations carbon-neutral by 2040</w:t>
      </w:r>
      <w:r w:rsidRPr="009540C3">
        <w:rPr>
          <w:rStyle w:val="StyleUnderline"/>
        </w:rPr>
        <w:t xml:space="preserve"> and run entirely on renewable energy within a decade.</w:t>
      </w:r>
      <w:r>
        <w:rPr>
          <w:rStyle w:val="StyleUnderline"/>
        </w:rPr>
        <w:t xml:space="preserve"> </w:t>
      </w:r>
    </w:p>
    <w:p w14:paraId="571C129A" w14:textId="77777777" w:rsidR="00B95E35" w:rsidRPr="004C0DE1" w:rsidRDefault="00B95E35" w:rsidP="00B95E35">
      <w:pPr>
        <w:pStyle w:val="Heading4"/>
      </w:pPr>
      <w:r>
        <w:t>Extinction</w:t>
      </w:r>
    </w:p>
    <w:p w14:paraId="6B028040" w14:textId="77777777" w:rsidR="00B95E35" w:rsidRPr="00DB16C2" w:rsidRDefault="00B95E35" w:rsidP="00B95E35">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w:t>
      </w:r>
      <w:r w:rsidRPr="00DB16C2">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DB16C2">
        <w:rPr>
          <w:color w:val="000000" w:themeColor="text1"/>
          <w:sz w:val="16"/>
          <w:szCs w:val="16"/>
        </w:rPr>
        <w:t>livescience</w:t>
      </w:r>
      <w:proofErr w:type="spellEnd"/>
      <w:r w:rsidRPr="00DB16C2">
        <w:rPr>
          <w:color w:val="000000" w:themeColor="text1"/>
          <w:sz w:val="16"/>
          <w:szCs w:val="16"/>
        </w:rPr>
        <w:t xml:space="preserve">, </w:t>
      </w:r>
      <w:hyperlink r:id="rId22" w:history="1">
        <w:r w:rsidRPr="00DB16C2">
          <w:rPr>
            <w:color w:val="000000" w:themeColor="text1"/>
            <w:sz w:val="16"/>
            <w:szCs w:val="16"/>
          </w:rPr>
          <w:t>https://www.livescience.com/65633-climate-change-dooms-humans-by-2050.html</w:t>
        </w:r>
      </w:hyperlink>
      <w:r w:rsidRPr="00DB16C2">
        <w:rPr>
          <w:color w:val="000000" w:themeColor="text1"/>
          <w:sz w:val="16"/>
          <w:szCs w:val="16"/>
        </w:rPr>
        <w:t xml:space="preserve"> Justin</w:t>
      </w:r>
    </w:p>
    <w:p w14:paraId="59FEFD14" w14:textId="77777777" w:rsidR="00B95E35" w:rsidRDefault="00B95E35" w:rsidP="00B95E35">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23"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4"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25"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proofErr w:type="gramStart"/>
      <w:r w:rsidRPr="00757213">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6"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14:paraId="0593121B" w14:textId="77777777" w:rsidR="00B95E35" w:rsidRPr="00B95E35" w:rsidRDefault="00B95E35" w:rsidP="00B95E35"/>
    <w:sectPr w:rsidR="00B95E35" w:rsidRPr="00B95E3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531A9C"/>
    <w:multiLevelType w:val="hybridMultilevel"/>
    <w:tmpl w:val="604E2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826F0B"/>
    <w:multiLevelType w:val="hybridMultilevel"/>
    <w:tmpl w:val="809C4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5C7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25B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ED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C7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2AA9"/>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34AA"/>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535D"/>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3743"/>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A41"/>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E35"/>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8191C"/>
  <w14:defaultImageDpi w14:val="300"/>
  <w15:docId w15:val="{821CE9BA-2FDC-CF4E-832A-F1323E028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34A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834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34A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7834A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7834A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834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34AA"/>
  </w:style>
  <w:style w:type="character" w:customStyle="1" w:styleId="Heading1Char">
    <w:name w:val="Heading 1 Char"/>
    <w:aliases w:val="Pocket Char"/>
    <w:basedOn w:val="DefaultParagraphFont"/>
    <w:link w:val="Heading1"/>
    <w:uiPriority w:val="9"/>
    <w:rsid w:val="007834A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834AA"/>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7834AA"/>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7834A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834AA"/>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7834AA"/>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20"/>
    <w:qFormat/>
    <w:rsid w:val="007834A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834A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7834AA"/>
    <w:rPr>
      <w:color w:val="auto"/>
      <w:u w:val="none"/>
    </w:rPr>
  </w:style>
  <w:style w:type="paragraph" w:styleId="DocumentMap">
    <w:name w:val="Document Map"/>
    <w:basedOn w:val="Normal"/>
    <w:link w:val="DocumentMapChar"/>
    <w:uiPriority w:val="99"/>
    <w:semiHidden/>
    <w:unhideWhenUsed/>
    <w:rsid w:val="007834A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34AA"/>
    <w:rPr>
      <w:rFonts w:ascii="Lucida Grande" w:hAnsi="Lucida Grande" w:cs="Lucida Grande"/>
    </w:rPr>
  </w:style>
  <w:style w:type="paragraph" w:customStyle="1" w:styleId="textbold">
    <w:name w:val="text bold"/>
    <w:basedOn w:val="Normal"/>
    <w:link w:val="Emphasis"/>
    <w:autoRedefine/>
    <w:uiPriority w:val="20"/>
    <w:qFormat/>
    <w:rsid w:val="004F5C73"/>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4F5C7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itter.com/ABC" TargetMode="External"/><Relationship Id="rId18" Type="http://schemas.openxmlformats.org/officeDocument/2006/relationships/hyperlink" Target="https://twitter.com/CBSNews" TargetMode="External"/><Relationship Id="rId26" Type="http://schemas.openxmlformats.org/officeDocument/2006/relationships/hyperlink" Target="https://www.livescience.com/51990-sea-level-rise-unknowns.html" TargetMode="External"/><Relationship Id="rId3" Type="http://schemas.openxmlformats.org/officeDocument/2006/relationships/customXml" Target="../customXml/item3.xml"/><Relationship Id="rId21" Type="http://schemas.openxmlformats.org/officeDocument/2006/relationships/hyperlink" Target="https://twitter.com/newmarkjschool" TargetMode="External"/><Relationship Id="rId7" Type="http://schemas.openxmlformats.org/officeDocument/2006/relationships/settings" Target="settings.xml"/><Relationship Id="rId12" Type="http://schemas.openxmlformats.org/officeDocument/2006/relationships/hyperlink" Target="https://wiredspace.wits.ac.za/jspui/bitstream/10539/23188/1/Research%20Report%20Stephen%20Muhudhia%20887305%20January,%202017.pdf" TargetMode="External"/><Relationship Id="rId17" Type="http://schemas.openxmlformats.org/officeDocument/2006/relationships/hyperlink" Target="https://abcnews.go.com/Politics/teenage-climate-change-activist-greta-thunbeerg-takes-global/story?id=65601228" TargetMode="External"/><Relationship Id="rId25" Type="http://schemas.openxmlformats.org/officeDocument/2006/relationships/hyperlink" Target="https://www.livescience.com/55129-how-heat-waves-kill-so-quickly.html" TargetMode="External"/><Relationship Id="rId2" Type="http://schemas.openxmlformats.org/officeDocument/2006/relationships/customXml" Target="../customXml/item2.xml"/><Relationship Id="rId16" Type="http://schemas.openxmlformats.org/officeDocument/2006/relationships/hyperlink" Target="https://abcnews.go.com/International/united-nations-report-details-looming-climate-crisis/story?id=58354235" TargetMode="External"/><Relationship Id="rId20" Type="http://schemas.openxmlformats.org/officeDocument/2006/relationships/hyperlink" Target="https://twitter.com/CrainsNewYor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nk.springer.com/article/10.1007/s11158-020-09487-9" TargetMode="External"/><Relationship Id="rId24" Type="http://schemas.openxmlformats.org/officeDocument/2006/relationships/hyperlink" Target="https://www.livescience.com/57266-amazon-river.html" TargetMode="External"/><Relationship Id="rId5" Type="http://schemas.openxmlformats.org/officeDocument/2006/relationships/numbering" Target="numbering.xml"/><Relationship Id="rId15" Type="http://schemas.openxmlformats.org/officeDocument/2006/relationships/hyperlink" Target="https://abcnews.go.com/Politics/teenage-climate-change-activist-greta-thunbeerg-takes-global/story?id=65601228" TargetMode="External"/><Relationship Id="rId23" Type="http://schemas.openxmlformats.org/officeDocument/2006/relationships/hyperlink" Target="https://www.ipcc.ch/sr15/" TargetMode="External"/><Relationship Id="rId28" Type="http://schemas.openxmlformats.org/officeDocument/2006/relationships/theme" Target="theme/theme1.xml"/><Relationship Id="rId10" Type="http://schemas.openxmlformats.org/officeDocument/2006/relationships/hyperlink" Target="https://play.google.com/store/books/details?id=7o1tA__v4xwC&amp;rdid=book-7o1tA__v4xwC&amp;rdot=1" TargetMode="External"/><Relationship Id="rId19" Type="http://schemas.openxmlformats.org/officeDocument/2006/relationships/hyperlink" Target="https://twitter.com/HuffPost" TargetMode="External"/><Relationship Id="rId4" Type="http://schemas.openxmlformats.org/officeDocument/2006/relationships/customXml" Target="../customXml/item4.xml"/><Relationship Id="rId9" Type="http://schemas.openxmlformats.org/officeDocument/2006/relationships/hyperlink" Target="https://digitalcommons.wcl.american.edu/cgi/viewcontent.cgi?referer=https://www.google.com/&amp;httpsredir=1&amp;article=1047&amp;context=lelb" TargetMode="External"/><Relationship Id="rId14" Type="http://schemas.openxmlformats.org/officeDocument/2006/relationships/hyperlink" Target="https://abcnews.go.com/Politics/greta-thunberg-teen-climate-activist-tells-us-lawmakers/story?id=65692288" TargetMode="External"/><Relationship Id="rId22" Type="http://schemas.openxmlformats.org/officeDocument/2006/relationships/hyperlink" Target="https://www.livescience.com/65633-climate-change-dooms-humans-by-2050.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Pages>
  <Words>6909</Words>
  <Characters>39387</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46204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3</cp:revision>
  <dcterms:created xsi:type="dcterms:W3CDTF">2021-12-04T17:11:00Z</dcterms:created>
  <dcterms:modified xsi:type="dcterms:W3CDTF">2021-12-04T19:35:00Z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