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F77EE" w14:textId="77777777" w:rsidR="0051060F" w:rsidRDefault="0051060F" w:rsidP="00DC0B89">
      <w:pPr>
        <w:pStyle w:val="Heading2"/>
      </w:pPr>
    </w:p>
    <w:p w14:paraId="3EEBE5BD" w14:textId="49FF08C0" w:rsidR="00DC0B89" w:rsidRDefault="00DC0B89" w:rsidP="00DC0B89">
      <w:pPr>
        <w:pStyle w:val="Heading2"/>
      </w:pPr>
      <w:r>
        <w:t xml:space="preserve">AC Courts </w:t>
      </w:r>
    </w:p>
    <w:p w14:paraId="4E3B0193" w14:textId="13304C4D" w:rsidR="00DC0B89" w:rsidRDefault="00DC0B89" w:rsidP="00DC0B89">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48B84E6D" w14:textId="77777777" w:rsidR="00DC0B89" w:rsidRPr="00D2046C" w:rsidRDefault="00DC0B89" w:rsidP="00DC0B89">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61A58642" w14:textId="77777777" w:rsidR="00DC0B89" w:rsidRPr="001130DA" w:rsidRDefault="00DC0B89" w:rsidP="00DC0B89">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261C89F0" w14:textId="77777777" w:rsidR="00DC0B89" w:rsidRPr="001130DA" w:rsidRDefault="00DC0B89" w:rsidP="00DC0B89">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2FE48E9C" w14:textId="77777777" w:rsidR="00DC0B89" w:rsidRPr="00425E77" w:rsidRDefault="00DC0B89" w:rsidP="00DC0B89">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6E3FC904" w14:textId="77777777" w:rsidR="00DC0B89" w:rsidRPr="001130DA" w:rsidRDefault="00DC0B89" w:rsidP="00DC0B89">
      <w:pPr>
        <w:rPr>
          <w:sz w:val="16"/>
        </w:rPr>
      </w:pPr>
      <w:r w:rsidRPr="001130DA">
        <w:rPr>
          <w:sz w:val="16"/>
        </w:rPr>
        <w:t>A. Initial Definitions and Considerations</w:t>
      </w:r>
    </w:p>
    <w:p w14:paraId="200F9032" w14:textId="77777777" w:rsidR="00DC0B89" w:rsidRPr="00ED5AB7" w:rsidRDefault="00DC0B89" w:rsidP="00DC0B89">
      <w:pPr>
        <w:rPr>
          <w:rStyle w:val="Emphasis"/>
        </w:rPr>
      </w:pPr>
      <w:r w:rsidRPr="001130DA">
        <w:rPr>
          <w:sz w:val="16"/>
        </w:rPr>
        <w:t xml:space="preserve">1. </w:t>
      </w:r>
      <w:r w:rsidRPr="00ED5AB7">
        <w:rPr>
          <w:rStyle w:val="Emphasis"/>
        </w:rPr>
        <w:t>CIL Standards</w:t>
      </w:r>
    </w:p>
    <w:p w14:paraId="101B9DD1" w14:textId="77777777" w:rsidR="00DC0B89" w:rsidRPr="003E22A7" w:rsidRDefault="00DC0B89" w:rsidP="00DC0B89">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2A1AC9">
        <w:rPr>
          <w:sz w:val="16"/>
        </w:rPr>
        <w:t>. As is true for general practice, evidence of acceptance as law may</w:t>
      </w:r>
      <w:r w:rsidRPr="00ED5AB7">
        <w:rPr>
          <w:sz w:val="16"/>
        </w:rPr>
        <w:t xml:space="preserve">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0E8211A0" w14:textId="77777777" w:rsidR="00DC0B89" w:rsidRPr="00ED5AB7" w:rsidRDefault="00DC0B89" w:rsidP="00DC0B89">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2EEAF188" w14:textId="77777777" w:rsidR="00DC0B89" w:rsidRPr="003E22A7" w:rsidRDefault="00DC0B89" w:rsidP="00DC0B89">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0640B00C" w14:textId="77777777" w:rsidR="00DC0B89" w:rsidRPr="001130DA" w:rsidRDefault="00DC0B89" w:rsidP="00DC0B89">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means the State may not impose unreasonably high membership requirements that hinder the establishment of organizations</w:t>
      </w:r>
      <w:r w:rsidRPr="001130DA">
        <w:rPr>
          <w:sz w:val="16"/>
        </w:rPr>
        <w:t xml:space="preserve">, </w:t>
      </w:r>
      <w:r w:rsidRPr="00ED5AB7">
        <w:rPr>
          <w:sz w:val="16"/>
        </w:rPr>
        <w:t>or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7AAE7454" w14:textId="77777777" w:rsidR="00DC0B89" w:rsidRPr="00A56669" w:rsidRDefault="00DC0B89" w:rsidP="00DC0B89">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11B1AEA8" w14:textId="77777777" w:rsidR="00DC0B89" w:rsidRPr="001130DA" w:rsidRDefault="00DC0B89" w:rsidP="00DC0B89">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68862B7C" w14:textId="77777777" w:rsidR="00DC0B89" w:rsidRPr="00425E77" w:rsidRDefault="00DC0B89" w:rsidP="00DC0B89">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Another major UN Human Rightstreaty,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25E77">
        <w:rPr>
          <w:sz w:val="16"/>
        </w:rPr>
        <w:t xml:space="preserve">. 124 </w:t>
      </w:r>
      <w:r w:rsidRPr="00425E77">
        <w:rPr>
          <w:u w:val="single"/>
        </w:rPr>
        <w:t>The ICCPR has been ratified by 173 countries, including three of the four largepopulation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125 Indeed, of the 187 ILO Member States, only 11 relatively smallpopulation countries have not ratified at least one of Convention 87, the ICESCR, or the ICCPR.126</w:t>
      </w:r>
    </w:p>
    <w:p w14:paraId="7E3F26AF" w14:textId="77777777" w:rsidR="00DC0B89" w:rsidRPr="00425E77" w:rsidRDefault="00DC0B89" w:rsidP="00DC0B89">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127 At a national level, the vast majority of constitutions provide for freedom of association, although some use general language that (unlike the international instruments just mentioned) does not specify workers or trade unions. 128</w:t>
      </w:r>
    </w:p>
    <w:p w14:paraId="57BC0454" w14:textId="77777777" w:rsidR="00DC0B89" w:rsidRPr="00425E77" w:rsidRDefault="00DC0B89" w:rsidP="00DC0B89">
      <w:pPr>
        <w:rPr>
          <w:sz w:val="16"/>
        </w:rPr>
      </w:pPr>
      <w:r w:rsidRPr="00425E77">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62FEF4FD" w14:textId="77777777" w:rsidR="00DC0B89" w:rsidRPr="001130DA" w:rsidRDefault="00DC0B89" w:rsidP="00DC0B89">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the Labour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including “respect for International Labour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6A096C05" w14:textId="77777777" w:rsidR="00DC0B89" w:rsidRPr="00A56669" w:rsidRDefault="00DC0B89" w:rsidP="00DC0B89">
      <w:pPr>
        <w:rPr>
          <w:sz w:val="16"/>
          <w:szCs w:val="16"/>
        </w:rPr>
      </w:pPr>
      <w:r w:rsidRPr="00A56669">
        <w:rPr>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p>
    <w:p w14:paraId="0681DB0E" w14:textId="77777777" w:rsidR="00DC0B89" w:rsidRPr="001130DA" w:rsidRDefault="00DC0B89" w:rsidP="00DC0B89">
      <w:pPr>
        <w:rPr>
          <w:sz w:val="16"/>
        </w:rPr>
      </w:pP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2A1AC9">
        <w:rPr>
          <w:sz w:val="16"/>
        </w:rPr>
        <w:t xml:space="preserve">. 146 And </w:t>
      </w:r>
      <w:r w:rsidRPr="002A1AC9">
        <w:rPr>
          <w:u w:val="single"/>
        </w:rPr>
        <w:t>although particular limits on the right may vary from one country to another</w:t>
      </w:r>
      <w:r w:rsidRPr="002A1AC9">
        <w:rPr>
          <w:sz w:val="16"/>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3EBD5664" w14:textId="77777777" w:rsidR="00DC0B89" w:rsidRPr="001130DA" w:rsidRDefault="00DC0B89" w:rsidP="00DC0B89">
      <w:pPr>
        <w:rPr>
          <w:sz w:val="16"/>
        </w:rPr>
      </w:pP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p>
    <w:p w14:paraId="00A81DE9" w14:textId="77777777" w:rsidR="00DC0B89" w:rsidRPr="0098613E" w:rsidRDefault="00DC0B89" w:rsidP="00DC0B89">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p>
    <w:p w14:paraId="4C90367B" w14:textId="77777777" w:rsidR="00DC0B89" w:rsidRPr="001130DA" w:rsidRDefault="00DC0B89" w:rsidP="00DC0B89">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5386E76C" w14:textId="77777777" w:rsidR="00DC0B89" w:rsidRPr="0098613E" w:rsidRDefault="00DC0B89" w:rsidP="00DC0B89">
      <w:pPr>
        <w:rPr>
          <w:rStyle w:val="Emphasis"/>
        </w:rPr>
      </w:pP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7968FE43" w14:textId="77777777" w:rsidR="00DC0B89" w:rsidRPr="002A1AC9" w:rsidRDefault="00DC0B89" w:rsidP="00DC0B89">
      <w:pPr>
        <w:rPr>
          <w:u w:val="single"/>
        </w:rPr>
      </w:pP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2A1AC9">
        <w:rPr>
          <w:sz w:val="16"/>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p>
    <w:p w14:paraId="4BEF3CFC" w14:textId="77777777" w:rsidR="00DC0B89" w:rsidRPr="002A1AC9" w:rsidRDefault="00DC0B89" w:rsidP="00DC0B89">
      <w:pPr>
        <w:rPr>
          <w:sz w:val="16"/>
        </w:rPr>
      </w:pPr>
      <w:r w:rsidRPr="002A1AC9">
        <w:rPr>
          <w:u w:val="single"/>
        </w:rPr>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2A1AC9">
        <w:rPr>
          <w:sz w:val="16"/>
        </w:rPr>
        <w:t xml:space="preserve">. However, as explained earlier, </w:t>
      </w:r>
      <w:r w:rsidRPr="002A1AC9">
        <w:rPr>
          <w:u w:val="single"/>
        </w:rPr>
        <w:t xml:space="preserve">national courts for </w:t>
      </w:r>
      <w:r w:rsidRPr="002A1AC9">
        <w:rPr>
          <w:rStyle w:val="Emphasis"/>
        </w:rPr>
        <w:t>two of the six non-ratifying countries</w:t>
      </w:r>
      <w:r w:rsidRPr="002A1AC9">
        <w:rPr>
          <w:sz w:val="16"/>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2A1AC9">
        <w:rPr>
          <w:sz w:val="16"/>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2A1AC9">
        <w:rPr>
          <w:sz w:val="16"/>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2A1AC9">
        <w:rPr>
          <w:sz w:val="16"/>
        </w:rPr>
        <w:t>159</w:t>
      </w:r>
    </w:p>
    <w:p w14:paraId="34037813" w14:textId="77777777" w:rsidR="00DC0B89" w:rsidRPr="001130DA" w:rsidRDefault="00DC0B89" w:rsidP="00DC0B89">
      <w:pPr>
        <w:rPr>
          <w:sz w:val="16"/>
        </w:rPr>
      </w:pPr>
      <w:r w:rsidRPr="002A1AC9">
        <w:rPr>
          <w:sz w:val="16"/>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2A1AC9">
        <w:rPr>
          <w:sz w:val="16"/>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2A1AC9">
        <w:rPr>
          <w:sz w:val="16"/>
        </w:rPr>
        <w:t xml:space="preserve">.161 Accordingly, a more relevant reference point in this setting may be that </w:t>
      </w:r>
      <w:r w:rsidRPr="002A1AC9">
        <w:rPr>
          <w:u w:val="single"/>
        </w:rPr>
        <w:t xml:space="preserve">“when States act in conformity with a treaty provision by which they are not bound . . . this may </w:t>
      </w:r>
      <w:r w:rsidRPr="002A1AC9">
        <w:rPr>
          <w:rStyle w:val="Emphasis"/>
        </w:rPr>
        <w:t>evidence the existence of acceptance as law (opinio juris) in the absence of any explanation to the contrary</w:t>
      </w:r>
      <w:r w:rsidRPr="002A1AC9">
        <w:rPr>
          <w:u w:val="single"/>
        </w:rPr>
        <w:t>.”</w:t>
      </w:r>
      <w:r w:rsidRPr="001130DA">
        <w:rPr>
          <w:sz w:val="16"/>
        </w:rPr>
        <w:t>162</w:t>
      </w:r>
    </w:p>
    <w:p w14:paraId="0422334B" w14:textId="77777777" w:rsidR="00DC0B89" w:rsidRPr="001130DA" w:rsidRDefault="00DC0B89" w:rsidP="00DC0B89">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Of particular relevance to the U.S. setting, these expansions have included assuring the right to strike for public sector employees and prohibiting the hiring of replacements for strikers</w:t>
      </w:r>
      <w:r w:rsidRPr="001130DA">
        <w:rPr>
          <w:sz w:val="16"/>
        </w:rPr>
        <w:t>.165</w:t>
      </w:r>
    </w:p>
    <w:p w14:paraId="2F16752D" w14:textId="77777777" w:rsidR="00DC0B89" w:rsidRPr="001130DA" w:rsidRDefault="00DC0B89" w:rsidP="00DC0B89">
      <w:pPr>
        <w:rPr>
          <w:sz w:val="16"/>
        </w:rPr>
      </w:pPr>
      <w:r w:rsidRPr="0098613E">
        <w:rPr>
          <w:sz w:val="16"/>
        </w:rPr>
        <w:t>A third reason to infer opinio juris</w:t>
      </w:r>
      <w:r w:rsidRPr="001130DA">
        <w:rPr>
          <w:sz w:val="16"/>
        </w:rPr>
        <w:t xml:space="preserve"> (in addition to the centrality of FOA principles within the ILO Constitution and the strong evidence of FOA and rightto-strike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0B9A0A48" w14:textId="77777777" w:rsidR="00DC0B89" w:rsidRPr="0098613E" w:rsidRDefault="00DC0B89" w:rsidP="00DC0B89">
      <w:pPr>
        <w:rPr>
          <w:sz w:val="16"/>
        </w:rPr>
      </w:pPr>
      <w:r w:rsidRPr="001130DA">
        <w:rPr>
          <w:sz w:val="16"/>
        </w:rPr>
        <w:t xml:space="preserve">In 2018, responding to a press briefing on a strike by U.N. employees following announced pay cuts, </w:t>
      </w:r>
      <w:r w:rsidRPr="0098613E">
        <w:rPr>
          <w:sz w:val="16"/>
        </w:rPr>
        <w:t>the Deputy Spokesman for the U.N. SecretaryGeneral reiterated the U.N. view that the right to strike is indeed CIL and did so in the context of the right being asserted by public employees not involved in the administration of the state:</w:t>
      </w:r>
    </w:p>
    <w:p w14:paraId="2F8911D9" w14:textId="77777777" w:rsidR="00DC0B89" w:rsidRPr="001130DA" w:rsidRDefault="00DC0B89" w:rsidP="00DC0B89">
      <w:pPr>
        <w:rPr>
          <w:sz w:val="16"/>
        </w:rPr>
      </w:pPr>
      <w:r w:rsidRPr="001130DA">
        <w:rPr>
          <w:sz w:val="16"/>
        </w:rPr>
        <w:t xml:space="preserve">Question: Does the Secretary-General believe that U.N. staff have a right to take part in industrial action? </w:t>
      </w:r>
    </w:p>
    <w:p w14:paraId="387E7352" w14:textId="77777777" w:rsidR="00DC0B89" w:rsidRPr="001130DA" w:rsidRDefault="00DC0B89" w:rsidP="00DC0B89">
      <w:pPr>
        <w:rPr>
          <w:sz w:val="16"/>
        </w:rPr>
      </w:pPr>
      <w:r w:rsidRPr="001130DA">
        <w:rPr>
          <w:sz w:val="16"/>
        </w:rPr>
        <w:t>Deputy Spokesman: We believe the right to strike is part of customary international law.167</w:t>
      </w:r>
    </w:p>
    <w:p w14:paraId="661AE12F" w14:textId="77777777" w:rsidR="00DC0B89" w:rsidRPr="001130DA" w:rsidRDefault="00DC0B89" w:rsidP="00DC0B89">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303DC475" w14:textId="77777777" w:rsidR="00DC0B89" w:rsidRPr="00875A8F" w:rsidRDefault="00DC0B89" w:rsidP="00DC0B89">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There are variations in national practice and also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4CA6840F" w14:textId="77777777" w:rsidR="00DC0B89" w:rsidRDefault="00DC0B89" w:rsidP="00DC0B89"/>
    <w:p w14:paraId="2B251F33" w14:textId="77777777" w:rsidR="00DC0B89" w:rsidRDefault="00DC0B89" w:rsidP="00DC0B89">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4A2AA2A5" w14:textId="77777777" w:rsidR="00DC0B89" w:rsidRPr="00463A35" w:rsidRDefault="00DC0B89" w:rsidP="00DC0B89">
      <w:r w:rsidRPr="00463A35">
        <w:rPr>
          <w:rStyle w:val="Style13ptBold"/>
        </w:rPr>
        <w:t>Seifert 21</w:t>
      </w:r>
      <w:r>
        <w:t xml:space="preserve"> [Achim; 2021; </w:t>
      </w:r>
      <w:r w:rsidRPr="00463A35">
        <w:t>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10" w:history="1">
        <w:r w:rsidRPr="00111F4F">
          <w:rPr>
            <w:rStyle w:val="Hyperlink"/>
          </w:rPr>
          <w:t>https://sci-hub.se/https://doi.org/10.1177/2031952521994412</w:t>
        </w:r>
      </w:hyperlink>
      <w:r>
        <w:t>] Justin</w:t>
      </w:r>
    </w:p>
    <w:p w14:paraId="60AE79D8" w14:textId="77777777" w:rsidR="00DC0B89" w:rsidRPr="00B57BC0" w:rsidRDefault="00DC0B89" w:rsidP="00DC0B89">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organisation’s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20852E82" w14:textId="77777777" w:rsidR="00DC0B89" w:rsidRPr="00463A35" w:rsidRDefault="00DC0B89" w:rsidP="00DC0B89"/>
    <w:p w14:paraId="3055FF4E" w14:textId="77777777" w:rsidR="00DC0B89" w:rsidRDefault="00DC0B89" w:rsidP="00DC0B89">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6E301126" w14:textId="77777777" w:rsidR="00DC0B89" w:rsidRPr="008751FE" w:rsidRDefault="00DC0B89" w:rsidP="00DC0B89">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No date stated but most recent event cited is 2015, </w:t>
      </w:r>
      <w:hyperlink r:id="rId11" w:history="1">
        <w:r w:rsidRPr="00350781">
          <w:rPr>
            <w:rStyle w:val="Hyperlink"/>
          </w:rPr>
          <w:t>https://www.ilo.org/global/standards/introduction-to-international-labour-standards/the-benefits-of-international-labour-standards/lang--en/index.htm</w:t>
        </w:r>
      </w:hyperlink>
      <w:r>
        <w:t xml:space="preserve">] Justin </w:t>
      </w:r>
    </w:p>
    <w:p w14:paraId="450ED963" w14:textId="77777777" w:rsidR="00DC0B89" w:rsidRPr="00CF4094" w:rsidRDefault="00DC0B89" w:rsidP="00DC0B89">
      <w:pPr>
        <w:rPr>
          <w:u w:val="single"/>
        </w:rPr>
      </w:pPr>
      <w:r w:rsidRPr="00CF4094">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targets of the new international programme</w:t>
      </w:r>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r w:rsidRPr="00CF4094">
        <w:rPr>
          <w:u w:val="single"/>
        </w:rPr>
        <w:t>2030</w:t>
      </w:r>
      <w:r w:rsidRPr="00CF4094">
        <w:rPr>
          <w:sz w:val="16"/>
        </w:rPr>
        <w:t xml:space="preserve"> .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employers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An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labour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labour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r w:rsidRPr="00CF4094">
        <w:rPr>
          <w:u w:val="single"/>
        </w:rPr>
        <w:t>International labour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international labour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labour market policies can </w:t>
      </w:r>
      <w:r w:rsidRPr="00726C77">
        <w:rPr>
          <w:rStyle w:val="Emphasis"/>
          <w:highlight w:val="green"/>
        </w:rPr>
        <w:t>facilitate</w:t>
      </w:r>
      <w:r w:rsidRPr="00726C77">
        <w:rPr>
          <w:rStyle w:val="Emphasis"/>
        </w:rPr>
        <w:t xml:space="preserve"> labour market flexibility, and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lead to better labour</w:t>
      </w:r>
      <w:r w:rsidRPr="00CF4094">
        <w:rPr>
          <w:u w:val="single"/>
        </w:rPr>
        <w:t>–management consultation and cooperation, thereby improving working conditions</w:t>
      </w:r>
      <w:r w:rsidRPr="00CF4094">
        <w:rPr>
          <w:sz w:val="16"/>
        </w:rPr>
        <w:t xml:space="preserve">, reducing the number of costly labour conflicts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r w:rsidRPr="00726C77">
        <w:rPr>
          <w:rStyle w:val="Emphasis"/>
        </w:rPr>
        <w:t>labour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low labour</w:t>
      </w:r>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countries which do not respect labour standards</w:t>
      </w:r>
      <w:r w:rsidRPr="00CF4094">
        <w:rPr>
          <w:u w:val="single"/>
        </w:rPr>
        <w:t xml:space="preserve"> are </w:t>
      </w:r>
      <w:r w:rsidRPr="00726C77">
        <w:rPr>
          <w:rStyle w:val="Emphasis"/>
        </w:rPr>
        <w:t>more competitive in the global economy</w:t>
      </w:r>
      <w:r w:rsidRPr="00CF4094">
        <w:rPr>
          <w:u w:val="single"/>
        </w:rPr>
        <w:t>. International labour standards not only respond to changes in the world of work for the protection of workers, but also take into account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labour market is no different. </w:t>
      </w:r>
      <w:r w:rsidRPr="00CF4094">
        <w:rPr>
          <w:highlight w:val="green"/>
          <w:u w:val="single"/>
        </w:rPr>
        <w:t>Fair labour practices</w:t>
      </w:r>
      <w:r w:rsidRPr="00CF4094">
        <w:rPr>
          <w:u w:val="single"/>
        </w:rPr>
        <w:t xml:space="preserve"> set out in international labour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stable labour</w:t>
      </w:r>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Moreover, such countries often lack the capacity to provide effective social justice. Yet international labour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labour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international labour standards call for the creation of institutions and mechanisms which can enforce labour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65B68B19" w14:textId="77777777" w:rsidR="00DC0B89" w:rsidRDefault="00DC0B89" w:rsidP="00DC0B89"/>
    <w:p w14:paraId="270319A5" w14:textId="77777777" w:rsidR="00DC0B89" w:rsidRPr="00594ADE" w:rsidRDefault="00DC0B89" w:rsidP="00DC0B89">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3CFBA76F" w14:textId="77777777" w:rsidR="00DC0B89" w:rsidRPr="00594ADE" w:rsidRDefault="00DC0B89" w:rsidP="00DC0B89">
      <w:r w:rsidRPr="00594ADE">
        <w:t xml:space="preserve">Tom </w:t>
      </w:r>
      <w:r w:rsidRPr="00594ADE">
        <w:rPr>
          <w:rStyle w:val="Style13ptBold"/>
        </w:rPr>
        <w:t>Cernev &amp;</w:t>
      </w:r>
      <w:r w:rsidRPr="00594ADE">
        <w:t xml:space="preserve"> Richard </w:t>
      </w:r>
      <w:r w:rsidRPr="00594ADE">
        <w:rPr>
          <w:rStyle w:val="Style13ptBold"/>
        </w:rPr>
        <w:t>Fenner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1D5314A9" w14:textId="77777777" w:rsidR="00DC0B89" w:rsidRDefault="00DC0B89" w:rsidP="00DC0B89">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Randers, Rockstrom, Stoknes, Goluke, Collste,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system"(Mastrojeni,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cyber attacks,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Inayatullah, Burgman, Sutherland, &amp; Wintle,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Denkenberger,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Denkenberger,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terrestial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174C47E0" w14:textId="77777777" w:rsidR="00DC0B89" w:rsidRPr="00594ADE" w:rsidRDefault="00DC0B89" w:rsidP="00DC0B89">
      <w:pPr>
        <w:rPr>
          <w:sz w:val="16"/>
        </w:rPr>
      </w:pPr>
    </w:p>
    <w:p w14:paraId="646E23DB" w14:textId="77777777" w:rsidR="00DC0B89" w:rsidRDefault="00DC0B89" w:rsidP="00DC0B89">
      <w:pPr>
        <w:pStyle w:val="Heading3"/>
      </w:pPr>
      <w:r>
        <w:t>Plan</w:t>
      </w:r>
    </w:p>
    <w:p w14:paraId="70626D56" w14:textId="77777777" w:rsidR="00DC0B89" w:rsidRDefault="00DC0B89" w:rsidP="00DC0B89">
      <w:pPr>
        <w:pStyle w:val="Heading4"/>
      </w:pPr>
      <w:r>
        <w:t>Plan text: The United States of America ought to recognize an unconditional right of workers to strike.</w:t>
      </w:r>
    </w:p>
    <w:p w14:paraId="0B0961D9" w14:textId="77777777" w:rsidR="00DC0B89" w:rsidRDefault="00DC0B89" w:rsidP="00DC0B89"/>
    <w:p w14:paraId="01FB8100" w14:textId="77777777" w:rsidR="00DC0B89" w:rsidRDefault="00DC0B89" w:rsidP="00DC0B89">
      <w:pPr>
        <w:pStyle w:val="Heading4"/>
      </w:pPr>
      <w:r>
        <w:t xml:space="preserve">Definition of </w:t>
      </w:r>
      <w:r w:rsidRPr="0026026A">
        <w:rPr>
          <w:u w:val="single"/>
        </w:rPr>
        <w:t>unconditional right to strike</w:t>
      </w:r>
      <w:r>
        <w:t>:</w:t>
      </w:r>
    </w:p>
    <w:p w14:paraId="28909533" w14:textId="77777777" w:rsidR="00DC0B89" w:rsidRDefault="00DC0B89" w:rsidP="00DC0B89">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2" w:history="1">
        <w:r w:rsidRPr="00540FF3">
          <w:rPr>
            <w:rStyle w:val="Hyperlink"/>
          </w:rPr>
          <w:t>https://play.google.com/store/books/details?id=7o1tA__v4xwC&amp;rdid=book-7o1tA__v4xwC&amp;rdot=1</w:t>
        </w:r>
      </w:hyperlink>
      <w:r>
        <w:t>] Justin</w:t>
      </w:r>
    </w:p>
    <w:p w14:paraId="4DB881D9" w14:textId="77777777" w:rsidR="00DC0B89" w:rsidRPr="0026026A" w:rsidRDefault="00DC0B89" w:rsidP="00DC0B89">
      <w:r>
        <w:t>**Edited for gendered language</w:t>
      </w:r>
    </w:p>
    <w:p w14:paraId="3A5A34C7" w14:textId="77777777" w:rsidR="00DC0B89" w:rsidRDefault="00DC0B89" w:rsidP="00DC0B89">
      <w:pPr>
        <w:rPr>
          <w:u w:val="single"/>
        </w:rPr>
      </w:pPr>
      <w:r w:rsidRPr="0026026A">
        <w:rPr>
          <w:sz w:val="16"/>
        </w:rPr>
        <w:t xml:space="preserve">As for </w:t>
      </w:r>
      <w:r w:rsidRPr="008D2E40">
        <w:rPr>
          <w:highlight w:val="green"/>
          <w:u w:val="single"/>
        </w:rPr>
        <w:t>the</w:t>
      </w:r>
      <w:r w:rsidRPr="00FC6656">
        <w:rPr>
          <w:u w:val="single"/>
        </w:rPr>
        <w:t xml:space="preserve"> so-called absolute or </w:t>
      </w:r>
      <w:r w:rsidRPr="008D2E40">
        <w:rPr>
          <w:rStyle w:val="Emphasis"/>
          <w:highlight w:val="green"/>
        </w:rPr>
        <w:t>unconditional</w:t>
      </w:r>
      <w:r w:rsidRPr="008D2E40">
        <w:rPr>
          <w:highlight w:val="green"/>
          <w:u w:val="single"/>
        </w:rPr>
        <w:t xml:space="preserve"> right to strike</w:t>
      </w:r>
      <w:r w:rsidRPr="00FC6656">
        <w:rPr>
          <w:u w:val="single"/>
        </w:rPr>
        <w:t xml:space="preserve">—there are no absolute rights that do not </w:t>
      </w:r>
      <w:r w:rsidRPr="008D2E40">
        <w:rPr>
          <w:highlight w:val="green"/>
          <w:u w:val="single"/>
        </w:rPr>
        <w:t>have</w:t>
      </w:r>
      <w:r w:rsidRPr="00FC6656">
        <w:rPr>
          <w:u w:val="single"/>
        </w:rPr>
        <w:t xml:space="preserve"> their </w:t>
      </w:r>
      <w:r w:rsidRPr="008D2E40">
        <w:rPr>
          <w:rStyle w:val="Emphasis"/>
          <w:highlight w:val="green"/>
        </w:rPr>
        <w:t>corresponding</w:t>
      </w:r>
      <w:r w:rsidRPr="008D2E40">
        <w:rPr>
          <w:highlight w:val="green"/>
          <w:u w:val="single"/>
        </w:rPr>
        <w:t xml:space="preserve"> </w:t>
      </w:r>
      <w:r w:rsidRPr="008D2E40">
        <w:rPr>
          <w:rStyle w:val="Emphasis"/>
          <w:highlight w:val="green"/>
        </w:rPr>
        <w:t>responsibilities</w:t>
      </w:r>
      <w:r w:rsidRPr="0026026A">
        <w:rPr>
          <w:sz w:val="16"/>
        </w:rPr>
        <w:t xml:space="preserve">. Under our American Anglo-Saxon system, </w:t>
      </w:r>
      <w:r w:rsidRPr="008D2E40">
        <w:rPr>
          <w:highlight w:val="green"/>
          <w:u w:val="single"/>
        </w:rPr>
        <w:t xml:space="preserve">each individual is </w:t>
      </w:r>
      <w:r w:rsidRPr="008D2E40">
        <w:rPr>
          <w:rStyle w:val="Emphasis"/>
          <w:highlight w:val="green"/>
        </w:rPr>
        <w:t>entitled</w:t>
      </w:r>
      <w:r w:rsidRPr="00FC6656">
        <w:rPr>
          <w:u w:val="single"/>
        </w:rPr>
        <w:t xml:space="preserve"> to the maximum of freedom, </w:t>
      </w:r>
      <w:r w:rsidRPr="008D2E40">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8D2E40">
        <w:rPr>
          <w:highlight w:val="green"/>
          <w:u w:val="single"/>
        </w:rPr>
        <w:t xml:space="preserve">[their] freedom has </w:t>
      </w:r>
      <w:r w:rsidRPr="00FC6656">
        <w:rPr>
          <w:rStyle w:val="Emphasis"/>
        </w:rPr>
        <w:t>due</w:t>
      </w:r>
      <w:r w:rsidRPr="00FC6656">
        <w:rPr>
          <w:u w:val="single"/>
        </w:rPr>
        <w:t xml:space="preserve"> </w:t>
      </w:r>
      <w:r w:rsidRPr="008D2E40">
        <w:rPr>
          <w:rStyle w:val="Emphasis"/>
          <w:highlight w:val="green"/>
        </w:rPr>
        <w:t>regard</w:t>
      </w:r>
      <w:r w:rsidRPr="008D2E40">
        <w:rPr>
          <w:highlight w:val="green"/>
          <w:u w:val="single"/>
        </w:rPr>
        <w:t xml:space="preserve"> for</w:t>
      </w:r>
      <w:r w:rsidRPr="0026026A">
        <w:rPr>
          <w:u w:val="single"/>
        </w:rPr>
        <w:t xml:space="preserve"> the </w:t>
      </w:r>
      <w:r w:rsidRPr="008D2E40">
        <w:rPr>
          <w:rStyle w:val="Emphasis"/>
          <w:highlight w:val="green"/>
        </w:rPr>
        <w:t>rights</w:t>
      </w:r>
      <w:r w:rsidRPr="008D2E40">
        <w:rPr>
          <w:highlight w:val="green"/>
          <w:u w:val="single"/>
        </w:rPr>
        <w:t xml:space="preserve"> and </w:t>
      </w:r>
      <w:r w:rsidRPr="008D2E40">
        <w:rPr>
          <w:rStyle w:val="Emphasis"/>
          <w:highlight w:val="green"/>
        </w:rPr>
        <w:t>freedoms</w:t>
      </w:r>
      <w:r w:rsidRPr="008D2E40">
        <w:rPr>
          <w:highlight w:val="green"/>
          <w:u w:val="single"/>
        </w:rPr>
        <w:t xml:space="preserve"> of </w:t>
      </w:r>
      <w:r w:rsidRPr="008D2E40">
        <w:rPr>
          <w:rStyle w:val="Emphasis"/>
          <w:highlight w:val="green"/>
        </w:rPr>
        <w:t>others</w:t>
      </w:r>
      <w:r w:rsidRPr="008D2E40">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8D2E40">
        <w:rPr>
          <w:highlight w:val="green"/>
          <w:u w:val="single"/>
        </w:rPr>
        <w:t xml:space="preserve">I take </w:t>
      </w:r>
      <w:r w:rsidRPr="008D2E40">
        <w:rPr>
          <w:rStyle w:val="Emphasis"/>
          <w:highlight w:val="green"/>
        </w:rPr>
        <w:t>issue</w:t>
      </w:r>
      <w:r w:rsidRPr="0026026A">
        <w:rPr>
          <w:sz w:val="16"/>
        </w:rPr>
        <w:t xml:space="preserve"> very definitely </w:t>
      </w:r>
      <w:r w:rsidRPr="008D2E40">
        <w:rPr>
          <w:highlight w:val="green"/>
          <w:u w:val="single"/>
        </w:rPr>
        <w:t xml:space="preserve">with the suggestion </w:t>
      </w:r>
      <w:r w:rsidRPr="00FC6656">
        <w:rPr>
          <w:u w:val="single"/>
        </w:rPr>
        <w:t xml:space="preserve">that </w:t>
      </w:r>
      <w:r w:rsidRPr="008D2E40">
        <w:rPr>
          <w:highlight w:val="green"/>
          <w:u w:val="single"/>
        </w:rPr>
        <w:t>there is an</w:t>
      </w:r>
      <w:r w:rsidRPr="0026026A">
        <w:rPr>
          <w:u w:val="single"/>
        </w:rPr>
        <w:t xml:space="preserve"> absolute and </w:t>
      </w:r>
      <w:r w:rsidRPr="008D2E40">
        <w:rPr>
          <w:rStyle w:val="Emphasis"/>
          <w:highlight w:val="green"/>
        </w:rPr>
        <w:t>unconditional</w:t>
      </w:r>
      <w:r w:rsidRPr="008D2E40">
        <w:rPr>
          <w:highlight w:val="green"/>
          <w:u w:val="single"/>
        </w:rPr>
        <w:t xml:space="preserve"> </w:t>
      </w:r>
      <w:r w:rsidRPr="008D2E40">
        <w:rPr>
          <w:rStyle w:val="Emphasis"/>
          <w:highlight w:val="green"/>
        </w:rPr>
        <w:t>right</w:t>
      </w:r>
      <w:r w:rsidRPr="008D2E40">
        <w:rPr>
          <w:highlight w:val="green"/>
          <w:u w:val="single"/>
        </w:rPr>
        <w:t xml:space="preserve"> to</w:t>
      </w:r>
      <w:r w:rsidRPr="0026026A">
        <w:rPr>
          <w:sz w:val="16"/>
        </w:rPr>
        <w:t xml:space="preserve"> concerted action (which after all is what the </w:t>
      </w:r>
      <w:r w:rsidRPr="008D2E40">
        <w:rPr>
          <w:rStyle w:val="Emphasis"/>
          <w:highlight w:val="green"/>
        </w:rPr>
        <w:t>strike</w:t>
      </w:r>
      <w:r w:rsidRPr="0026026A">
        <w:rPr>
          <w:sz w:val="16"/>
        </w:rPr>
        <w:t xml:space="preserve"> is) </w:t>
      </w:r>
      <w:r w:rsidRPr="008D2E40">
        <w:rPr>
          <w:highlight w:val="green"/>
          <w:u w:val="single"/>
        </w:rPr>
        <w:t xml:space="preserve">which </w:t>
      </w:r>
      <w:r w:rsidRPr="008D2E40">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8D2E40">
        <w:rPr>
          <w:rStyle w:val="Emphasis"/>
          <w:highlight w:val="green"/>
        </w:rPr>
        <w:t>welfare</w:t>
      </w:r>
      <w:r w:rsidRPr="008D2E40">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31A7930E" w14:textId="77777777" w:rsidR="00DC0B89" w:rsidRDefault="00DC0B89" w:rsidP="00DC0B89"/>
    <w:p w14:paraId="04C154FC" w14:textId="77777777" w:rsidR="00DC0B89" w:rsidRPr="002D5537" w:rsidRDefault="00DC0B89" w:rsidP="00DC0B89">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07E5F34F" w14:textId="77777777" w:rsidR="00DC0B89" w:rsidRPr="00D2046C" w:rsidRDefault="00DC0B89" w:rsidP="00DC0B89">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3" w:history="1">
        <w:r w:rsidRPr="00111F4F">
          <w:rPr>
            <w:rStyle w:val="Hyperlink"/>
          </w:rPr>
          <w:t>https://digitalcommons.law.yale.edu/cgi/viewcontent.cgi?article=1710&amp;context=yjil</w:t>
        </w:r>
      </w:hyperlink>
      <w:r>
        <w:t>] Justin ** Brackets in original</w:t>
      </w:r>
    </w:p>
    <w:p w14:paraId="1BB3D42D" w14:textId="77777777" w:rsidR="00DC0B89" w:rsidRPr="00696421" w:rsidRDefault="00DC0B89" w:rsidP="00DC0B89">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in The Paquete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Paquete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Paquete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5CDF77D8" w14:textId="77777777" w:rsidR="00DC0B89" w:rsidRDefault="00DC0B89" w:rsidP="00DC0B89">
      <w:pPr>
        <w:pStyle w:val="Heading2"/>
      </w:pPr>
      <w:r>
        <w:t>FW</w:t>
      </w:r>
    </w:p>
    <w:p w14:paraId="04058DD6" w14:textId="77777777" w:rsidR="00DC0B89" w:rsidRPr="00CE11B7" w:rsidRDefault="00DC0B89" w:rsidP="00DC0B89">
      <w:pPr>
        <w:pStyle w:val="Heading4"/>
      </w:pPr>
      <w:r w:rsidRPr="00CE11B7">
        <w:t>The standard is maximizing life. Prefer it:</w:t>
      </w:r>
    </w:p>
    <w:p w14:paraId="641F0196" w14:textId="77777777" w:rsidR="00DC0B89" w:rsidRDefault="00DC0B89" w:rsidP="00DC0B89">
      <w:pPr>
        <w:pStyle w:val="Heading4"/>
      </w:pPr>
      <w:r w:rsidRPr="00CE11B7">
        <w:t xml:space="preserve">Actor </w:t>
      </w:r>
      <w:r>
        <w:t>spec</w:t>
      </w:r>
      <w:r w:rsidRPr="00CE11B7">
        <w:t>: util is the best for governments, which is the actor in the rez –</w:t>
      </w:r>
    </w:p>
    <w:p w14:paraId="148CD633" w14:textId="77777777" w:rsidR="00DC0B89" w:rsidRPr="00C7794F" w:rsidRDefault="00DC0B89" w:rsidP="00DC0B89">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7A021BEB" w14:textId="77777777" w:rsidR="00DC0B89" w:rsidRDefault="00DC0B89" w:rsidP="00DC0B89">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as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3DF60BD2" w14:textId="77777777" w:rsidR="00DC0B89" w:rsidRPr="00E75985" w:rsidRDefault="00DC0B89" w:rsidP="00DC0B89">
      <w:pPr>
        <w:pStyle w:val="Heading4"/>
        <w:rPr>
          <w:rFonts w:asciiTheme="majorHAnsi" w:hAnsiTheme="majorHAnsi"/>
          <w:bCs w:val="0"/>
          <w:u w:val="single"/>
        </w:rPr>
      </w:pPr>
      <w:r w:rsidRPr="00E75985">
        <w:rPr>
          <w:rFonts w:asciiTheme="majorHAnsi" w:hAnsiTheme="majorHAnsi"/>
        </w:rPr>
        <w:t xml:space="preserve">Pleasure and pain </w:t>
      </w:r>
      <w:r w:rsidRPr="00E75985">
        <w:rPr>
          <w:rFonts w:asciiTheme="majorHAnsi" w:hAnsiTheme="majorHAnsi"/>
          <w:i/>
        </w:rPr>
        <w:t>are</w:t>
      </w:r>
      <w:r w:rsidRPr="00E75985">
        <w:rPr>
          <w:rFonts w:asciiTheme="majorHAnsi" w:hAnsiTheme="majorHAnsi"/>
        </w:rPr>
        <w:t xml:space="preserve"> intrinsic </w:t>
      </w:r>
      <w:r w:rsidRPr="00E75985">
        <w:rPr>
          <w:rFonts w:asciiTheme="majorHAnsi" w:hAnsiTheme="majorHAnsi"/>
          <w:u w:val="single"/>
        </w:rPr>
        <w:t>value</w:t>
      </w:r>
      <w:r w:rsidRPr="00E75985">
        <w:rPr>
          <w:rFonts w:asciiTheme="majorHAnsi" w:hAnsiTheme="majorHAnsi"/>
        </w:rPr>
        <w:t xml:space="preserve"> and </w:t>
      </w:r>
      <w:r w:rsidRPr="00E75985">
        <w:rPr>
          <w:rFonts w:asciiTheme="majorHAnsi" w:hAnsiTheme="majorHAnsi"/>
          <w:u w:val="single"/>
        </w:rPr>
        <w:t>disvalue</w:t>
      </w:r>
      <w:r>
        <w:rPr>
          <w:rFonts w:asciiTheme="majorHAnsi" w:hAnsiTheme="majorHAnsi"/>
        </w:rPr>
        <w:t>.</w:t>
      </w:r>
    </w:p>
    <w:p w14:paraId="23303E19" w14:textId="77777777" w:rsidR="00DC0B89" w:rsidRPr="00CA3F84" w:rsidRDefault="00DC0B89" w:rsidP="00DC0B89">
      <w:pPr>
        <w:rPr>
          <w:rFonts w:asciiTheme="majorHAnsi" w:hAnsiTheme="majorHAnsi" w:cstheme="majorHAnsi"/>
          <w:b/>
          <w:sz w:val="26"/>
        </w:rPr>
      </w:pPr>
      <w:r w:rsidRPr="00E75985">
        <w:rPr>
          <w:rStyle w:val="Style13ptBold"/>
          <w:rFonts w:asciiTheme="majorHAnsi" w:hAnsiTheme="majorHAnsi" w:cstheme="majorHAnsi"/>
        </w:rPr>
        <w:t>Blum et al. 18</w:t>
      </w:r>
      <w:r>
        <w:rPr>
          <w:rStyle w:val="Style13ptBold"/>
          <w:rFonts w:asciiTheme="majorHAnsi" w:hAnsiTheme="majorHAnsi" w:cstheme="majorHAnsi"/>
        </w:rPr>
        <w:t xml:space="preserve"> </w:t>
      </w:r>
      <w:r w:rsidRPr="00E75985">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E75985">
          <w:rPr>
            <w:rStyle w:val="Hyperlink"/>
            <w:rFonts w:asciiTheme="majorHAnsi" w:hAnsiTheme="majorHAnsi" w:cstheme="majorHAnsi"/>
            <w:sz w:val="16"/>
            <w:szCs w:val="16"/>
          </w:rPr>
          <w:t>https://www.ncbi.nlm.nih.gov/pmc/articles/PMC6446569/</w:t>
        </w:r>
      </w:hyperlink>
      <w:r w:rsidRPr="00E75985">
        <w:rPr>
          <w:rFonts w:asciiTheme="majorHAnsi" w:hAnsiTheme="majorHAnsi" w:cstheme="majorHAnsi"/>
          <w:sz w:val="16"/>
          <w:szCs w:val="16"/>
        </w:rPr>
        <w:t>, R.S.</w:t>
      </w:r>
    </w:p>
    <w:p w14:paraId="0CCB1183" w14:textId="77777777" w:rsidR="00DC0B89" w:rsidRPr="00334F3F" w:rsidRDefault="00DC0B89" w:rsidP="00DC0B89">
      <w:pPr>
        <w:rPr>
          <w:rFonts w:asciiTheme="majorHAnsi" w:hAnsiTheme="majorHAnsi" w:cstheme="majorHAnsi"/>
          <w:sz w:val="10"/>
        </w:rPr>
      </w:pPr>
      <w:r w:rsidRPr="00E542DA">
        <w:rPr>
          <w:rFonts w:asciiTheme="majorHAnsi" w:hAnsiTheme="majorHAnsi" w:cstheme="majorHAnsi"/>
          <w:b/>
          <w:bCs/>
          <w:highlight w:val="green"/>
          <w:u w:val="single"/>
        </w:rPr>
        <w:t>Pleasure</w:t>
      </w:r>
      <w:r w:rsidRPr="00E75985">
        <w:rPr>
          <w:rFonts w:asciiTheme="majorHAnsi" w:hAnsiTheme="majorHAnsi" w:cstheme="majorHAnsi"/>
          <w:u w:val="single"/>
        </w:rPr>
        <w:t xml:space="preserve"> is not only</w:t>
      </w:r>
      <w:r w:rsidRPr="00A43E4F">
        <w:rPr>
          <w:rFonts w:asciiTheme="majorHAnsi" w:hAnsiTheme="majorHAnsi" w:cstheme="majorHAnsi"/>
          <w:sz w:val="10"/>
        </w:rPr>
        <w:t xml:space="preserve"> one of the three </w:t>
      </w:r>
      <w:r w:rsidRPr="00E75985">
        <w:rPr>
          <w:rFonts w:asciiTheme="majorHAnsi" w:hAnsiTheme="majorHAnsi" w:cstheme="majorHAnsi"/>
          <w:u w:val="single"/>
        </w:rPr>
        <w:t>primary reward functions</w:t>
      </w:r>
      <w:r w:rsidRPr="00A43E4F">
        <w:rPr>
          <w:rFonts w:asciiTheme="majorHAnsi" w:hAnsiTheme="majorHAnsi" w:cstheme="majorHAnsi"/>
          <w:sz w:val="10"/>
        </w:rPr>
        <w:t xml:space="preserve"> but </w:t>
      </w:r>
      <w:r w:rsidRPr="00E75985">
        <w:rPr>
          <w:rFonts w:asciiTheme="majorHAnsi" w:hAnsiTheme="majorHAnsi" w:cstheme="majorHAnsi"/>
          <w:u w:val="single"/>
        </w:rPr>
        <w:t xml:space="preserve">it also </w:t>
      </w:r>
      <w:r w:rsidRPr="00E542DA">
        <w:rPr>
          <w:rFonts w:asciiTheme="majorHAnsi" w:hAnsiTheme="majorHAnsi" w:cstheme="majorHAnsi"/>
          <w:b/>
          <w:bCs/>
          <w:highlight w:val="green"/>
          <w:u w:val="single"/>
        </w:rPr>
        <w:t>defines reward.</w:t>
      </w:r>
      <w:r w:rsidRPr="00A43E4F">
        <w:rPr>
          <w:rFonts w:asciiTheme="majorHAnsi" w:hAnsiTheme="majorHAnsi" w:cstheme="majorHAnsi"/>
          <w:sz w:val="10"/>
        </w:rPr>
        <w:t xml:space="preserve"> As homeostasis explains the </w:t>
      </w:r>
      <w:r w:rsidRPr="00E75985">
        <w:rPr>
          <w:rFonts w:asciiTheme="majorHAnsi" w:hAnsiTheme="majorHAnsi" w:cstheme="majorHAnsi"/>
          <w:u w:val="single"/>
        </w:rPr>
        <w:t>functions of</w:t>
      </w:r>
      <w:r w:rsidRPr="00A43E4F">
        <w:rPr>
          <w:rFonts w:asciiTheme="majorHAnsi" w:hAnsiTheme="majorHAnsi" w:cstheme="majorHAnsi"/>
          <w:sz w:val="10"/>
        </w:rPr>
        <w:t xml:space="preserve"> only a limited number of </w:t>
      </w:r>
      <w:r w:rsidRPr="00E75985">
        <w:rPr>
          <w:rFonts w:asciiTheme="majorHAnsi" w:hAnsiTheme="majorHAnsi" w:cstheme="majorHAnsi"/>
          <w:u w:val="single"/>
        </w:rPr>
        <w:t>rewards, the</w:t>
      </w:r>
      <w:r w:rsidRPr="00A43E4F">
        <w:rPr>
          <w:rFonts w:asciiTheme="majorHAnsi" w:hAnsiTheme="majorHAnsi" w:cstheme="majorHAnsi"/>
          <w:sz w:val="10"/>
        </w:rPr>
        <w:t xml:space="preserve"> principal </w:t>
      </w:r>
      <w:r w:rsidRPr="00D67DA6">
        <w:rPr>
          <w:rFonts w:asciiTheme="majorHAnsi" w:hAnsiTheme="majorHAnsi" w:cstheme="majorHAnsi"/>
          <w:u w:val="single"/>
        </w:rPr>
        <w:t xml:space="preserve">reason why </w:t>
      </w:r>
      <w:r w:rsidRPr="00E542DA">
        <w:rPr>
          <w:rFonts w:asciiTheme="majorHAnsi" w:hAnsiTheme="majorHAnsi" w:cstheme="majorHAnsi"/>
          <w:highlight w:val="green"/>
          <w:u w:val="single"/>
        </w:rPr>
        <w:t>particular stimuli</w:t>
      </w:r>
      <w:r w:rsidRPr="00E75985">
        <w:rPr>
          <w:rFonts w:asciiTheme="majorHAnsi" w:hAnsiTheme="majorHAnsi" w:cstheme="majorHAnsi"/>
          <w:u w:val="single"/>
        </w:rPr>
        <w:t xml:space="preserve">, objects, events, situations, and </w:t>
      </w:r>
      <w:r w:rsidRPr="00D67DA6">
        <w:rPr>
          <w:rFonts w:asciiTheme="majorHAnsi" w:hAnsiTheme="majorHAnsi" w:cstheme="majorHAnsi"/>
          <w:u w:val="single"/>
        </w:rPr>
        <w:t xml:space="preserve">activities are </w:t>
      </w:r>
      <w:r w:rsidRPr="00E542DA">
        <w:rPr>
          <w:rFonts w:asciiTheme="majorHAnsi" w:hAnsiTheme="majorHAnsi" w:cstheme="majorHAnsi"/>
          <w:highlight w:val="green"/>
          <w:u w:val="single"/>
        </w:rPr>
        <w:t>rewarding</w:t>
      </w:r>
      <w:r w:rsidRPr="00A43E4F">
        <w:rPr>
          <w:rFonts w:asciiTheme="majorHAnsi" w:hAnsiTheme="majorHAnsi" w:cstheme="majorHAnsi"/>
          <w:sz w:val="10"/>
        </w:rPr>
        <w:t xml:space="preserve"> may be </w:t>
      </w:r>
      <w:r w:rsidRPr="00E542DA">
        <w:rPr>
          <w:rFonts w:asciiTheme="majorHAnsi" w:hAnsiTheme="majorHAnsi" w:cstheme="majorHAnsi"/>
          <w:highlight w:val="green"/>
          <w:u w:val="single"/>
        </w:rPr>
        <w:t>due to pleasure.</w:t>
      </w:r>
      <w:r w:rsidRPr="00A43E4F">
        <w:rPr>
          <w:rFonts w:asciiTheme="majorHAnsi" w:hAnsiTheme="majorHAnsi" w:cstheme="majorHAnsi"/>
          <w:sz w:val="10"/>
        </w:rPr>
        <w:t xml:space="preserve"> This applies first of all to sex and to the primary homeostatic rewards of food and liquid and extends to money, taste, beauty, social encounters and nonmaterial, internally set, and intrinsic rewards. </w:t>
      </w:r>
      <w:r w:rsidRPr="00E75985">
        <w:rPr>
          <w:rFonts w:asciiTheme="majorHAnsi" w:hAnsiTheme="majorHAnsi" w:cstheme="majorHAnsi"/>
          <w:u w:val="single"/>
        </w:rPr>
        <w:t>Pleasure, as the primary effect of rewards</w:t>
      </w:r>
      <w:r w:rsidRPr="00A43E4F">
        <w:rPr>
          <w:rFonts w:asciiTheme="majorHAnsi" w:hAnsiTheme="majorHAnsi" w:cstheme="majorHAnsi"/>
          <w:sz w:val="10"/>
        </w:rPr>
        <w:t xml:space="preserve">, drives the prime reward functions of learning, approach behavior, and decision </w:t>
      </w:r>
      <w:r w:rsidRPr="00D67DA6">
        <w:rPr>
          <w:rFonts w:asciiTheme="majorHAnsi" w:hAnsiTheme="majorHAnsi" w:cstheme="majorHAnsi"/>
          <w:sz w:val="10"/>
        </w:rPr>
        <w:t xml:space="preserve">making and </w:t>
      </w:r>
      <w:r w:rsidRPr="00D67DA6">
        <w:rPr>
          <w:rFonts w:asciiTheme="majorHAnsi" w:hAnsiTheme="majorHAnsi" w:cstheme="majorHAnsi"/>
          <w:u w:val="single"/>
        </w:rPr>
        <w:t xml:space="preserve">provides the </w:t>
      </w:r>
      <w:r w:rsidRPr="00E542DA">
        <w:rPr>
          <w:rFonts w:asciiTheme="majorHAnsi" w:hAnsiTheme="majorHAnsi" w:cstheme="majorHAnsi"/>
          <w:b/>
          <w:bCs/>
          <w:highlight w:val="green"/>
          <w:u w:val="single"/>
        </w:rPr>
        <w:t>basis for hedonic theories</w:t>
      </w:r>
      <w:r w:rsidRPr="00E542DA">
        <w:rPr>
          <w:rFonts w:asciiTheme="majorHAnsi" w:hAnsiTheme="majorHAnsi" w:cstheme="majorHAnsi"/>
          <w:highlight w:val="green"/>
          <w:u w:val="single"/>
        </w:rPr>
        <w:t xml:space="preserve"> of reward</w:t>
      </w:r>
      <w:r w:rsidRPr="00E75985">
        <w:rPr>
          <w:rFonts w:asciiTheme="majorHAnsi" w:hAnsiTheme="majorHAnsi" w:cstheme="majorHAnsi"/>
          <w:u w:val="single"/>
        </w:rPr>
        <w:t xml:space="preserve"> function. We are attracted by</w:t>
      </w:r>
      <w:r w:rsidRPr="00A43E4F">
        <w:rPr>
          <w:rFonts w:asciiTheme="majorHAnsi" w:hAnsiTheme="majorHAnsi" w:cstheme="majorHAnsi"/>
          <w:sz w:val="10"/>
        </w:rPr>
        <w:t xml:space="preserve"> most </w:t>
      </w:r>
      <w:r w:rsidRPr="00E75985">
        <w:rPr>
          <w:rFonts w:asciiTheme="majorHAnsi" w:hAnsiTheme="majorHAnsi" w:cstheme="majorHAnsi"/>
          <w:u w:val="single"/>
        </w:rPr>
        <w:t>rewards and exert intense efforts to obtain them</w:t>
      </w:r>
      <w:r w:rsidRPr="00A43E4F">
        <w:rPr>
          <w:rFonts w:asciiTheme="majorHAnsi" w:hAnsiTheme="majorHAnsi" w:cstheme="majorHAnsi"/>
          <w:sz w:val="10"/>
        </w:rPr>
        <w:t xml:space="preserve">, just </w:t>
      </w:r>
      <w:r w:rsidRPr="00E75985">
        <w:rPr>
          <w:rFonts w:asciiTheme="majorHAnsi" w:hAnsiTheme="majorHAnsi" w:cstheme="majorHAnsi"/>
          <w:u w:val="single"/>
        </w:rPr>
        <w:t>because they are enjoyable</w:t>
      </w:r>
      <w:r w:rsidRPr="00A43E4F">
        <w:rPr>
          <w:rFonts w:asciiTheme="majorHAnsi" w:hAnsiTheme="majorHAnsi" w:cstheme="maj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75985">
        <w:rPr>
          <w:rFonts w:asciiTheme="majorHAnsi" w:hAnsiTheme="majorHAnsi" w:cstheme="majorHAnsi"/>
          <w:u w:val="single"/>
        </w:rPr>
        <w:t>using both humans and detailed invasive brain analysis of animals has discovered some critical ways that the brain processes pleasure</w:t>
      </w:r>
      <w:r w:rsidRPr="00A43E4F">
        <w:rPr>
          <w:rFonts w:asciiTheme="majorHAnsi" w:hAnsiTheme="majorHAnsi" w:cstheme="majorHAnsi"/>
          <w:sz w:val="10"/>
        </w:rPr>
        <w:t xml:space="preserve"> [14]. </w:t>
      </w:r>
      <w:r w:rsidRPr="00E75985">
        <w:rPr>
          <w:rFonts w:asciiTheme="majorHAnsi" w:hAnsiTheme="majorHAnsi" w:cstheme="majorHAnsi"/>
          <w:u w:val="single"/>
        </w:rPr>
        <w:t>Pleasure as a hallmark of reward is sufficient for defining a reward</w:t>
      </w:r>
      <w:r w:rsidRPr="00A43E4F">
        <w:rPr>
          <w:rFonts w:asciiTheme="majorHAnsi" w:hAnsiTheme="majorHAnsi" w:cstheme="majorHAnsi"/>
          <w:sz w:val="10"/>
        </w:rPr>
        <w:t xml:space="preserve">, but it may not be necessary. </w:t>
      </w:r>
      <w:r w:rsidRPr="00E75985">
        <w:rPr>
          <w:rFonts w:asciiTheme="majorHAnsi" w:hAnsiTheme="majorHAnsi" w:cstheme="majorHAnsi"/>
          <w:u w:val="single"/>
        </w:rPr>
        <w:t>A reward may generate positive</w:t>
      </w:r>
      <w:r w:rsidRPr="00A43E4F">
        <w:rPr>
          <w:rFonts w:asciiTheme="majorHAnsi" w:hAnsiTheme="majorHAnsi" w:cstheme="majorHAnsi"/>
          <w:sz w:val="10"/>
        </w:rPr>
        <w:t xml:space="preserve"> learning and approach </w:t>
      </w:r>
      <w:r w:rsidRPr="00E75985">
        <w:rPr>
          <w:rFonts w:asciiTheme="majorHAnsi" w:hAnsiTheme="majorHAnsi" w:cstheme="majorHAnsi"/>
          <w:u w:val="single"/>
        </w:rPr>
        <w:t>behavior</w:t>
      </w:r>
      <w:r w:rsidRPr="00A43E4F">
        <w:rPr>
          <w:rFonts w:asciiTheme="majorHAnsi" w:hAnsiTheme="majorHAnsi" w:cstheme="majorHAnsi"/>
          <w:sz w:val="10"/>
        </w:rPr>
        <w:t xml:space="preserve"> simply </w:t>
      </w:r>
      <w:r w:rsidRPr="00E75985">
        <w:rPr>
          <w:rFonts w:asciiTheme="majorHAnsi" w:hAnsiTheme="majorHAnsi" w:cstheme="majorHAnsi"/>
          <w:u w:val="single"/>
        </w:rPr>
        <w:t>because it contains substances that are essential for body function.</w:t>
      </w:r>
      <w:r w:rsidRPr="00A43E4F">
        <w:rPr>
          <w:rFonts w:asciiTheme="majorHAnsi" w:hAnsiTheme="majorHAnsi" w:cstheme="maj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w:t>
      </w:r>
      <w:r w:rsidRPr="00D67DA6">
        <w:rPr>
          <w:rFonts w:asciiTheme="majorHAnsi" w:hAnsiTheme="majorHAnsi" w:cstheme="majorHAnsi"/>
          <w:sz w:val="10"/>
        </w:rPr>
        <w:t xml:space="preserve">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67DA6">
        <w:rPr>
          <w:rFonts w:asciiTheme="majorHAnsi" w:hAnsiTheme="majorHAnsi" w:cstheme="majorHAnsi"/>
          <w:u w:val="single"/>
        </w:rPr>
        <w:t>evolution and its basic principles found</w:t>
      </w:r>
      <w:r w:rsidRPr="00D67DA6">
        <w:rPr>
          <w:rFonts w:asciiTheme="majorHAnsi" w:hAnsiTheme="majorHAnsi" w:cstheme="majorHAnsi"/>
          <w:sz w:val="10"/>
        </w:rPr>
        <w:t xml:space="preserve"> various </w:t>
      </w:r>
      <w:r w:rsidRPr="00D67DA6">
        <w:rPr>
          <w:rFonts w:asciiTheme="majorHAnsi" w:hAnsiTheme="majorHAnsi" w:cstheme="majorHAnsi"/>
          <w:u w:val="single"/>
        </w:rPr>
        <w:t>mechanisms that steer behavio</w:t>
      </w:r>
      <w:r w:rsidRPr="00E75985">
        <w:rPr>
          <w:rFonts w:asciiTheme="majorHAnsi" w:hAnsiTheme="majorHAnsi" w:cstheme="majorHAnsi"/>
          <w:u w:val="single"/>
        </w:rPr>
        <w:t>r and biological development.</w:t>
      </w:r>
      <w:r w:rsidRPr="00A43E4F">
        <w:rPr>
          <w:rFonts w:asciiTheme="majorHAnsi" w:hAnsiTheme="majorHAnsi" w:cstheme="maj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542DA">
        <w:rPr>
          <w:rFonts w:asciiTheme="majorHAnsi" w:hAnsiTheme="majorHAnsi" w:cstheme="majorHAnsi"/>
          <w:b/>
          <w:bCs/>
          <w:highlight w:val="green"/>
          <w:u w:val="single"/>
        </w:rPr>
        <w:t>organisms are</w:t>
      </w:r>
      <w:r w:rsidRPr="00E75985">
        <w:rPr>
          <w:rFonts w:asciiTheme="majorHAnsi" w:hAnsiTheme="majorHAnsi" w:cstheme="majorHAnsi"/>
          <w:u w:val="single"/>
        </w:rPr>
        <w:t xml:space="preserve"> the </w:t>
      </w:r>
      <w:r w:rsidRPr="00E542DA">
        <w:rPr>
          <w:rFonts w:asciiTheme="majorHAnsi" w:hAnsiTheme="majorHAnsi" w:cstheme="majorHAnsi"/>
          <w:b/>
          <w:bCs/>
          <w:highlight w:val="green"/>
          <w:u w:val="single"/>
        </w:rPr>
        <w:t>result of evolutionary competition.</w:t>
      </w:r>
      <w:r w:rsidRPr="00A43E4F">
        <w:rPr>
          <w:rFonts w:asciiTheme="majorHAnsi" w:hAnsiTheme="majorHAnsi" w:cstheme="majorHAnsi"/>
          <w:sz w:val="10"/>
        </w:rPr>
        <w:t xml:space="preserve"> In fact, Richard </w:t>
      </w:r>
      <w:r w:rsidRPr="00E75985">
        <w:rPr>
          <w:rFonts w:asciiTheme="majorHAnsi" w:hAnsiTheme="majorHAnsi" w:cstheme="majorHAnsi"/>
          <w:u w:val="single"/>
        </w:rPr>
        <w:t>Dawkins stresses gene survival and propagation as the basic mechanism of life</w:t>
      </w:r>
      <w:r w:rsidRPr="00A43E4F">
        <w:rPr>
          <w:rFonts w:asciiTheme="majorHAnsi" w:hAnsiTheme="majorHAnsi" w:cstheme="majorHAnsi"/>
          <w:sz w:val="10"/>
        </w:rPr>
        <w:t xml:space="preserve"> [20]. Only genes that lead to </w:t>
      </w:r>
      <w:r w:rsidRPr="00E75985">
        <w:rPr>
          <w:rFonts w:asciiTheme="majorHAnsi" w:hAnsiTheme="majorHAnsi" w:cstheme="majorHAnsi"/>
          <w:u w:val="single"/>
        </w:rPr>
        <w:t>the fittest phenotype will make it.</w:t>
      </w:r>
      <w:r w:rsidRPr="00A43E4F">
        <w:rPr>
          <w:rFonts w:asciiTheme="majorHAnsi" w:hAnsiTheme="majorHAnsi" w:cstheme="majorHAnsi"/>
          <w:sz w:val="10"/>
        </w:rPr>
        <w:t xml:space="preserve"> It is noteworthy that the phenotype is selected based on behavior that maximizes gene propagation. To do so, the phenotype must survive and generate offspring, and be better at it than its competitors. Thus, </w:t>
      </w:r>
      <w:r w:rsidRPr="00E75985">
        <w:rPr>
          <w:rFonts w:asciiTheme="majorHAnsi" w:hAnsiTheme="majorHAnsi" w:cstheme="majorHAnsi"/>
          <w:u w:val="single"/>
        </w:rPr>
        <w:t xml:space="preserve">the ultimate, distal function of </w:t>
      </w:r>
      <w:r w:rsidRPr="00E542DA">
        <w:rPr>
          <w:rFonts w:asciiTheme="majorHAnsi" w:hAnsiTheme="majorHAnsi" w:cstheme="majorHAnsi"/>
          <w:highlight w:val="green"/>
          <w:u w:val="single"/>
        </w:rPr>
        <w:t>rewards</w:t>
      </w:r>
      <w:r w:rsidRPr="00E75985">
        <w:rPr>
          <w:rFonts w:asciiTheme="majorHAnsi" w:hAnsiTheme="majorHAnsi" w:cstheme="majorHAnsi"/>
          <w:u w:val="single"/>
        </w:rPr>
        <w:t xml:space="preserve"> is to </w:t>
      </w:r>
      <w:r w:rsidRPr="00E542DA">
        <w:rPr>
          <w:rFonts w:asciiTheme="majorHAnsi" w:hAnsiTheme="majorHAnsi" w:cstheme="majorHAnsi"/>
          <w:highlight w:val="green"/>
          <w:u w:val="single"/>
        </w:rPr>
        <w:t>increase</w:t>
      </w:r>
      <w:r w:rsidRPr="00E75985">
        <w:rPr>
          <w:rFonts w:asciiTheme="majorHAnsi" w:hAnsiTheme="majorHAnsi" w:cstheme="majorHAnsi"/>
          <w:u w:val="single"/>
        </w:rPr>
        <w:t xml:space="preserve"> evolutionary </w:t>
      </w:r>
      <w:r w:rsidRPr="00E542DA">
        <w:rPr>
          <w:rFonts w:asciiTheme="majorHAnsi" w:hAnsiTheme="majorHAnsi" w:cstheme="majorHAnsi"/>
          <w:highlight w:val="green"/>
          <w:u w:val="single"/>
        </w:rPr>
        <w:t>fitness</w:t>
      </w:r>
      <w:r w:rsidRPr="00A43E4F">
        <w:rPr>
          <w:rFonts w:asciiTheme="majorHAnsi" w:hAnsiTheme="majorHAnsi" w:cstheme="maj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E75985">
        <w:rPr>
          <w:rFonts w:asciiTheme="majorHAnsi" w:hAnsiTheme="majorHAnsi" w:cstheme="majorHAnsi"/>
          <w:u w:val="single"/>
        </w:rPr>
        <w:t>Behavioral reward functions have evolved to help individuals to survive and propagate their genes</w:t>
      </w:r>
      <w:r w:rsidRPr="00A43E4F">
        <w:rPr>
          <w:rFonts w:asciiTheme="majorHAnsi" w:hAnsiTheme="majorHAnsi" w:cstheme="majorHAnsi"/>
          <w:sz w:val="10"/>
        </w:rPr>
        <w:t xml:space="preserve">. Apparently, </w:t>
      </w:r>
      <w:r w:rsidRPr="00E75985">
        <w:rPr>
          <w:rFonts w:asciiTheme="majorHAnsi" w:hAnsiTheme="majorHAnsi" w:cstheme="majorHAnsi"/>
          <w:u w:val="single"/>
        </w:rPr>
        <w:t>people need to live well and long enough to reproduce.</w:t>
      </w:r>
      <w:r w:rsidRPr="00A43E4F">
        <w:rPr>
          <w:rFonts w:asciiTheme="majorHAnsi" w:hAnsiTheme="majorHAnsi" w:cstheme="maj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75985">
        <w:rPr>
          <w:rFonts w:asciiTheme="majorHAnsi" w:hAnsiTheme="majorHAnsi" w:cstheme="majorHAnsi"/>
          <w:u w:val="single"/>
        </w:rPr>
        <w:t>any small edge will ultimately result in evolutionary advantage</w:t>
      </w:r>
      <w:r w:rsidRPr="00A43E4F">
        <w:rPr>
          <w:rFonts w:asciiTheme="majorHAnsi" w:hAnsiTheme="majorHAnsi" w:cstheme="maj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E75985">
        <w:rPr>
          <w:rFonts w:asciiTheme="majorHAnsi" w:hAnsiTheme="majorHAnsi" w:cstheme="majorHAnsi"/>
          <w:u w:val="single"/>
        </w:rPr>
        <w:t>Thus the distal reward function in gene propagation and evolutionary fitness defines the proximal reward functions that we see</w:t>
      </w:r>
      <w:r w:rsidRPr="00A43E4F">
        <w:rPr>
          <w:rFonts w:asciiTheme="majorHAnsi" w:hAnsiTheme="majorHAnsi" w:cstheme="majorHAnsi"/>
          <w:sz w:val="10"/>
        </w:rPr>
        <w:t xml:space="preserve"> in everyday behavior. </w:t>
      </w:r>
      <w:r w:rsidRPr="00E75985">
        <w:rPr>
          <w:rFonts w:asciiTheme="majorHAnsi" w:hAnsiTheme="majorHAnsi" w:cstheme="majorHAnsi"/>
          <w:u w:val="single"/>
        </w:rPr>
        <w:t xml:space="preserve">That is why </w:t>
      </w:r>
      <w:r w:rsidRPr="00E542DA">
        <w:rPr>
          <w:rFonts w:asciiTheme="majorHAnsi" w:hAnsiTheme="majorHAnsi" w:cstheme="majorHAnsi"/>
          <w:highlight w:val="green"/>
          <w:u w:val="single"/>
        </w:rPr>
        <w:t>foods, drinks, mates, and offspring are rewarding.</w:t>
      </w:r>
      <w:r>
        <w:rPr>
          <w:rFonts w:asciiTheme="majorHAnsi" w:hAnsiTheme="majorHAnsi" w:cstheme="majorHAnsi"/>
          <w:sz w:val="16"/>
          <w:szCs w:val="16"/>
          <w:u w:val="single"/>
        </w:rPr>
        <w:t xml:space="preserve"> </w:t>
      </w:r>
      <w:r w:rsidRPr="00A43E4F">
        <w:rPr>
          <w:rFonts w:asciiTheme="majorHAnsi" w:hAnsiTheme="majorHAnsi" w:cstheme="majorHAnsi"/>
          <w:sz w:val="10"/>
        </w:rPr>
        <w:t xml:space="preserve">There have been theories linking pleasure as a required component of health benefits salutogenesis, (salugenesis). In essence, under these terms, </w:t>
      </w:r>
      <w:r w:rsidRPr="00E75985">
        <w:rPr>
          <w:rFonts w:asciiTheme="majorHAnsi" w:hAnsiTheme="majorHAnsi" w:cstheme="majorHAnsi"/>
          <w:u w:val="single"/>
        </w:rPr>
        <w:t>pleasure is described as a state or feeling of happiness and satisfaction resulting from an experience that one enjoys.</w:t>
      </w:r>
      <w:r w:rsidRPr="00A43E4F">
        <w:rPr>
          <w:rFonts w:asciiTheme="majorHAnsi" w:hAnsiTheme="majorHAnsi" w:cstheme="maj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E75985">
        <w:rPr>
          <w:rFonts w:asciiTheme="majorHAnsi" w:hAnsiTheme="majorHAnsi" w:cstheme="majorHAnsi"/>
          <w:u w:val="single"/>
        </w:rPr>
        <w:t>pathways for ordinary liking and pleasure</w:t>
      </w:r>
      <w:r w:rsidRPr="00A43E4F">
        <w:rPr>
          <w:rFonts w:asciiTheme="majorHAnsi" w:hAnsiTheme="majorHAnsi" w:cstheme="majorHAnsi"/>
          <w:sz w:val="10"/>
        </w:rPr>
        <w:t xml:space="preserve">, which </w:t>
      </w:r>
      <w:r w:rsidRPr="00E75985">
        <w:rPr>
          <w:rFonts w:asciiTheme="majorHAnsi" w:hAnsiTheme="majorHAnsi" w:cstheme="majorHAnsi"/>
          <w:u w:val="single"/>
        </w:rPr>
        <w:t>are limited in scope</w:t>
      </w:r>
      <w:r w:rsidRPr="00A43E4F">
        <w:rPr>
          <w:rFonts w:asciiTheme="majorHAnsi" w:hAnsiTheme="majorHAnsi" w:cstheme="majorHAnsi"/>
          <w:sz w:val="10"/>
        </w:rPr>
        <w:t xml:space="preserve"> as described above in this </w:t>
      </w:r>
      <w:r w:rsidRPr="00D67DA6">
        <w:rPr>
          <w:rFonts w:asciiTheme="majorHAnsi" w:hAnsiTheme="majorHAnsi" w:cstheme="majorHAnsi"/>
          <w:sz w:val="10"/>
        </w:rPr>
        <w:t xml:space="preserve">commentary. However, </w:t>
      </w:r>
      <w:r w:rsidRPr="00D67DA6">
        <w:rPr>
          <w:rFonts w:asciiTheme="majorHAnsi" w:hAnsiTheme="majorHAnsi" w:cstheme="majorHAnsi"/>
          <w:u w:val="single"/>
        </w:rPr>
        <w:t xml:space="preserve">there are </w:t>
      </w:r>
      <w:r w:rsidRPr="00D67DA6">
        <w:rPr>
          <w:rFonts w:asciiTheme="majorHAnsi" w:hAnsiTheme="majorHAnsi" w:cstheme="majorHAnsi"/>
          <w:b/>
          <w:bCs/>
          <w:u w:val="single"/>
        </w:rPr>
        <w:t xml:space="preserve">many </w:t>
      </w:r>
      <w:r w:rsidRPr="00E542DA">
        <w:rPr>
          <w:rFonts w:asciiTheme="majorHAnsi" w:hAnsiTheme="majorHAnsi" w:cstheme="majorHAnsi"/>
          <w:b/>
          <w:bCs/>
          <w:highlight w:val="green"/>
          <w:u w:val="single"/>
        </w:rPr>
        <w:t>brain regions</w:t>
      </w:r>
      <w:r w:rsidRPr="00A43E4F">
        <w:rPr>
          <w:rFonts w:asciiTheme="majorHAnsi" w:hAnsiTheme="majorHAnsi" w:cstheme="majorHAnsi"/>
          <w:sz w:val="10"/>
        </w:rPr>
        <w:t xml:space="preserve">, often termed hot and cold spots, </w:t>
      </w:r>
      <w:r w:rsidRPr="00E75985">
        <w:rPr>
          <w:rFonts w:asciiTheme="majorHAnsi" w:hAnsiTheme="majorHAnsi" w:cstheme="majorHAnsi"/>
          <w:u w:val="single"/>
        </w:rPr>
        <w:t xml:space="preserve">that significantly </w:t>
      </w:r>
      <w:r w:rsidRPr="00E542DA">
        <w:rPr>
          <w:rFonts w:asciiTheme="majorHAnsi" w:hAnsiTheme="majorHAnsi" w:cstheme="majorHAnsi"/>
          <w:b/>
          <w:bCs/>
          <w:highlight w:val="green"/>
          <w:u w:val="single"/>
        </w:rPr>
        <w:t>modulate</w:t>
      </w:r>
      <w:r w:rsidRPr="00A43E4F">
        <w:rPr>
          <w:rFonts w:asciiTheme="majorHAnsi" w:hAnsiTheme="majorHAnsi" w:cstheme="majorHAnsi"/>
          <w:sz w:val="10"/>
        </w:rPr>
        <w:t xml:space="preserve"> (increase or decrease) </w:t>
      </w:r>
      <w:r w:rsidRPr="00E75985">
        <w:rPr>
          <w:rFonts w:asciiTheme="majorHAnsi" w:hAnsiTheme="majorHAnsi" w:cstheme="majorHAnsi"/>
          <w:u w:val="single"/>
        </w:rPr>
        <w:t xml:space="preserve">our </w:t>
      </w:r>
      <w:r w:rsidRPr="00E542DA">
        <w:rPr>
          <w:rFonts w:asciiTheme="majorHAnsi" w:hAnsiTheme="majorHAnsi" w:cstheme="majorHAnsi"/>
          <w:b/>
          <w:bCs/>
          <w:highlight w:val="green"/>
          <w:u w:val="single"/>
        </w:rPr>
        <w:t>pleasure or</w:t>
      </w:r>
      <w:r w:rsidRPr="00E75985">
        <w:rPr>
          <w:rFonts w:asciiTheme="majorHAnsi" w:hAnsiTheme="majorHAnsi" w:cstheme="majorHAnsi"/>
          <w:u w:val="single"/>
        </w:rPr>
        <w:t xml:space="preserve"> even produce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the opposite</w:t>
      </w:r>
      <w:r w:rsidRPr="00A43E4F">
        <w:rPr>
          <w:rFonts w:asciiTheme="majorHAnsi" w:hAnsiTheme="majorHAnsi" w:cstheme="majorHAnsi"/>
          <w:sz w:val="10"/>
        </w:rPr>
        <w:t xml:space="preserve"> of pleasure— that is </w:t>
      </w:r>
      <w:r w:rsidRPr="00E75985">
        <w:rPr>
          <w:rFonts w:asciiTheme="majorHAnsi" w:hAnsiTheme="majorHAnsi" w:cstheme="majorHAnsi"/>
          <w:u w:val="single"/>
        </w:rPr>
        <w:t>disgust and fear</w:t>
      </w:r>
      <w:r w:rsidRPr="00A43E4F">
        <w:rPr>
          <w:rFonts w:asciiTheme="majorHAnsi" w:hAnsiTheme="majorHAnsi" w:cstheme="majorHAnsi"/>
          <w:sz w:val="10"/>
        </w:rPr>
        <w:t xml:space="preserve"> [39]. </w:t>
      </w:r>
      <w:r w:rsidRPr="00E75985">
        <w:rPr>
          <w:rFonts w:asciiTheme="majorHAnsi" w:hAnsiTheme="majorHAnsi" w:cstheme="majorHAnsi"/>
          <w:u w:val="single"/>
        </w:rPr>
        <w:t>One</w:t>
      </w:r>
      <w:r w:rsidRPr="00A43E4F">
        <w:rPr>
          <w:rFonts w:asciiTheme="majorHAnsi" w:hAnsiTheme="majorHAnsi" w:cstheme="majorHAnsi"/>
          <w:sz w:val="10"/>
        </w:rPr>
        <w:t xml:space="preserve"> specific </w:t>
      </w:r>
      <w:r w:rsidRPr="00E75985">
        <w:rPr>
          <w:rFonts w:asciiTheme="majorHAnsi" w:hAnsiTheme="majorHAnsi" w:cstheme="majorHAnsi"/>
          <w:u w:val="single"/>
        </w:rPr>
        <w:t>region</w:t>
      </w:r>
      <w:r w:rsidRPr="00A43E4F">
        <w:rPr>
          <w:rFonts w:asciiTheme="majorHAnsi" w:hAnsiTheme="majorHAnsi" w:cstheme="majorHAnsi"/>
          <w:sz w:val="10"/>
        </w:rPr>
        <w:t xml:space="preserve"> of the nucleus accumbens </w:t>
      </w:r>
      <w:r w:rsidRPr="00E75985">
        <w:rPr>
          <w:rFonts w:asciiTheme="majorHAnsi" w:hAnsiTheme="majorHAnsi" w:cstheme="majorHAnsi"/>
          <w:u w:val="single"/>
        </w:rPr>
        <w:t>is organized like a computer keyboard, with particular stimulus triggers in rows</w:t>
      </w:r>
      <w:r w:rsidRPr="00A43E4F">
        <w:rPr>
          <w:rFonts w:asciiTheme="majorHAnsi" w:hAnsiTheme="majorHAnsi" w:cstheme="majorHAnsi"/>
          <w:sz w:val="10"/>
        </w:rPr>
        <w:t xml:space="preserve">— producing an increase and decrease of pleasure and disgust. Moreover, </w:t>
      </w:r>
      <w:r w:rsidRPr="00E75985">
        <w:rPr>
          <w:rFonts w:asciiTheme="majorHAnsi" w:hAnsiTheme="majorHAnsi" w:cstheme="majorHAnsi"/>
          <w:u w:val="single"/>
        </w:rPr>
        <w:t>the cortex has unique roles in the cognitive evaluation of our feelings of pleasure</w:t>
      </w:r>
      <w:r w:rsidRPr="00A43E4F">
        <w:rPr>
          <w:rFonts w:asciiTheme="majorHAnsi" w:hAnsiTheme="majorHAnsi" w:cstheme="majorHAnsi"/>
          <w:sz w:val="10"/>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w:t>
      </w:r>
      <w:r w:rsidRPr="00D67DA6">
        <w:rPr>
          <w:rFonts w:asciiTheme="majorHAnsi" w:hAnsiTheme="majorHAnsi" w:cstheme="majorHAnsi"/>
          <w:sz w:val="10"/>
        </w:rPr>
        <w:t>erm</w:t>
      </w:r>
      <w:r w:rsidRPr="00A43E4F">
        <w:rPr>
          <w:rFonts w:asciiTheme="majorHAnsi" w:hAnsiTheme="majorHAnsi" w:cstheme="majorHAnsi"/>
          <w:sz w:val="10"/>
        </w:rPr>
        <w:t xml:space="preserve">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E75985">
        <w:rPr>
          <w:rFonts w:asciiTheme="majorHAnsi" w:hAnsiTheme="majorHAnsi" w:cstheme="majorHAnsi"/>
          <w:u w:val="single"/>
        </w:rPr>
        <w:t>“</w:t>
      </w:r>
      <w:r w:rsidRPr="00E542DA">
        <w:rPr>
          <w:rFonts w:asciiTheme="majorHAnsi" w:hAnsiTheme="majorHAnsi" w:cstheme="majorHAnsi"/>
          <w:highlight w:val="green"/>
          <w:u w:val="single"/>
        </w:rPr>
        <w:t>liking</w:t>
      </w:r>
      <w:r w:rsidRPr="00E75985">
        <w:rPr>
          <w:rFonts w:asciiTheme="majorHAnsi" w:hAnsiTheme="majorHAnsi" w:cstheme="majorHAnsi"/>
          <w:u w:val="single"/>
        </w:rPr>
        <w:t xml:space="preserve">” of </w:t>
      </w:r>
      <w:r w:rsidRPr="00E542DA">
        <w:rPr>
          <w:rFonts w:asciiTheme="majorHAnsi" w:hAnsiTheme="majorHAnsi" w:cstheme="majorHAnsi"/>
          <w:highlight w:val="green"/>
          <w:u w:val="single"/>
        </w:rPr>
        <w:t>something</w:t>
      </w:r>
      <w:r w:rsidRPr="00E75985">
        <w:rPr>
          <w:rFonts w:asciiTheme="majorHAnsi" w:hAnsiTheme="majorHAnsi" w:cstheme="majorHAnsi"/>
          <w:u w:val="single"/>
        </w:rPr>
        <w:t xml:space="preserve">, or pure pleasure, is </w:t>
      </w:r>
      <w:r w:rsidRPr="00E542DA">
        <w:rPr>
          <w:rFonts w:asciiTheme="majorHAnsi" w:hAnsiTheme="majorHAnsi" w:cstheme="majorHAnsi"/>
          <w:highlight w:val="green"/>
          <w:u w:val="single"/>
        </w:rPr>
        <w:t>represented by</w:t>
      </w:r>
      <w:r w:rsidRPr="00A43E4F">
        <w:rPr>
          <w:rFonts w:asciiTheme="majorHAnsi" w:hAnsiTheme="majorHAnsi" w:cstheme="majorHAnsi"/>
          <w:sz w:val="10"/>
        </w:rPr>
        <w:t xml:space="preserve"> small </w:t>
      </w:r>
      <w:r w:rsidRPr="00E542DA">
        <w:rPr>
          <w:rFonts w:asciiTheme="majorHAnsi" w:hAnsiTheme="majorHAnsi" w:cstheme="majorHAnsi"/>
          <w:highlight w:val="green"/>
          <w:u w:val="single"/>
        </w:rPr>
        <w:t>regions</w:t>
      </w:r>
      <w:r w:rsidRPr="00A43E4F">
        <w:rPr>
          <w:rFonts w:asciiTheme="majorHAnsi" w:hAnsiTheme="majorHAnsi" w:cstheme="majorHAnsi"/>
          <w:sz w:val="10"/>
        </w:rPr>
        <w:t xml:space="preserve"> mainly </w:t>
      </w:r>
      <w:r w:rsidRPr="00E542DA">
        <w:rPr>
          <w:rFonts w:asciiTheme="majorHAnsi" w:hAnsiTheme="majorHAnsi" w:cstheme="majorHAnsi"/>
          <w:highlight w:val="green"/>
          <w:u w:val="single"/>
        </w:rPr>
        <w:t>in the limbic system</w:t>
      </w:r>
      <w:r w:rsidRPr="00A43E4F">
        <w:rPr>
          <w:rFonts w:asciiTheme="majorHAnsi" w:hAnsiTheme="majorHAnsi" w:cstheme="majorHAnsi"/>
          <w:sz w:val="10"/>
        </w:rPr>
        <w:t xml:space="preserve"> (old reptilian part of the brain). These may be </w:t>
      </w:r>
      <w:r w:rsidRPr="00E75985">
        <w:rPr>
          <w:rFonts w:asciiTheme="majorHAnsi" w:hAnsiTheme="majorHAnsi" w:cstheme="majorHAnsi"/>
          <w:u w:val="single"/>
        </w:rPr>
        <w:t>part of larger neural circuits.</w:t>
      </w:r>
      <w:r w:rsidRPr="00A43E4F">
        <w:rPr>
          <w:rFonts w:asciiTheme="majorHAnsi" w:hAnsiTheme="majorHAnsi" w:cstheme="majorHAnsi"/>
          <w:sz w:val="1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E75985">
        <w:rPr>
          <w:rFonts w:asciiTheme="majorHAnsi" w:hAnsiTheme="majorHAnsi" w:cstheme="majorHAnsi"/>
          <w:u w:val="single"/>
        </w:rPr>
        <w:t>Sousa et al.</w:t>
      </w:r>
      <w:r w:rsidRPr="00A43E4F">
        <w:rPr>
          <w:rFonts w:asciiTheme="majorHAnsi" w:hAnsiTheme="majorHAnsi" w:cstheme="majorHAnsi"/>
          <w:sz w:val="10"/>
        </w:rPr>
        <w:t xml:space="preserve"> [50] small case </w:t>
      </w:r>
      <w:r w:rsidRPr="00E75985">
        <w:rPr>
          <w:rFonts w:asciiTheme="majorHAnsi" w:hAnsiTheme="majorHAnsi" w:cstheme="majorHAnsi"/>
          <w:u w:val="single"/>
        </w:rPr>
        <w:t>found various differentially expressed genes, to associate with pleasure related systems.</w:t>
      </w:r>
      <w:r w:rsidRPr="00A43E4F">
        <w:rPr>
          <w:rFonts w:asciiTheme="majorHAnsi" w:hAnsiTheme="majorHAnsi" w:cstheme="maj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E542DA">
        <w:rPr>
          <w:rFonts w:asciiTheme="majorHAnsi" w:hAnsiTheme="majorHAnsi" w:cstheme="majorHAnsi"/>
          <w:highlight w:val="green"/>
          <w:u w:val="single"/>
        </w:rPr>
        <w:t>researchers examined</w:t>
      </w:r>
      <w:r w:rsidRPr="00E75985">
        <w:rPr>
          <w:rFonts w:asciiTheme="majorHAnsi" w:hAnsiTheme="majorHAnsi" w:cstheme="majorHAnsi"/>
          <w:u w:val="single"/>
        </w:rPr>
        <w:t xml:space="preserve"> 247 specimens of </w:t>
      </w:r>
      <w:r w:rsidRPr="00E542DA">
        <w:rPr>
          <w:rFonts w:asciiTheme="majorHAnsi" w:hAnsiTheme="majorHAnsi" w:cstheme="majorHAnsi"/>
          <w:highlight w:val="green"/>
          <w:u w:val="single"/>
        </w:rPr>
        <w:t>neural tissue</w:t>
      </w:r>
      <w:r w:rsidRPr="00E75985">
        <w:rPr>
          <w:rFonts w:asciiTheme="majorHAnsi" w:hAnsiTheme="majorHAnsi" w:cstheme="majorHAnsi"/>
          <w:u w:val="single"/>
        </w:rPr>
        <w:t xml:space="preserve"> from six humans, five chimpanzees, and five macaque monkeys.</w:t>
      </w:r>
      <w:r w:rsidRPr="00A43E4F">
        <w:rPr>
          <w:rFonts w:asciiTheme="majorHAnsi" w:hAnsiTheme="majorHAnsi" w:cstheme="majorHAnsi"/>
          <w:sz w:val="10"/>
        </w:rPr>
        <w:t xml:space="preserve"> Moreover, these </w:t>
      </w:r>
      <w:r w:rsidRPr="00E75985">
        <w:rPr>
          <w:rFonts w:asciiTheme="majorHAnsi" w:hAnsiTheme="majorHAnsi" w:cstheme="majorHAnsi"/>
          <w:u w:val="single"/>
        </w:rPr>
        <w:t>investigators analyzed which genes were turned on or off in 16 regions of the brain.</w:t>
      </w:r>
      <w:r w:rsidRPr="00A43E4F">
        <w:rPr>
          <w:rFonts w:asciiTheme="majorHAnsi" w:hAnsiTheme="majorHAnsi" w:cstheme="majorHAnsi"/>
          <w:sz w:val="10"/>
        </w:rPr>
        <w:t xml:space="preserve"> While </w:t>
      </w:r>
      <w:r w:rsidRPr="00E75985">
        <w:rPr>
          <w:rFonts w:asciiTheme="majorHAnsi" w:hAnsiTheme="majorHAnsi" w:cstheme="majorHAnsi"/>
          <w:u w:val="single"/>
        </w:rPr>
        <w:t xml:space="preserve">the differences among </w:t>
      </w:r>
      <w:r w:rsidRPr="00D67DA6">
        <w:rPr>
          <w:rFonts w:asciiTheme="majorHAnsi" w:hAnsiTheme="majorHAnsi" w:cstheme="majorHAnsi"/>
          <w:u w:val="single"/>
        </w:rPr>
        <w:t xml:space="preserve">species were subtle, </w:t>
      </w:r>
      <w:r w:rsidRPr="00D67DA6">
        <w:rPr>
          <w:rFonts w:asciiTheme="majorHAnsi" w:hAnsiTheme="majorHAnsi" w:cstheme="majorHAnsi"/>
          <w:b/>
          <w:bCs/>
          <w:u w:val="single"/>
        </w:rPr>
        <w:t>there was</w:t>
      </w:r>
      <w:r w:rsidRPr="00E75985">
        <w:rPr>
          <w:rFonts w:asciiTheme="majorHAnsi" w:hAnsiTheme="majorHAnsi" w:cstheme="majorHAnsi"/>
          <w:u w:val="single"/>
        </w:rPr>
        <w:t xml:space="preserve"> a </w:t>
      </w:r>
      <w:r w:rsidRPr="00E542DA">
        <w:rPr>
          <w:rFonts w:asciiTheme="majorHAnsi" w:hAnsiTheme="majorHAnsi" w:cstheme="majorHAnsi"/>
          <w:b/>
          <w:bCs/>
          <w:highlight w:val="green"/>
          <w:u w:val="single"/>
        </w:rPr>
        <w:t>remarkable contrast in</w:t>
      </w:r>
      <w:r w:rsidRPr="00E75985">
        <w:rPr>
          <w:rFonts w:asciiTheme="majorHAnsi" w:hAnsiTheme="majorHAnsi" w:cstheme="majorHAnsi"/>
          <w:u w:val="single"/>
        </w:rPr>
        <w:t xml:space="preserve"> the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neocortices</w:t>
      </w:r>
      <w:r w:rsidRPr="00A43E4F">
        <w:rPr>
          <w:rFonts w:asciiTheme="majorHAnsi" w:hAnsiTheme="majorHAnsi" w:cstheme="majorHAnsi"/>
          <w:sz w:val="10"/>
        </w:rPr>
        <w:t xml:space="preserve">, specifically </w:t>
      </w:r>
      <w:r w:rsidRPr="00E75985">
        <w:rPr>
          <w:rFonts w:asciiTheme="majorHAnsi" w:hAnsiTheme="majorHAnsi" w:cstheme="majorHAnsi"/>
          <w:u w:val="single"/>
        </w:rPr>
        <w:t xml:space="preserve">in an </w:t>
      </w:r>
      <w:r w:rsidRPr="00E542DA">
        <w:rPr>
          <w:rFonts w:asciiTheme="majorHAnsi" w:hAnsiTheme="majorHAnsi" w:cstheme="majorHAnsi"/>
          <w:highlight w:val="green"/>
          <w:u w:val="single"/>
        </w:rPr>
        <w:t>area of the brain</w:t>
      </w:r>
      <w:r w:rsidRPr="00E75985">
        <w:rPr>
          <w:rFonts w:asciiTheme="majorHAnsi" w:hAnsiTheme="majorHAnsi" w:cstheme="majorHAnsi"/>
          <w:u w:val="single"/>
        </w:rPr>
        <w:t xml:space="preserve"> that is much </w:t>
      </w:r>
      <w:r w:rsidRPr="00E542DA">
        <w:rPr>
          <w:rFonts w:asciiTheme="majorHAnsi" w:hAnsiTheme="majorHAnsi" w:cstheme="majorHAnsi"/>
          <w:highlight w:val="green"/>
          <w:u w:val="single"/>
        </w:rPr>
        <w:t>more developed in humans</w:t>
      </w:r>
      <w:r w:rsidRPr="00E75985">
        <w:rPr>
          <w:rFonts w:asciiTheme="majorHAnsi" w:hAnsiTheme="majorHAnsi" w:cstheme="majorHAnsi"/>
          <w:u w:val="single"/>
        </w:rPr>
        <w:t xml:space="preserve"> than in chimpanzees.</w:t>
      </w:r>
      <w:r w:rsidRPr="00A43E4F">
        <w:rPr>
          <w:rFonts w:asciiTheme="majorHAnsi" w:hAnsiTheme="majorHAnsi" w:cstheme="majorHAnsi"/>
          <w:sz w:val="10"/>
        </w:rPr>
        <w:t xml:space="preserve"> In fact, these researchers found that a gene called </w:t>
      </w:r>
      <w:r w:rsidRPr="00E75985">
        <w:rPr>
          <w:rFonts w:asciiTheme="majorHAnsi" w:hAnsiTheme="majorHAnsi" w:cstheme="majorHAnsi"/>
          <w:u w:val="single"/>
        </w:rPr>
        <w:t>tyrosine hydroxylase (TH) for the enzyme, responsible for the production of dopamine</w:t>
      </w:r>
      <w:r w:rsidRPr="00A43E4F">
        <w:rPr>
          <w:rFonts w:asciiTheme="majorHAnsi" w:hAnsiTheme="majorHAnsi" w:cstheme="majorHAnsi"/>
          <w:sz w:val="10"/>
        </w:rPr>
        <w:t xml:space="preserve">, was </w:t>
      </w:r>
      <w:r w:rsidRPr="00E75985">
        <w:rPr>
          <w:rFonts w:asciiTheme="majorHAnsi" w:hAnsiTheme="majorHAnsi" w:cstheme="majorHAnsi"/>
          <w:u w:val="single"/>
        </w:rPr>
        <w:t>expressed in the neocortex of humans, but not chimpanzees.</w:t>
      </w:r>
      <w:r w:rsidRPr="00A43E4F">
        <w:rPr>
          <w:rFonts w:asciiTheme="majorHAnsi" w:hAnsiTheme="majorHAnsi" w:cstheme="majorHAnsi"/>
          <w:sz w:val="10"/>
        </w:rPr>
        <w:t xml:space="preserve"> As discussed earlier, </w:t>
      </w:r>
      <w:r w:rsidRPr="00E75985">
        <w:rPr>
          <w:rFonts w:asciiTheme="majorHAnsi" w:hAnsiTheme="majorHAnsi" w:cstheme="majorHAnsi"/>
          <w:u w:val="single"/>
        </w:rPr>
        <w:t>dopamine is</w:t>
      </w:r>
      <w:r w:rsidRPr="00A43E4F">
        <w:rPr>
          <w:rFonts w:asciiTheme="majorHAnsi" w:hAnsiTheme="majorHAnsi" w:cstheme="majorHAnsi"/>
          <w:sz w:val="10"/>
        </w:rPr>
        <w:t xml:space="preserve"> best </w:t>
      </w:r>
      <w:r w:rsidRPr="00E75985">
        <w:rPr>
          <w:rFonts w:asciiTheme="majorHAnsi" w:hAnsiTheme="majorHAnsi" w:cstheme="majorHAnsi"/>
          <w:u w:val="single"/>
        </w:rPr>
        <w:t>known for its</w:t>
      </w:r>
      <w:r w:rsidRPr="00A43E4F">
        <w:rPr>
          <w:rFonts w:asciiTheme="majorHAnsi" w:hAnsiTheme="majorHAnsi" w:cstheme="majorHAnsi"/>
          <w:sz w:val="10"/>
        </w:rPr>
        <w:t xml:space="preserve"> essential </w:t>
      </w:r>
      <w:r w:rsidRPr="00E75985">
        <w:rPr>
          <w:rFonts w:asciiTheme="majorHAnsi" w:hAnsiTheme="majorHAnsi" w:cstheme="majorHAnsi"/>
          <w:u w:val="single"/>
        </w:rPr>
        <w:t>role within the brain’s reward system; the</w:t>
      </w:r>
      <w:r w:rsidRPr="00A43E4F">
        <w:rPr>
          <w:rFonts w:asciiTheme="majorHAnsi" w:hAnsiTheme="majorHAnsi" w:cstheme="majorHAnsi"/>
          <w:sz w:val="10"/>
        </w:rPr>
        <w:t xml:space="preserve"> very </w:t>
      </w:r>
      <w:r w:rsidRPr="00E75985">
        <w:rPr>
          <w:rFonts w:asciiTheme="majorHAnsi" w:hAnsiTheme="majorHAnsi" w:cstheme="majorHAnsi"/>
          <w:u w:val="single"/>
        </w:rPr>
        <w:t>system that responds to everything from sex, to gambling, to food, and to addictive drugs.</w:t>
      </w:r>
      <w:r w:rsidRPr="00A43E4F">
        <w:rPr>
          <w:rFonts w:asciiTheme="majorHAnsi" w:hAnsiTheme="majorHAnsi" w:cstheme="majorHAnsi"/>
          <w:sz w:val="1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E542DA">
        <w:rPr>
          <w:rFonts w:asciiTheme="majorHAnsi" w:hAnsiTheme="majorHAnsi" w:cstheme="majorHAnsi"/>
          <w:highlight w:val="green"/>
          <w:u w:val="single"/>
        </w:rPr>
        <w:t>dopamine plays</w:t>
      </w:r>
      <w:r w:rsidRPr="00E75985">
        <w:rPr>
          <w:rFonts w:asciiTheme="majorHAnsi" w:hAnsiTheme="majorHAnsi" w:cstheme="majorHAnsi"/>
          <w:u w:val="single"/>
        </w:rPr>
        <w:t xml:space="preserve"> a substantial </w:t>
      </w:r>
      <w:r w:rsidRPr="00E542DA">
        <w:rPr>
          <w:rFonts w:asciiTheme="majorHAnsi" w:hAnsiTheme="majorHAnsi" w:cstheme="majorHAnsi"/>
          <w:highlight w:val="green"/>
          <w:u w:val="single"/>
        </w:rPr>
        <w:t>role in</w:t>
      </w:r>
      <w:r w:rsidRPr="00E75985">
        <w:rPr>
          <w:rFonts w:asciiTheme="majorHAnsi" w:hAnsiTheme="majorHAnsi" w:cstheme="majorHAnsi"/>
          <w:u w:val="single"/>
        </w:rPr>
        <w:t xml:space="preserve"> humans’ </w:t>
      </w:r>
      <w:r w:rsidRPr="00E542DA">
        <w:rPr>
          <w:rFonts w:asciiTheme="majorHAnsi" w:hAnsiTheme="majorHAnsi" w:cstheme="majorHAnsi"/>
          <w:highlight w:val="green"/>
          <w:u w:val="single"/>
        </w:rPr>
        <w:t>ability to pursue</w:t>
      </w:r>
      <w:r w:rsidRPr="00E75985">
        <w:rPr>
          <w:rFonts w:asciiTheme="majorHAnsi" w:hAnsiTheme="majorHAnsi" w:cstheme="majorHAnsi"/>
          <w:u w:val="single"/>
        </w:rPr>
        <w:t xml:space="preserve"> various </w:t>
      </w:r>
      <w:r w:rsidRPr="00E542DA">
        <w:rPr>
          <w:rFonts w:asciiTheme="majorHAnsi" w:hAnsiTheme="majorHAnsi" w:cstheme="majorHAnsi"/>
          <w:highlight w:val="green"/>
          <w:u w:val="single"/>
        </w:rPr>
        <w:t>rewards that are</w:t>
      </w:r>
      <w:r w:rsidRPr="00E75985">
        <w:rPr>
          <w:rFonts w:asciiTheme="majorHAnsi" w:hAnsiTheme="majorHAnsi" w:cstheme="majorHAnsi"/>
          <w:u w:val="single"/>
        </w:rPr>
        <w:t xml:space="preserve"> perhaps months or even </w:t>
      </w:r>
      <w:r w:rsidRPr="00E542DA">
        <w:rPr>
          <w:rFonts w:asciiTheme="majorHAnsi" w:hAnsiTheme="majorHAnsi" w:cstheme="majorHAnsi"/>
          <w:highlight w:val="green"/>
          <w:u w:val="single"/>
        </w:rPr>
        <w:t>years away</w:t>
      </w:r>
      <w:r w:rsidRPr="00A43E4F">
        <w:rPr>
          <w:rFonts w:asciiTheme="majorHAnsi" w:hAnsiTheme="majorHAnsi" w:cstheme="majorHAnsi"/>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E75985">
        <w:rPr>
          <w:rFonts w:asciiTheme="majorHAnsi" w:hAnsiTheme="majorHAnsi" w:cstheme="majorHAnsi"/>
          <w:u w:val="single"/>
        </w:rPr>
        <w:t>This may explain what often motivates people to work for things that have no apparent short-term benefit</w:t>
      </w:r>
      <w:r w:rsidRPr="00A43E4F">
        <w:rPr>
          <w:rFonts w:asciiTheme="majorHAnsi" w:hAnsiTheme="majorHAnsi" w:cstheme="maj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56B8C8E" w14:textId="77777777" w:rsidR="00DC0B89" w:rsidRPr="00BC1A2F" w:rsidRDefault="00DC0B89" w:rsidP="00DC0B89">
      <w:pPr>
        <w:pStyle w:val="Heading4"/>
        <w:rPr>
          <w:rStyle w:val="Style13ptBold"/>
          <w:b/>
        </w:rPr>
      </w:pPr>
      <w:r w:rsidRPr="00BC1A2F">
        <w:rPr>
          <w:rStyle w:val="Style13ptBold"/>
          <w:b/>
        </w:rPr>
        <w:t xml:space="preserve">Extinction first </w:t>
      </w:r>
    </w:p>
    <w:p w14:paraId="69FC05BD" w14:textId="77777777" w:rsidR="00DC0B89" w:rsidRPr="00941301" w:rsidRDefault="00DC0B89" w:rsidP="00DC0B89">
      <w:pPr>
        <w:rPr>
          <w:rFonts w:asciiTheme="majorHAnsi" w:hAnsiTheme="majorHAnsi" w:cstheme="majorHAnsi"/>
        </w:rPr>
      </w:pPr>
      <w:r w:rsidRPr="00941301">
        <w:rPr>
          <w:rStyle w:val="Style13ptBold"/>
          <w:rFonts w:asciiTheme="majorHAnsi" w:hAnsiTheme="majorHAnsi" w:cstheme="majorHAnsi"/>
        </w:rPr>
        <w:t>Pummer 15</w:t>
      </w:r>
      <w:r w:rsidRPr="00941301">
        <w:rPr>
          <w:rFonts w:asciiTheme="majorHAnsi" w:hAnsiTheme="majorHAnsi" w:cstheme="majorHAnsi"/>
        </w:rPr>
        <w:t xml:space="preserve"> </w:t>
      </w:r>
      <w:r w:rsidRPr="006B677E">
        <w:rPr>
          <w:rFonts w:asciiTheme="majorHAnsi" w:hAnsiTheme="majorHAnsi" w:cstheme="majorHAnsi"/>
          <w:sz w:val="16"/>
          <w:szCs w:val="16"/>
        </w:rPr>
        <w:t>[Theron, Junior Research Fellow in Philosophy at St. Anne's College, University of Oxford. “Moral Agreement on Saving the World” Practical Ethics, University of Oxford. May 18, 2015] AT</w:t>
      </w:r>
    </w:p>
    <w:p w14:paraId="047521EB" w14:textId="77777777" w:rsidR="00DC0B89" w:rsidRDefault="00DC0B89" w:rsidP="00DC0B89">
      <w:pPr>
        <w:rPr>
          <w:rFonts w:asciiTheme="majorHAnsi" w:hAnsiTheme="majorHAnsi"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asciiTheme="majorHAnsi" w:hAnsiTheme="majorHAnsi"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asciiTheme="majorHAnsi" w:hAnsiTheme="majorHAnsi"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asciiTheme="majorHAnsi" w:hAnsiTheme="majorHAnsi"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asciiTheme="majorHAnsi" w:hAnsiTheme="majorHAnsi"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asciiTheme="majorHAnsi" w:hAnsiTheme="majorHAnsi"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asciiTheme="majorHAnsi" w:hAnsiTheme="majorHAnsi"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asciiTheme="majorHAnsi" w:hAnsiTheme="majorHAnsi" w:cstheme="majorHAnsi"/>
          <w:sz w:val="16"/>
        </w:rPr>
        <w:t xml:space="preserve"> </w:t>
      </w:r>
      <w:r w:rsidRPr="00941301">
        <w:rPr>
          <w:rStyle w:val="StyleUnderline"/>
          <w:rFonts w:cstheme="majorHAnsi"/>
        </w:rPr>
        <w:t>They’d thus imply very strong reasons to reduce existential risk</w:t>
      </w:r>
      <w:r w:rsidRPr="006B677E">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asciiTheme="majorHAnsi" w:hAnsiTheme="majorHAnsi"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41301">
        <w:rPr>
          <w:rStyle w:val="StyleUnderline"/>
          <w:rFonts w:cstheme="majorHAnsi"/>
        </w:rPr>
        <w:t>To be minimally plausible, egoism will need to be paired with a more sophisticated account of well-being.</w:t>
      </w:r>
      <w:r w:rsidRPr="006B677E">
        <w:rPr>
          <w:rFonts w:asciiTheme="majorHAnsi" w:hAnsiTheme="majorHAnsi"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asciiTheme="majorHAnsi" w:hAnsiTheme="majorHAnsi"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We should also take into account moral uncertainty.</w:t>
      </w:r>
      <w:r w:rsidRPr="006B677E">
        <w:rPr>
          <w:rFonts w:asciiTheme="majorHAnsi" w:hAnsiTheme="majorHAnsi"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asciiTheme="majorHAnsi" w:hAnsiTheme="majorHAnsi"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asciiTheme="majorHAnsi" w:hAnsiTheme="majorHAnsi"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asciiTheme="majorHAnsi" w:hAnsiTheme="majorHAnsi" w:cstheme="majorHAnsi"/>
          <w:sz w:val="16"/>
        </w:rPr>
        <w:t xml:space="preserve">(and 10% sure that one of these other ones is correct), </w:t>
      </w:r>
      <w:r w:rsidRPr="00941301">
        <w:rPr>
          <w:rStyle w:val="StyleUnderline"/>
          <w:rFonts w:cstheme="majorHAnsi"/>
        </w:rPr>
        <w:t>they would have pretty strong reason, from the standpoint of moral uncertainty, to reduce existential risk.</w:t>
      </w:r>
      <w:r w:rsidRPr="006B677E">
        <w:rPr>
          <w:rFonts w:asciiTheme="majorHAnsi" w:hAnsiTheme="majorHAnsi"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asciiTheme="majorHAnsi" w:hAnsiTheme="majorHAnsi"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asciiTheme="majorHAnsi" w:hAnsiTheme="majorHAnsi"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asciiTheme="majorHAnsi" w:hAnsiTheme="majorHAnsi"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asciiTheme="majorHAnsi" w:hAnsiTheme="majorHAnsi" w:cstheme="majorHAnsi"/>
          <w:sz w:val="16"/>
        </w:rPr>
        <w:t xml:space="preserve">, for reasons others have offered (and for independent reasons I won’t get into here unless requested to), they nonetheless </w:t>
      </w:r>
      <w:r w:rsidRPr="00941301">
        <w:rPr>
          <w:rStyle w:val="StyleUnderline"/>
          <w:rFonts w:cstheme="majorHAnsi"/>
        </w:rPr>
        <w:t>seem to be fairly implausible views.</w:t>
      </w:r>
      <w:r w:rsidRPr="006B677E">
        <w:rPr>
          <w:rFonts w:asciiTheme="majorHAnsi" w:hAnsiTheme="majorHAnsi"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asciiTheme="majorHAnsi" w:hAnsiTheme="majorHAnsi"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asciiTheme="majorHAnsi" w:hAnsiTheme="majorHAnsi"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asciiTheme="majorHAnsi" w:hAnsiTheme="majorHAnsi" w:cstheme="majorHAnsi"/>
          <w:sz w:val="16"/>
        </w:rPr>
        <w:t>” (From chapter 36 of On What Matters)</w:t>
      </w:r>
    </w:p>
    <w:p w14:paraId="1CA2EA52" w14:textId="77777777" w:rsidR="00DC0B89" w:rsidRDefault="00DC0B89" w:rsidP="00DC0B89">
      <w:pPr>
        <w:pStyle w:val="Heading2"/>
      </w:pPr>
      <w:r>
        <w:t>UV</w:t>
      </w:r>
    </w:p>
    <w:p w14:paraId="31041D3D" w14:textId="77777777" w:rsidR="00DC0B89" w:rsidRDefault="00DC0B89" w:rsidP="00DC0B89">
      <w:pPr>
        <w:pStyle w:val="Heading4"/>
      </w:pPr>
      <w:r w:rsidRPr="00FB72FC">
        <w:t xml:space="preserve">1] 1AR theory is legit </w:t>
      </w:r>
    </w:p>
    <w:p w14:paraId="05E271A6" w14:textId="77777777" w:rsidR="00DC0B89" w:rsidRDefault="00DC0B89" w:rsidP="00DC0B89">
      <w:pPr>
        <w:pStyle w:val="Heading4"/>
      </w:pPr>
      <w:r>
        <w:t xml:space="preserve">a. </w:t>
      </w:r>
      <w:r w:rsidRPr="00FB72FC">
        <w:t xml:space="preserve">anything else means </w:t>
      </w:r>
      <w:r w:rsidRPr="00FB72FC">
        <w:rPr>
          <w:u w:val="single"/>
        </w:rPr>
        <w:t>infinite abuse</w:t>
      </w:r>
      <w:r w:rsidRPr="00FB72FC">
        <w:t xml:space="preserve"> –</w:t>
      </w:r>
    </w:p>
    <w:p w14:paraId="5B2EA187" w14:textId="77777777" w:rsidR="00DC0B89" w:rsidRDefault="00DC0B89" w:rsidP="00DC0B89">
      <w:pPr>
        <w:pStyle w:val="Heading4"/>
      </w:pPr>
      <w:r>
        <w:t xml:space="preserve">2] </w:t>
      </w:r>
      <w:r w:rsidRPr="00FB72FC">
        <w:t xml:space="preserve">drop the debater, competing interps, and the highest layer </w:t>
      </w:r>
    </w:p>
    <w:p w14:paraId="26F7A909" w14:textId="77777777" w:rsidR="00DC0B89" w:rsidRDefault="00DC0B89" w:rsidP="00DC0B89">
      <w:pPr>
        <w:pStyle w:val="Heading4"/>
      </w:pPr>
      <w:r>
        <w:t xml:space="preserve">a. </w:t>
      </w:r>
      <w:r w:rsidRPr="00FB72FC">
        <w:t xml:space="preserve">AR are </w:t>
      </w:r>
      <w:r w:rsidRPr="00FB72FC">
        <w:rPr>
          <w:u w:val="single"/>
        </w:rPr>
        <w:t>too short</w:t>
      </w:r>
      <w:r w:rsidRPr="00FB72FC">
        <w:t xml:space="preserve"> to make up for the time trade-off </w:t>
      </w:r>
    </w:p>
    <w:p w14:paraId="061C94D1" w14:textId="77777777" w:rsidR="00DC0B89" w:rsidRDefault="00DC0B89" w:rsidP="00DC0B89">
      <w:pPr>
        <w:pStyle w:val="Heading4"/>
      </w:pPr>
      <w:r>
        <w:t>3]</w:t>
      </w:r>
      <w:r w:rsidRPr="00FB72FC">
        <w:t xml:space="preserve">no RVIs </w:t>
      </w:r>
    </w:p>
    <w:p w14:paraId="1185C18A" w14:textId="77777777" w:rsidR="00DC0B89" w:rsidRPr="00516DB1" w:rsidRDefault="00DC0B89" w:rsidP="00DC0B89">
      <w:pPr>
        <w:pStyle w:val="Heading4"/>
      </w:pPr>
      <w:r>
        <w:t xml:space="preserve">a. </w:t>
      </w:r>
      <w:r w:rsidRPr="00FB72FC">
        <w:t>6 min 2NR means they can brute force me every time.</w:t>
      </w:r>
    </w:p>
    <w:p w14:paraId="535E73AB" w14:textId="77777777" w:rsidR="00DC0B89" w:rsidRDefault="00DC0B89" w:rsidP="00DC0B89"/>
    <w:p w14:paraId="69884B39" w14:textId="77777777" w:rsidR="00DC0B89" w:rsidRDefault="00DC0B89" w:rsidP="00DC0B89">
      <w:pPr>
        <w:pStyle w:val="Heading4"/>
      </w:pPr>
      <w:r>
        <w:t>4] Permissibility and presumption affirm.</w:t>
      </w:r>
    </w:p>
    <w:p w14:paraId="2CBABD53" w14:textId="77777777" w:rsidR="00DC0B89" w:rsidRDefault="00DC0B89" w:rsidP="00DC0B89">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14:paraId="12FDD70C" w14:textId="77777777" w:rsidR="00DC0B89" w:rsidRDefault="00DC0B89" w:rsidP="00DC0B89">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statements are true until proven false, if I told you my name you’d believe me.</w:t>
      </w:r>
    </w:p>
    <w:p w14:paraId="2F2F9C2F" w14:textId="77777777" w:rsidR="00DC0B89" w:rsidRDefault="00DC0B89" w:rsidP="00DC0B89"/>
    <w:p w14:paraId="50879316" w14:textId="77777777" w:rsidR="00DC0B89" w:rsidRPr="00B53A01" w:rsidRDefault="00DC0B89" w:rsidP="00DC0B89">
      <w:pPr>
        <w:pStyle w:val="Heading4"/>
        <w:rPr>
          <w:rFonts w:cs="Calibri"/>
          <w:color w:val="000000" w:themeColor="text1"/>
        </w:rPr>
      </w:pPr>
      <w:r w:rsidRPr="00B53A01">
        <w:rPr>
          <w:rFonts w:cs="Calibri"/>
          <w:color w:val="000000" w:themeColor="text1"/>
        </w:rPr>
        <w:t>[</w:t>
      </w:r>
      <w:r>
        <w:rPr>
          <w:rFonts w:cs="Calibri"/>
          <w:color w:val="000000" w:themeColor="text1"/>
        </w:rPr>
        <w:t>5</w:t>
      </w:r>
      <w:r w:rsidRPr="00B53A01">
        <w:rPr>
          <w:rFonts w:cs="Calibri"/>
          <w:color w:val="000000" w:themeColor="text1"/>
        </w:rPr>
        <w:t>] Policy education is key to advocacy – that outweighs on portable skills. The educational skills generated from role playing is key to solving impacts in the real world – policy views problems from diverse perspectives, so we can better tackle problems of oppression and create tangible solutions.</w:t>
      </w:r>
    </w:p>
    <w:p w14:paraId="7C228EED" w14:textId="77777777" w:rsidR="00DC0B89" w:rsidRPr="00B53A01" w:rsidRDefault="00DC0B89" w:rsidP="00DC0B89">
      <w:pPr>
        <w:pStyle w:val="Body"/>
        <w:widowControl w:val="0"/>
        <w:suppressAutoHyphens/>
        <w:rPr>
          <w:rFonts w:ascii="Calibri" w:eastAsia="Arial" w:hAnsi="Calibri" w:cs="Calibri"/>
          <w:b/>
          <w:bCs/>
          <w:color w:val="000000" w:themeColor="text1"/>
          <w:sz w:val="12"/>
          <w:szCs w:val="12"/>
        </w:rPr>
      </w:pPr>
      <w:r w:rsidRPr="00B53A01">
        <w:rPr>
          <w:rStyle w:val="Style13ptBold"/>
          <w:rFonts w:ascii="Calibri" w:hAnsi="Calibri" w:cs="Calibri"/>
          <w:color w:val="000000" w:themeColor="text1"/>
        </w:rPr>
        <w:t>Nixon 2K</w:t>
      </w:r>
      <w:r w:rsidRPr="00B53A01">
        <w:rPr>
          <w:rFonts w:ascii="Calibri" w:hAnsi="Calibri" w:cs="Calibri"/>
          <w:b/>
          <w:color w:val="000000" w:themeColor="text1"/>
          <w:sz w:val="28"/>
          <w:szCs w:val="26"/>
        </w:rPr>
        <w:t xml:space="preserve"> </w:t>
      </w:r>
      <w:r w:rsidRPr="00B53A01">
        <w:rPr>
          <w:rFonts w:ascii="Calibri" w:hAnsi="Calibri" w:cs="Calibri"/>
          <w:color w:val="000000" w:themeColor="text1"/>
          <w:sz w:val="16"/>
          <w:szCs w:val="16"/>
        </w:rPr>
        <w:t xml:space="preserve">Makani Themba-Nixon, Executive Director of The Praxis Project. “Changing the Rules: What Public Policy Means for Organizing.” </w:t>
      </w:r>
      <w:r w:rsidRPr="00B53A01">
        <w:rPr>
          <w:rFonts w:ascii="Calibri" w:hAnsi="Calibri" w:cs="Calibri"/>
          <w:color w:val="000000" w:themeColor="text1"/>
          <w:sz w:val="16"/>
          <w:szCs w:val="16"/>
          <w:lang w:val="fr-FR"/>
        </w:rPr>
        <w:t>Colorlines 3.2</w:t>
      </w:r>
      <w:r w:rsidRPr="00B53A01">
        <w:rPr>
          <w:rFonts w:ascii="Calibri" w:hAnsi="Calibri" w:cs="Calibri"/>
          <w:color w:val="000000" w:themeColor="text1"/>
          <w:sz w:val="16"/>
          <w:szCs w:val="16"/>
        </w:rPr>
        <w:t xml:space="preserve">, 2000. </w:t>
      </w:r>
    </w:p>
    <w:p w14:paraId="54D2156E" w14:textId="77777777" w:rsidR="00DC0B89" w:rsidRPr="00B53A01" w:rsidRDefault="00DC0B89" w:rsidP="00DC0B89">
      <w:pPr>
        <w:pStyle w:val="Body"/>
        <w:widowControl w:val="0"/>
        <w:suppressAutoHyphens/>
        <w:rPr>
          <w:rFonts w:ascii="Calibri" w:hAnsi="Calibri" w:cs="Calibri"/>
          <w:color w:val="000000" w:themeColor="text1"/>
          <w:sz w:val="18"/>
          <w:szCs w:val="16"/>
        </w:rPr>
      </w:pPr>
    </w:p>
    <w:p w14:paraId="1A8CF634" w14:textId="77777777" w:rsidR="00DC0B89" w:rsidRPr="00B53A01" w:rsidRDefault="00DC0B89" w:rsidP="00DC0B89">
      <w:pPr>
        <w:pStyle w:val="Body"/>
        <w:widowControl w:val="0"/>
        <w:suppressAutoHyphens/>
        <w:rPr>
          <w:rFonts w:ascii="Calibri" w:hAnsi="Calibri" w:cs="Calibri"/>
          <w:color w:val="000000" w:themeColor="text1"/>
          <w:sz w:val="12"/>
          <w:szCs w:val="12"/>
        </w:rPr>
      </w:pPr>
      <w:r w:rsidRPr="00B53A01">
        <w:rPr>
          <w:rFonts w:ascii="Calibri" w:hAnsi="Calibri" w:cs="Calibri"/>
          <w:color w:val="000000" w:themeColor="text1"/>
          <w:sz w:val="12"/>
          <w:szCs w:val="12"/>
        </w:rPr>
        <w:t>Getting It in Writing Much of the work of framing what we stand for takes place in the shaping of demands.</w:t>
      </w:r>
      <w:r w:rsidRPr="00B53A01">
        <w:rPr>
          <w:rFonts w:ascii="Calibri" w:hAnsi="Calibri" w:cs="Calibri"/>
          <w:color w:val="000000" w:themeColor="text1"/>
          <w:sz w:val="18"/>
        </w:rPr>
        <w:t xml:space="preserve"> </w:t>
      </w:r>
      <w:r w:rsidRPr="00B53A01">
        <w:rPr>
          <w:rStyle w:val="Emphasis"/>
          <w:color w:val="000000" w:themeColor="text1"/>
          <w:highlight w:val="green"/>
        </w:rPr>
        <w:t xml:space="preserve">By getting into </w:t>
      </w:r>
      <w:r w:rsidRPr="00B53A01">
        <w:rPr>
          <w:rFonts w:ascii="Calibri" w:hAnsi="Calibri" w:cs="Calibri"/>
          <w:color w:val="000000" w:themeColor="text1"/>
          <w:sz w:val="12"/>
          <w:szCs w:val="12"/>
        </w:rPr>
        <w:t xml:space="preserve">the </w:t>
      </w:r>
      <w:r w:rsidRPr="00B53A01">
        <w:rPr>
          <w:rStyle w:val="Emphasis"/>
          <w:color w:val="000000" w:themeColor="text1"/>
          <w:highlight w:val="green"/>
        </w:rPr>
        <w:t xml:space="preserve">policy </w:t>
      </w:r>
      <w:r w:rsidRPr="00B53A01">
        <w:rPr>
          <w:rStyle w:val="Emphasis"/>
          <w:b w:val="0"/>
          <w:color w:val="000000" w:themeColor="text1"/>
          <w:sz w:val="12"/>
          <w:szCs w:val="12"/>
        </w:rPr>
        <w:t>arena</w:t>
      </w:r>
      <w:r w:rsidRPr="00B53A01">
        <w:rPr>
          <w:rStyle w:val="Emphasis"/>
          <w:color w:val="000000" w:themeColor="text1"/>
        </w:rPr>
        <w:t xml:space="preserve"> </w:t>
      </w:r>
      <w:r w:rsidRPr="00B53A01">
        <w:rPr>
          <w:rStyle w:val="Emphasis"/>
          <w:color w:val="000000" w:themeColor="text1"/>
          <w:highlight w:val="green"/>
        </w:rPr>
        <w:t>in a proactive manner</w:t>
      </w:r>
      <w:r w:rsidRPr="00B53A01">
        <w:rPr>
          <w:rFonts w:ascii="Calibri" w:hAnsi="Calibri" w:cs="Calibri"/>
          <w:color w:val="000000" w:themeColor="text1"/>
          <w:sz w:val="12"/>
          <w:szCs w:val="12"/>
        </w:rPr>
        <w:t>, we can take our demands to the next level.</w:t>
      </w:r>
      <w:r w:rsidRPr="00B53A01">
        <w:rPr>
          <w:rFonts w:ascii="Calibri" w:hAnsi="Calibri" w:cs="Calibri"/>
          <w:color w:val="000000" w:themeColor="text1"/>
        </w:rPr>
        <w:t xml:space="preserve"> </w:t>
      </w:r>
      <w:r w:rsidRPr="00B53A01">
        <w:rPr>
          <w:rStyle w:val="Emphasis"/>
          <w:color w:val="000000" w:themeColor="text1"/>
          <w:highlight w:val="green"/>
        </w:rPr>
        <w:t>Our demands can become law, with real consequences</w:t>
      </w:r>
      <w:r w:rsidRPr="00B53A01">
        <w:rPr>
          <w:rFonts w:ascii="Calibri" w:hAnsi="Calibri" w:cs="Calibri"/>
          <w:color w:val="000000" w:themeColor="text1"/>
          <w:sz w:val="12"/>
          <w:szCs w:val="12"/>
        </w:rPr>
        <w:t xml:space="preserve"> if the agreement is broken. After all the organizing, press work, and effort, a group should leave a decision maker with more than a handshake and his or her word. Of course</w:t>
      </w:r>
      <w:r w:rsidRPr="00B53A01">
        <w:rPr>
          <w:rStyle w:val="Emphasis"/>
          <w:color w:val="000000" w:themeColor="text1"/>
          <w:highlight w:val="green"/>
        </w:rPr>
        <w:t>, this work requires</w:t>
      </w:r>
      <w:r w:rsidRPr="00B53A01">
        <w:rPr>
          <w:rFonts w:ascii="Calibri" w:hAnsi="Calibri" w:cs="Calibri"/>
          <w:color w:val="000000" w:themeColor="text1"/>
          <w:sz w:val="18"/>
        </w:rPr>
        <w:t xml:space="preserve"> </w:t>
      </w:r>
      <w:r w:rsidRPr="00B53A01">
        <w:rPr>
          <w:rFonts w:ascii="Calibri" w:hAnsi="Calibri" w:cs="Calibri"/>
          <w:color w:val="000000" w:themeColor="text1"/>
          <w:sz w:val="12"/>
          <w:szCs w:val="12"/>
        </w:rPr>
        <w:t xml:space="preserve">a certain amount of </w:t>
      </w:r>
      <w:r w:rsidRPr="00B53A01">
        <w:rPr>
          <w:rFonts w:ascii="Calibri" w:hAnsi="Calibri" w:cs="Calibri"/>
          <w:bCs/>
          <w:color w:val="000000" w:themeColor="text1"/>
          <w:sz w:val="12"/>
          <w:szCs w:val="12"/>
        </w:rPr>
        <w:t>interaction with "the suits,"</w:t>
      </w:r>
      <w:r w:rsidRPr="00B53A01">
        <w:rPr>
          <w:rFonts w:ascii="Calibri" w:hAnsi="Calibri" w:cs="Calibri"/>
          <w:color w:val="000000" w:themeColor="text1"/>
          <w:sz w:val="12"/>
          <w:szCs w:val="12"/>
        </w:rPr>
        <w:t xml:space="preserve"> as well as </w:t>
      </w:r>
      <w:r w:rsidRPr="00B53A01">
        <w:rPr>
          <w:rStyle w:val="Emphasis"/>
          <w:color w:val="000000" w:themeColor="text1"/>
          <w:highlight w:val="green"/>
        </w:rPr>
        <w:t>struggles with</w:t>
      </w:r>
      <w:r w:rsidRPr="00B53A01">
        <w:rPr>
          <w:rFonts w:ascii="Calibri" w:hAnsi="Calibri" w:cs="Calibri"/>
          <w:color w:val="000000" w:themeColor="text1"/>
        </w:rPr>
        <w:t xml:space="preserve"> </w:t>
      </w:r>
      <w:r w:rsidRPr="00B53A01">
        <w:rPr>
          <w:rFonts w:ascii="Calibri" w:hAnsi="Calibri" w:cs="Calibri"/>
          <w:color w:val="000000" w:themeColor="text1"/>
          <w:sz w:val="12"/>
          <w:szCs w:val="12"/>
        </w:rPr>
        <w:t>the</w:t>
      </w:r>
      <w:r w:rsidRPr="00B53A01">
        <w:rPr>
          <w:rStyle w:val="Emphasis"/>
          <w:color w:val="000000" w:themeColor="text1"/>
        </w:rPr>
        <w:t xml:space="preserve"> </w:t>
      </w:r>
      <w:r w:rsidRPr="00B53A01">
        <w:rPr>
          <w:rStyle w:val="Emphasis"/>
          <w:color w:val="000000" w:themeColor="text1"/>
          <w:highlight w:val="green"/>
        </w:rPr>
        <w:t>bureaucracy,</w:t>
      </w:r>
      <w:r w:rsidRPr="00B53A01">
        <w:rPr>
          <w:rFonts w:ascii="Calibri" w:hAnsi="Calibri" w:cs="Calibri"/>
          <w:color w:val="000000" w:themeColor="text1"/>
        </w:rPr>
        <w:t xml:space="preserve"> </w:t>
      </w:r>
      <w:r w:rsidRPr="00B53A01">
        <w:rPr>
          <w:rFonts w:ascii="Calibri" w:hAnsi="Calibri" w:cs="Calibri"/>
          <w:color w:val="000000" w:themeColor="text1"/>
          <w:sz w:val="12"/>
          <w:szCs w:val="12"/>
        </w:rPr>
        <w:t>the</w:t>
      </w:r>
      <w:r w:rsidRPr="00B53A01">
        <w:rPr>
          <w:rFonts w:ascii="Calibri" w:hAnsi="Calibri" w:cs="Calibri"/>
          <w:color w:val="000000" w:themeColor="text1"/>
        </w:rPr>
        <w:t xml:space="preserve"> </w:t>
      </w:r>
      <w:r w:rsidRPr="00B53A01">
        <w:rPr>
          <w:rStyle w:val="Emphasis"/>
          <w:color w:val="000000" w:themeColor="text1"/>
          <w:highlight w:val="green"/>
        </w:rPr>
        <w:t>technical language, and</w:t>
      </w:r>
      <w:r w:rsidRPr="00B53A01">
        <w:rPr>
          <w:rFonts w:ascii="Calibri" w:hAnsi="Calibri" w:cs="Calibri"/>
          <w:color w:val="000000" w:themeColor="text1"/>
        </w:rPr>
        <w:t xml:space="preserve"> </w:t>
      </w:r>
      <w:r w:rsidRPr="00B53A01">
        <w:rPr>
          <w:rFonts w:ascii="Calibri" w:hAnsi="Calibri" w:cs="Calibri"/>
          <w:color w:val="000000" w:themeColor="text1"/>
          <w:sz w:val="12"/>
          <w:szCs w:val="12"/>
        </w:rPr>
        <w:t>the all-too-common</w:t>
      </w:r>
      <w:r w:rsidRPr="00B53A01">
        <w:rPr>
          <w:rFonts w:ascii="Calibri" w:hAnsi="Calibri" w:cs="Calibri"/>
          <w:color w:val="000000" w:themeColor="text1"/>
        </w:rPr>
        <w:t xml:space="preserve"> </w:t>
      </w:r>
      <w:r w:rsidRPr="00B53A01">
        <w:rPr>
          <w:rStyle w:val="Emphasis"/>
          <w:color w:val="000000" w:themeColor="text1"/>
          <w:highlight w:val="green"/>
        </w:rPr>
        <w:t>resistance by decision makers</w:t>
      </w:r>
      <w:r w:rsidRPr="00B53A01">
        <w:rPr>
          <w:rFonts w:ascii="Calibri" w:hAnsi="Calibri" w:cs="Calibr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B53A01">
        <w:rPr>
          <w:rFonts w:ascii="Calibri" w:hAnsi="Calibri" w:cs="Calibri"/>
          <w:color w:val="000000" w:themeColor="text1"/>
        </w:rPr>
        <w:t xml:space="preserve"> </w:t>
      </w:r>
      <w:r w:rsidRPr="00B53A01">
        <w:rPr>
          <w:rStyle w:val="Emphasis"/>
          <w:color w:val="000000" w:themeColor="text1"/>
          <w:highlight w:val="green"/>
        </w:rPr>
        <w:t>policy work</w:t>
      </w:r>
      <w:r w:rsidRPr="00B53A01">
        <w:rPr>
          <w:rFonts w:ascii="Calibri" w:hAnsi="Calibri" w:cs="Calibri"/>
          <w:color w:val="000000" w:themeColor="text1"/>
          <w:sz w:val="12"/>
          <w:szCs w:val="12"/>
        </w:rPr>
        <w:t xml:space="preserve"> is just one tool in our organizing arsenal, but it </w:t>
      </w:r>
      <w:r w:rsidRPr="00B53A01">
        <w:rPr>
          <w:rStyle w:val="Emphasis"/>
          <w:color w:val="000000" w:themeColor="text1"/>
          <w:highlight w:val="green"/>
        </w:rPr>
        <w:t>is a tool we</w:t>
      </w:r>
      <w:r w:rsidRPr="00B53A01">
        <w:rPr>
          <w:rFonts w:ascii="Calibri" w:hAnsi="Calibri" w:cs="Calibri"/>
          <w:color w:val="000000" w:themeColor="text1"/>
        </w:rPr>
        <w:t xml:space="preserve"> </w:t>
      </w:r>
      <w:r w:rsidRPr="00B53A01">
        <w:rPr>
          <w:rFonts w:ascii="Calibri" w:hAnsi="Calibri" w:cs="Calibri"/>
          <w:color w:val="000000" w:themeColor="text1"/>
          <w:sz w:val="12"/>
          <w:szCs w:val="12"/>
        </w:rPr>
        <w:t xml:space="preserve">simply </w:t>
      </w:r>
      <w:r w:rsidRPr="00B53A01">
        <w:rPr>
          <w:rStyle w:val="Emphasis"/>
          <w:color w:val="000000" w:themeColor="text1"/>
          <w:highlight w:val="green"/>
        </w:rPr>
        <w:t>can't</w:t>
      </w:r>
      <w:r w:rsidRPr="00B53A01">
        <w:rPr>
          <w:rFonts w:ascii="Calibri" w:hAnsi="Calibri" w:cs="Calibri"/>
          <w:color w:val="000000" w:themeColor="text1"/>
          <w:highlight w:val="green"/>
        </w:rPr>
        <w:t xml:space="preserve"> </w:t>
      </w:r>
      <w:r w:rsidRPr="00B53A01">
        <w:rPr>
          <w:rFonts w:ascii="Calibri" w:hAnsi="Calibri" w:cs="Calibri"/>
          <w:color w:val="000000" w:themeColor="text1"/>
          <w:sz w:val="12"/>
          <w:szCs w:val="12"/>
        </w:rPr>
        <w:t xml:space="preserve">afford to </w:t>
      </w:r>
      <w:r w:rsidRPr="00B53A01">
        <w:rPr>
          <w:rStyle w:val="Emphasis"/>
          <w:color w:val="000000" w:themeColor="text1"/>
          <w:highlight w:val="green"/>
        </w:rPr>
        <w:t>ignore</w:t>
      </w:r>
      <w:r w:rsidRPr="00B53A01">
        <w:rPr>
          <w:rFonts w:ascii="Calibri" w:hAnsi="Calibri" w:cs="Calibri"/>
          <w:color w:val="000000" w:themeColor="text1"/>
          <w:sz w:val="12"/>
          <w:szCs w:val="12"/>
        </w:rPr>
        <w:t xml:space="preserve">. Making policy work an integral part of organizing will require a certain amount of retrofitting. </w:t>
      </w:r>
      <w:r w:rsidRPr="00B53A01">
        <w:rPr>
          <w:rStyle w:val="Emphasis"/>
          <w:color w:val="000000" w:themeColor="text1"/>
          <w:highlight w:val="green"/>
        </w:rPr>
        <w:t>We</w:t>
      </w:r>
      <w:r w:rsidRPr="00B53A01">
        <w:rPr>
          <w:rFonts w:ascii="Calibri" w:hAnsi="Calibri" w:cs="Calibri"/>
          <w:color w:val="000000" w:themeColor="text1"/>
          <w:sz w:val="12"/>
          <w:szCs w:val="12"/>
        </w:rPr>
        <w:t xml:space="preserve"> will</w:t>
      </w:r>
      <w:r w:rsidRPr="00B53A01">
        <w:rPr>
          <w:rFonts w:ascii="Calibri" w:hAnsi="Calibri" w:cs="Calibri"/>
          <w:color w:val="000000" w:themeColor="text1"/>
        </w:rPr>
        <w:t xml:space="preserve"> </w:t>
      </w:r>
      <w:r w:rsidRPr="00B53A01">
        <w:rPr>
          <w:rStyle w:val="Emphasis"/>
          <w:color w:val="000000" w:themeColor="text1"/>
          <w:highlight w:val="green"/>
        </w:rPr>
        <w:t>need</w:t>
      </w:r>
      <w:r w:rsidRPr="00B53A01">
        <w:rPr>
          <w:rFonts w:ascii="Calibri" w:hAnsi="Calibri" w:cs="Calibri"/>
          <w:color w:val="000000" w:themeColor="text1"/>
          <w:highlight w:val="green"/>
        </w:rPr>
        <w:t xml:space="preserve"> </w:t>
      </w:r>
      <w:r w:rsidRPr="00B53A01">
        <w:rPr>
          <w:rFonts w:ascii="Calibri" w:hAnsi="Calibri" w:cs="Calibri"/>
          <w:color w:val="000000" w:themeColor="text1"/>
          <w:sz w:val="12"/>
          <w:szCs w:val="12"/>
        </w:rPr>
        <w:t xml:space="preserve">to develop the capacity </w:t>
      </w:r>
      <w:r w:rsidRPr="00B53A01">
        <w:rPr>
          <w:rStyle w:val="Emphasis"/>
          <w:color w:val="000000" w:themeColor="text1"/>
          <w:highlight w:val="green"/>
        </w:rPr>
        <w:t>to translate</w:t>
      </w:r>
      <w:r w:rsidRPr="00B53A01">
        <w:rPr>
          <w:rFonts w:ascii="Calibri" w:hAnsi="Calibri" w:cs="Calibri"/>
          <w:color w:val="000000" w:themeColor="text1"/>
          <w:highlight w:val="green"/>
        </w:rPr>
        <w:t xml:space="preserve"> </w:t>
      </w:r>
      <w:r w:rsidRPr="00B53A01">
        <w:rPr>
          <w:rFonts w:ascii="Calibri" w:hAnsi="Calibri" w:cs="Calibri"/>
          <w:color w:val="000000" w:themeColor="text1"/>
          <w:sz w:val="12"/>
          <w:szCs w:val="12"/>
        </w:rPr>
        <w:t>our</w:t>
      </w:r>
      <w:r w:rsidRPr="00B53A01">
        <w:rPr>
          <w:rFonts w:ascii="Calibri" w:hAnsi="Calibri" w:cs="Calibri"/>
          <w:color w:val="000000" w:themeColor="text1"/>
        </w:rPr>
        <w:t xml:space="preserve"> </w:t>
      </w:r>
      <w:r w:rsidRPr="00B53A01">
        <w:rPr>
          <w:rStyle w:val="Emphasis"/>
          <w:color w:val="000000" w:themeColor="text1"/>
          <w:highlight w:val="green"/>
        </w:rPr>
        <w:t>information</w:t>
      </w:r>
      <w:r w:rsidRPr="00B53A01">
        <w:rPr>
          <w:rFonts w:ascii="Calibri" w:hAnsi="Calibri" w:cs="Calibri"/>
          <w:color w:val="000000" w:themeColor="text1"/>
          <w:sz w:val="12"/>
          <w:szCs w:val="12"/>
        </w:rPr>
        <w:t xml:space="preserve">, data, stories that are designed </w:t>
      </w:r>
      <w:r w:rsidRPr="00B53A01">
        <w:rPr>
          <w:rStyle w:val="Emphasis"/>
          <w:color w:val="000000" w:themeColor="text1"/>
          <w:highlight w:val="green"/>
        </w:rPr>
        <w:t>to affect the public conversation [and]</w:t>
      </w:r>
      <w:r w:rsidRPr="00B53A01">
        <w:rPr>
          <w:rFonts w:ascii="Calibri" w:hAnsi="Calibri" w:cs="Calibri"/>
          <w:color w:val="000000" w:themeColor="text1"/>
          <w:sz w:val="16"/>
          <w:szCs w:val="16"/>
        </w:rPr>
        <w:t>.</w:t>
      </w:r>
      <w:r w:rsidRPr="00B53A01">
        <w:rPr>
          <w:rFonts w:ascii="Calibri" w:hAnsi="Calibri" w:cs="Calibri"/>
          <w:color w:val="000000" w:themeColor="text1"/>
        </w:rPr>
        <w:t xml:space="preserve"> </w:t>
      </w:r>
      <w:r w:rsidRPr="00B53A01">
        <w:rPr>
          <w:rFonts w:ascii="Calibri" w:hAnsi="Calibri" w:cs="Calibri"/>
          <w:color w:val="000000" w:themeColor="text1"/>
          <w:sz w:val="12"/>
          <w:szCs w:val="12"/>
        </w:rPr>
        <w:t xml:space="preserve">Perhaps most important, we will need to move beyond fighting problems and on </w:t>
      </w:r>
      <w:r w:rsidRPr="00B53A01">
        <w:rPr>
          <w:rStyle w:val="Emphasis"/>
          <w:color w:val="000000" w:themeColor="text1"/>
          <w:highlight w:val="green"/>
        </w:rPr>
        <w:t>to framing solutions</w:t>
      </w:r>
      <w:r w:rsidRPr="00B53A01">
        <w:rPr>
          <w:rFonts w:ascii="Calibri" w:hAnsi="Calibri" w:cs="Calibri"/>
          <w:color w:val="000000" w:themeColor="text1"/>
          <w:highlight w:val="green"/>
        </w:rPr>
        <w:t xml:space="preserve"> </w:t>
      </w:r>
      <w:r w:rsidRPr="00B53A01">
        <w:rPr>
          <w:rFonts w:ascii="Calibri" w:hAnsi="Calibri" w:cs="Calibri"/>
          <w:color w:val="000000" w:themeColor="text1"/>
          <w:sz w:val="12"/>
          <w:szCs w:val="12"/>
        </w:rPr>
        <w:t xml:space="preserve">that bring us closer to our vision </w:t>
      </w:r>
    </w:p>
    <w:p w14:paraId="2CCDE92E" w14:textId="77777777" w:rsidR="00DC0B89" w:rsidRPr="00B53A01" w:rsidRDefault="00DC0B89" w:rsidP="00DC0B89">
      <w:pPr>
        <w:pStyle w:val="Body"/>
        <w:widowControl w:val="0"/>
        <w:suppressAutoHyphens/>
        <w:rPr>
          <w:rFonts w:ascii="Calibri" w:hAnsi="Calibri" w:cs="Calibri"/>
          <w:color w:val="000000" w:themeColor="text1"/>
          <w:sz w:val="12"/>
          <w:szCs w:val="12"/>
        </w:rPr>
      </w:pPr>
      <w:r w:rsidRPr="00B53A01">
        <w:rPr>
          <w:rFonts w:ascii="Calibri" w:hAnsi="Calibri" w:cs="Calibri"/>
          <w:color w:val="000000" w:themeColor="text1"/>
          <w:sz w:val="12"/>
          <w:szCs w:val="12"/>
        </w:rPr>
        <w:t>of how things should be. And then we must be committed to making it so.</w:t>
      </w:r>
    </w:p>
    <w:p w14:paraId="72775DB4" w14:textId="77777777" w:rsidR="00DC0B89" w:rsidRPr="00B53A01" w:rsidRDefault="00DC0B89" w:rsidP="00DC0B89">
      <w:pPr>
        <w:pStyle w:val="Heading4"/>
        <w:rPr>
          <w:rFonts w:cs="Calibri"/>
          <w:color w:val="000000" w:themeColor="text1"/>
        </w:rPr>
      </w:pPr>
      <w:r w:rsidRPr="00B53A01">
        <w:rPr>
          <w:rFonts w:cs="Calibri"/>
          <w:color w:val="000000" w:themeColor="text1"/>
        </w:rPr>
        <w:t>[</w:t>
      </w:r>
      <w:r>
        <w:rPr>
          <w:rFonts w:cs="Calibri"/>
          <w:color w:val="000000" w:themeColor="text1"/>
        </w:rPr>
        <w:t>6</w:t>
      </w:r>
      <w:r w:rsidRPr="00B53A01">
        <w:rPr>
          <w:rFonts w:cs="Calibri"/>
          <w:color w:val="000000" w:themeColor="text1"/>
        </w:rPr>
        <w:t>] Pluralism is good.</w:t>
      </w:r>
    </w:p>
    <w:p w14:paraId="6852B3FB" w14:textId="77777777" w:rsidR="00DC0B89" w:rsidRPr="00B53A01" w:rsidRDefault="00DC0B89" w:rsidP="00DC0B89">
      <w:pPr>
        <w:rPr>
          <w:color w:val="000000" w:themeColor="text1"/>
        </w:rPr>
      </w:pPr>
      <w:r w:rsidRPr="00B53A01">
        <w:rPr>
          <w:b/>
          <w:color w:val="000000" w:themeColor="text1"/>
          <w:sz w:val="26"/>
          <w:szCs w:val="26"/>
        </w:rPr>
        <w:t>Bleiker 14</w:t>
      </w:r>
      <w:r w:rsidRPr="00B53A01">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1B4A79D3" w14:textId="7D3B76A4" w:rsidR="00DC0B89" w:rsidRDefault="00DC0B89" w:rsidP="00331E26">
      <w:pPr>
        <w:rPr>
          <w:rFonts w:asciiTheme="majorHAnsi" w:eastAsia="Calibri" w:hAnsiTheme="majorHAnsi" w:cstheme="majorHAnsi"/>
          <w:sz w:val="16"/>
        </w:rPr>
      </w:pPr>
      <w:r w:rsidRPr="00B53A01">
        <w:rPr>
          <w:rStyle w:val="Emphasis"/>
          <w:color w:val="000000" w:themeColor="text1"/>
          <w:highlight w:val="green"/>
        </w:rPr>
        <w:t xml:space="preserve">Methodological pluralism lies at the heart of </w:t>
      </w:r>
      <w:r w:rsidRPr="00B53A01">
        <w:rPr>
          <w:rStyle w:val="Emphasis"/>
          <w:color w:val="000000" w:themeColor="text1"/>
        </w:rPr>
        <w:t xml:space="preserve">Levine's </w:t>
      </w:r>
      <w:r w:rsidRPr="00B53A01">
        <w:rPr>
          <w:rStyle w:val="Emphasis"/>
          <w:color w:val="000000" w:themeColor="text1"/>
          <w:highlight w:val="green"/>
        </w:rPr>
        <w:t>sustainable critique</w:t>
      </w:r>
      <w:r w:rsidRPr="00B53A01">
        <w:rPr>
          <w:rStyle w:val="Emphasis"/>
          <w:color w:val="000000" w:themeColor="text1"/>
        </w:rPr>
        <w:t>.</w:t>
      </w:r>
      <w:r w:rsidRPr="00B53A01">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B53A01">
        <w:rPr>
          <w:rStyle w:val="Emphasis"/>
          <w:color w:val="000000" w:themeColor="text1"/>
          <w:highlight w:val="green"/>
        </w:rPr>
        <w:t xml:space="preserve"> No single method can ever adequately represent the event </w:t>
      </w:r>
      <w:r w:rsidRPr="00B53A01">
        <w:rPr>
          <w:color w:val="000000" w:themeColor="text1"/>
          <w:sz w:val="14"/>
        </w:rPr>
        <w:t>or should gain the upper hand. But</w:t>
      </w:r>
      <w:r w:rsidRPr="00B53A01">
        <w:rPr>
          <w:rStyle w:val="Emphasis"/>
          <w:color w:val="000000" w:themeColor="text1"/>
        </w:rPr>
        <w:t xml:space="preserve"> </w:t>
      </w:r>
      <w:r w:rsidRPr="00B53A01">
        <w:rPr>
          <w:rStyle w:val="Emphasis"/>
          <w:color w:val="000000" w:themeColor="text1"/>
          <w:highlight w:val="green"/>
        </w:rPr>
        <w:t>each should</w:t>
      </w:r>
      <w:r w:rsidRPr="00B53A01">
        <w:rPr>
          <w:rStyle w:val="Emphasis"/>
          <w:color w:val="000000" w:themeColor="text1"/>
        </w:rPr>
        <w:t xml:space="preserve">, in a way, </w:t>
      </w:r>
      <w:r w:rsidRPr="00B53A01">
        <w:rPr>
          <w:rStyle w:val="Emphasis"/>
          <w:color w:val="000000" w:themeColor="text1"/>
          <w:highlight w:val="green"/>
        </w:rPr>
        <w:t xml:space="preserve">recognize </w:t>
      </w:r>
      <w:r w:rsidRPr="00B53A01">
        <w:rPr>
          <w:rStyle w:val="Emphasis"/>
          <w:color w:val="000000" w:themeColor="text1"/>
        </w:rPr>
        <w:t xml:space="preserve">and capture </w:t>
      </w:r>
      <w:r w:rsidRPr="00B53A01">
        <w:rPr>
          <w:rStyle w:val="Emphasis"/>
          <w:color w:val="000000" w:themeColor="text1"/>
          <w:highlight w:val="green"/>
        </w:rPr>
        <w:t>details or perspectives that the others cannot</w:t>
      </w:r>
      <w:r w:rsidRPr="00B53A01">
        <w:rPr>
          <w:rStyle w:val="Emphasis"/>
          <w:color w:val="000000" w:themeColor="text1"/>
        </w:rPr>
        <w:t xml:space="preserve"> (p. 102). In practical terms, </w:t>
      </w:r>
      <w:r w:rsidRPr="00B53A01">
        <w:rPr>
          <w:rStyle w:val="Emphasis"/>
          <w:color w:val="000000" w:themeColor="text1"/>
          <w:highlight w:val="green"/>
        </w:rPr>
        <w:t>this means combining</w:t>
      </w:r>
      <w:r w:rsidRPr="00B53A01">
        <w:rPr>
          <w:rStyle w:val="Emphasis"/>
          <w:color w:val="000000" w:themeColor="text1"/>
        </w:rPr>
        <w:t xml:space="preserve"> a range of </w:t>
      </w:r>
      <w:r w:rsidRPr="00B53A01">
        <w:rPr>
          <w:rStyle w:val="Emphasis"/>
          <w:color w:val="000000" w:themeColor="text1"/>
          <w:highlight w:val="green"/>
        </w:rPr>
        <w:t>methods</w:t>
      </w:r>
      <w:r w:rsidRPr="00B53A01">
        <w:rPr>
          <w:rStyle w:val="Emphasis"/>
          <w:color w:val="000000" w:themeColor="text1"/>
        </w:rPr>
        <w:t xml:space="preserve"> </w:t>
      </w:r>
      <w:r w:rsidRPr="00B53A01">
        <w:rPr>
          <w:color w:val="000000" w:themeColor="text1"/>
          <w:sz w:val="14"/>
        </w:rPr>
        <w:t>even when—or, rather,</w:t>
      </w:r>
      <w:r w:rsidRPr="00B53A01">
        <w:rPr>
          <w:rStyle w:val="Emphasis"/>
          <w:color w:val="000000" w:themeColor="text1"/>
        </w:rPr>
        <w:t xml:space="preserve"> </w:t>
      </w:r>
      <w:r w:rsidRPr="00B53A01">
        <w:rPr>
          <w:rStyle w:val="Emphasis"/>
          <w:color w:val="000000" w:themeColor="text1"/>
          <w:highlight w:val="green"/>
        </w:rPr>
        <w:t>precisely when</w:t>
      </w:r>
      <w:r w:rsidRPr="00B53A01">
        <w:rPr>
          <w:rStyle w:val="Emphasis"/>
          <w:color w:val="000000" w:themeColor="text1"/>
        </w:rPr>
        <w:t xml:space="preserve">—they are </w:t>
      </w:r>
      <w:r w:rsidRPr="00B53A01">
        <w:rPr>
          <w:rStyle w:val="Emphasis"/>
          <w:color w:val="000000" w:themeColor="text1"/>
          <w:highlight w:val="green"/>
        </w:rPr>
        <w:t>deemed incompatible. They can range from poststructual deconstruction to</w:t>
      </w:r>
      <w:r w:rsidRPr="00B53A01">
        <w:rPr>
          <w:rStyle w:val="Emphasis"/>
          <w:color w:val="000000" w:themeColor="text1"/>
        </w:rPr>
        <w:t xml:space="preserve"> the tools pioneered and championed by </w:t>
      </w:r>
      <w:r w:rsidRPr="00B53A01">
        <w:rPr>
          <w:rStyle w:val="Emphasis"/>
          <w:color w:val="000000" w:themeColor="text1"/>
          <w:highlight w:val="green"/>
        </w:rPr>
        <w:t>positivist social sciences</w:t>
      </w:r>
    </w:p>
    <w:p w14:paraId="3DD87FD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00"/>
    <w:family w:val="roman"/>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0B8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18D"/>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01F9"/>
    <w:rsid w:val="002F1BA9"/>
    <w:rsid w:val="002F6E74"/>
    <w:rsid w:val="003106B3"/>
    <w:rsid w:val="0031385D"/>
    <w:rsid w:val="003171AB"/>
    <w:rsid w:val="003223B2"/>
    <w:rsid w:val="00322A67"/>
    <w:rsid w:val="00330E13"/>
    <w:rsid w:val="00331E26"/>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60F"/>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377B"/>
    <w:rsid w:val="00A54315"/>
    <w:rsid w:val="00A60FBC"/>
    <w:rsid w:val="00A65C0B"/>
    <w:rsid w:val="00A776BA"/>
    <w:rsid w:val="00A81FD2"/>
    <w:rsid w:val="00A8441A"/>
    <w:rsid w:val="00A84CB8"/>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0B89"/>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9F11AF"/>
  <w14:defaultImageDpi w14:val="300"/>
  <w15:docId w15:val="{15EC636B-C84D-534E-BEDD-900848D70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618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261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61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261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2261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61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618D"/>
  </w:style>
  <w:style w:type="character" w:customStyle="1" w:styleId="Heading1Char">
    <w:name w:val="Heading 1 Char"/>
    <w:aliases w:val="Pocket Char"/>
    <w:basedOn w:val="DefaultParagraphFont"/>
    <w:link w:val="Heading1"/>
    <w:uiPriority w:val="9"/>
    <w:rsid w:val="002261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2618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2618D"/>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2618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2618D"/>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22618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22618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2618D"/>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22618D"/>
    <w:rPr>
      <w:color w:val="auto"/>
      <w:u w:val="none"/>
    </w:rPr>
  </w:style>
  <w:style w:type="paragraph" w:styleId="DocumentMap">
    <w:name w:val="Document Map"/>
    <w:basedOn w:val="Normal"/>
    <w:link w:val="DocumentMapChar"/>
    <w:uiPriority w:val="99"/>
    <w:semiHidden/>
    <w:unhideWhenUsed/>
    <w:rsid w:val="002261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618D"/>
    <w:rPr>
      <w:rFonts w:ascii="Lucida Grande" w:hAnsi="Lucida Grande" w:cs="Lucida Grande"/>
    </w:rPr>
  </w:style>
  <w:style w:type="character" w:styleId="UnresolvedMention">
    <w:name w:val="Unresolved Mention"/>
    <w:basedOn w:val="DefaultParagraphFont"/>
    <w:uiPriority w:val="99"/>
    <w:semiHidden/>
    <w:unhideWhenUsed/>
    <w:rsid w:val="00DC0B89"/>
    <w:rPr>
      <w:color w:val="605E5C"/>
      <w:shd w:val="clear" w:color="auto" w:fill="E1DFDD"/>
    </w:rPr>
  </w:style>
  <w:style w:type="paragraph" w:customStyle="1" w:styleId="textbold">
    <w:name w:val="text bold"/>
    <w:basedOn w:val="Normal"/>
    <w:link w:val="Emphasis"/>
    <w:uiPriority w:val="20"/>
    <w:qFormat/>
    <w:rsid w:val="00DC0B89"/>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DC0B8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DC0B89"/>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DC0B89"/>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DC0B89"/>
    <w:pPr>
      <w:spacing w:after="160" w:line="259" w:lineRule="auto"/>
    </w:pPr>
    <w:rPr>
      <w:rFonts w:eastAsiaTheme="minorHAnsi"/>
      <w:sz w:val="22"/>
      <w:szCs w:val="22"/>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card"/>
    <w:basedOn w:val="Heading1"/>
    <w:autoRedefine/>
    <w:uiPriority w:val="99"/>
    <w:qFormat/>
    <w:rsid w:val="00DC0B8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2"/>
      <w:szCs w:val="22"/>
      <w:lang w:eastAsia="zh-CN"/>
    </w:rPr>
  </w:style>
  <w:style w:type="paragraph" w:customStyle="1" w:styleId="Body">
    <w:name w:val="Body"/>
    <w:autoRedefine/>
    <w:rsid w:val="00DC0B89"/>
    <w:rPr>
      <w:rFonts w:ascii="Times New Roman" w:eastAsia="ヒラギノ角ゴ Pro W3" w:hAnsi="Times New Roman" w:cs="Times New Roman"/>
      <w:color w:val="000000"/>
      <w:szCs w:val="20"/>
    </w:rPr>
  </w:style>
  <w:style w:type="paragraph" w:styleId="BodyText">
    <w:name w:val="Body Text"/>
    <w:basedOn w:val="Normal"/>
    <w:link w:val="BodyTextChar"/>
    <w:rsid w:val="00DC0B89"/>
    <w:pPr>
      <w:jc w:val="both"/>
    </w:pPr>
    <w:rPr>
      <w:color w:val="000000"/>
    </w:rPr>
  </w:style>
  <w:style w:type="character" w:customStyle="1" w:styleId="BodyTextChar">
    <w:name w:val="Body Text Char"/>
    <w:basedOn w:val="DefaultParagraphFont"/>
    <w:link w:val="BodyText"/>
    <w:rsid w:val="00DC0B89"/>
    <w:rPr>
      <w:rFonts w:ascii="Calibri" w:hAnsi="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law.yale.edu/cgi/viewcontent.cgi?article=1710&amp;context=yji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y.google.com/store/books/details?id=7o1tA__v4xwC&amp;rdid=book-7o1tA__v4xwC&amp;rdot=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lo.org/global/standards/introduction-to-international-labour-standards/the-benefits-of-international-labour-standards/lang--en/index.ht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sci-hub.se/https://doi.org/10.1177/2031952521994412"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14605</Words>
  <Characters>83253</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97663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3</cp:revision>
  <dcterms:created xsi:type="dcterms:W3CDTF">2021-12-04T14:17:00Z</dcterms:created>
  <dcterms:modified xsi:type="dcterms:W3CDTF">2021-12-04T15:54:00Z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