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116A05" w14:textId="77777777" w:rsidR="00660583" w:rsidRPr="00DC2CF6" w:rsidRDefault="00660583" w:rsidP="00660583">
      <w:pPr>
        <w:pStyle w:val="Heading4"/>
        <w:rPr>
          <w:rFonts w:cs="Calibri"/>
        </w:rPr>
      </w:pPr>
      <w:r w:rsidRPr="00DC2CF6">
        <w:rPr>
          <w:rFonts w:cs="Calibri"/>
        </w:rPr>
        <w:t>1] No link:</w:t>
      </w:r>
    </w:p>
    <w:p w14:paraId="3C1D1C7B" w14:textId="77777777" w:rsidR="00660583" w:rsidRPr="00DC2CF6" w:rsidRDefault="00660583" w:rsidP="00660583">
      <w:pPr>
        <w:pStyle w:val="Heading4"/>
        <w:rPr>
          <w:rFonts w:cs="Calibri"/>
        </w:rPr>
      </w:pPr>
      <w:r w:rsidRPr="00DC2CF6">
        <w:rPr>
          <w:rFonts w:cs="Calibri"/>
        </w:rPr>
        <w:t>A] Developing nations like India and Vietnam already have robust capabilities for mRNA that scale up quickly – 1AC Kumar.</w:t>
      </w:r>
    </w:p>
    <w:p w14:paraId="43DA6C48" w14:textId="77777777" w:rsidR="00660583" w:rsidRPr="00DC2CF6" w:rsidRDefault="00660583" w:rsidP="00660583">
      <w:pPr>
        <w:pStyle w:val="Heading4"/>
        <w:rPr>
          <w:rFonts w:cs="Calibri"/>
        </w:rPr>
      </w:pPr>
      <w:r w:rsidRPr="00DC2CF6">
        <w:rPr>
          <w:rFonts w:cs="Calibri"/>
        </w:rPr>
        <w:t xml:space="preserve">B] Vaccines still </w:t>
      </w:r>
      <w:proofErr w:type="gramStart"/>
      <w:r w:rsidRPr="00DC2CF6">
        <w:rPr>
          <w:rFonts w:cs="Calibri"/>
        </w:rPr>
        <w:t>have to</w:t>
      </w:r>
      <w:proofErr w:type="gramEnd"/>
      <w:r w:rsidRPr="00DC2CF6">
        <w:rPr>
          <w:rFonts w:cs="Calibri"/>
        </w:rPr>
        <w:t xml:space="preserve"> go through approval with the WHO which ensures quality.</w:t>
      </w:r>
    </w:p>
    <w:p w14:paraId="2D78D894" w14:textId="77777777" w:rsidR="00660583" w:rsidRPr="00DC2CF6" w:rsidRDefault="00660583" w:rsidP="00660583">
      <w:pPr>
        <w:pStyle w:val="Heading4"/>
        <w:rPr>
          <w:rFonts w:cs="Calibri"/>
        </w:rPr>
      </w:pPr>
      <w:r w:rsidRPr="00DC2CF6">
        <w:rPr>
          <w:rFonts w:cs="Calibri"/>
        </w:rPr>
        <w:t>C] The DA is the worst form of discrimination and ignores empirical precedent.</w:t>
      </w:r>
    </w:p>
    <w:p w14:paraId="1019781D" w14:textId="77777777" w:rsidR="00660583" w:rsidRPr="00DC2CF6" w:rsidRDefault="00660583" w:rsidP="00660583">
      <w:r w:rsidRPr="00DC2CF6">
        <w:rPr>
          <w:rStyle w:val="Style13ptBold"/>
        </w:rPr>
        <w:t>Merelli 21</w:t>
      </w:r>
      <w:r w:rsidRPr="00DC2CF6">
        <w:t xml:space="preserve"> [Annalisa; Reporter at Quartz. She hails from Bergamo (Italy) but has worked and lived in Paris and Delhi before settling in the US (for now). She was the founding editor of art, </w:t>
      </w:r>
      <w:proofErr w:type="gramStart"/>
      <w:r w:rsidRPr="00DC2CF6">
        <w:t>culture</w:t>
      </w:r>
      <w:proofErr w:type="gramEnd"/>
      <w:r w:rsidRPr="00DC2CF6">
        <w:t xml:space="preserve"> and lifestyle portal The India Tube and a writer and editor at Narratively, Global Voices, Timbuktu, Motherland, W+K Delhi, and Fabrica. She holds a master's degree in semiotics and a bachelor's degree in mass communication from the University of Bologna; “Big pharma wants you to think sharing vaccine patents overseas is very dangerous,” Quartz; 5/28/21; </w:t>
      </w:r>
      <w:hyperlink r:id="rId9" w:history="1">
        <w:r w:rsidRPr="00DC2CF6">
          <w:rPr>
            <w:rStyle w:val="Hyperlink"/>
          </w:rPr>
          <w:t>https://qz.com/2013661/big-pharma-argues-poor-nations-cant-be-trusted-to-make-vaccines/</w:t>
        </w:r>
      </w:hyperlink>
      <w:r w:rsidRPr="00DC2CF6">
        <w:t>] Justin</w:t>
      </w:r>
    </w:p>
    <w:p w14:paraId="3C21BBEA" w14:textId="77777777" w:rsidR="00660583" w:rsidRPr="00DC2CF6" w:rsidRDefault="00660583" w:rsidP="00660583">
      <w:pPr>
        <w:rPr>
          <w:sz w:val="16"/>
        </w:rPr>
      </w:pPr>
      <w:r w:rsidRPr="00DC2CF6">
        <w:rPr>
          <w:u w:val="single"/>
        </w:rPr>
        <w:t xml:space="preserve">The </w:t>
      </w:r>
      <w:r w:rsidRPr="00061420">
        <w:rPr>
          <w:highlight w:val="green"/>
          <w:u w:val="single"/>
        </w:rPr>
        <w:t>myth</w:t>
      </w:r>
      <w:r w:rsidRPr="00DC2CF6">
        <w:rPr>
          <w:u w:val="single"/>
        </w:rPr>
        <w:t xml:space="preserve"> that making </w:t>
      </w:r>
      <w:r w:rsidRPr="00061420">
        <w:rPr>
          <w:highlight w:val="green"/>
          <w:u w:val="single"/>
        </w:rPr>
        <w:t xml:space="preserve">vaccines in </w:t>
      </w:r>
      <w:r w:rsidRPr="00720610">
        <w:rPr>
          <w:rStyle w:val="Emphasis"/>
          <w:highlight w:val="green"/>
        </w:rPr>
        <w:t>poor countries</w:t>
      </w:r>
      <w:r w:rsidRPr="00720610">
        <w:rPr>
          <w:rStyle w:val="Emphasis"/>
        </w:rPr>
        <w:t xml:space="preserve"> might be </w:t>
      </w:r>
      <w:r w:rsidRPr="00720610">
        <w:rPr>
          <w:rStyle w:val="Emphasis"/>
          <w:highlight w:val="green"/>
        </w:rPr>
        <w:t>dangerous</w:t>
      </w:r>
      <w:r w:rsidRPr="00720610">
        <w:rPr>
          <w:rStyle w:val="Emphasis"/>
        </w:rPr>
        <w:t xml:space="preserve"> is very dear to pharmaceutical companies</w:t>
      </w:r>
      <w:r w:rsidRPr="00DC2CF6">
        <w:rPr>
          <w:u w:val="single"/>
        </w:rPr>
        <w:t xml:space="preserve">. “Entities with </w:t>
      </w:r>
      <w:r w:rsidRPr="00720610">
        <w:rPr>
          <w:rStyle w:val="Emphasis"/>
        </w:rPr>
        <w:t xml:space="preserve">little or no experience in manufacturing vaccines are likely to chase the very raw materials </w:t>
      </w:r>
      <w:r w:rsidRPr="00DC2CF6">
        <w:rPr>
          <w:u w:val="single"/>
        </w:rPr>
        <w:t>we require to scale our production, putting the safety and security of all at risk,”</w:t>
      </w:r>
      <w:r w:rsidRPr="00DC2CF6">
        <w:rPr>
          <w:sz w:val="16"/>
        </w:rPr>
        <w:t xml:space="preserve"> wrote Pfizer CEO Albert Bourla in a statement.</w:t>
      </w:r>
    </w:p>
    <w:p w14:paraId="7532CF81" w14:textId="77777777" w:rsidR="00660583" w:rsidRPr="00DC2CF6" w:rsidRDefault="00660583" w:rsidP="00660583">
      <w:pPr>
        <w:rPr>
          <w:sz w:val="16"/>
        </w:rPr>
      </w:pPr>
      <w:r w:rsidRPr="00DC2CF6">
        <w:rPr>
          <w:sz w:val="16"/>
        </w:rPr>
        <w:t>A narrative as old as AIDS</w:t>
      </w:r>
    </w:p>
    <w:p w14:paraId="394F7D5A" w14:textId="77777777" w:rsidR="00660583" w:rsidRPr="00DC2CF6" w:rsidRDefault="00660583" w:rsidP="00660583">
      <w:pPr>
        <w:rPr>
          <w:sz w:val="16"/>
        </w:rPr>
      </w:pPr>
      <w:r w:rsidRPr="00DC2CF6">
        <w:rPr>
          <w:sz w:val="16"/>
        </w:rPr>
        <w:t>“The history behind this particular tactic of questioning the safety of manufacturers in other parts of the world has been played out on various occasions,” says Tahir Amin, the co-founder of I-MAK, a US-based organization working to increase global access to medicines</w:t>
      </w:r>
    </w:p>
    <w:p w14:paraId="3988B858" w14:textId="77777777" w:rsidR="00660583" w:rsidRPr="00DC2CF6" w:rsidRDefault="00660583" w:rsidP="00660583">
      <w:pPr>
        <w:rPr>
          <w:u w:val="single"/>
        </w:rPr>
      </w:pPr>
      <w:r w:rsidRPr="00DC2CF6">
        <w:rPr>
          <w:sz w:val="16"/>
        </w:rPr>
        <w:t xml:space="preserve">Perhaps </w:t>
      </w:r>
      <w:r w:rsidRPr="00DC2CF6">
        <w:rPr>
          <w:u w:val="single"/>
        </w:rPr>
        <w:t xml:space="preserve">the most </w:t>
      </w:r>
      <w:r w:rsidRPr="00720610">
        <w:rPr>
          <w:rStyle w:val="Emphasis"/>
        </w:rPr>
        <w:t xml:space="preserve">egregious </w:t>
      </w:r>
      <w:r w:rsidRPr="00720610">
        <w:rPr>
          <w:rStyle w:val="Emphasis"/>
          <w:highlight w:val="green"/>
        </w:rPr>
        <w:t>precedent is</w:t>
      </w:r>
      <w:r w:rsidRPr="00720610">
        <w:rPr>
          <w:rStyle w:val="Emphasis"/>
        </w:rPr>
        <w:t xml:space="preserve"> the dispute between big pharma and poor countries over the making of antiretroviral drugs for </w:t>
      </w:r>
      <w:r w:rsidRPr="00720610">
        <w:rPr>
          <w:rStyle w:val="Emphasis"/>
          <w:highlight w:val="green"/>
        </w:rPr>
        <w:t>AIDS</w:t>
      </w:r>
      <w:r w:rsidRPr="00DC2CF6">
        <w:rPr>
          <w:u w:val="single"/>
        </w:rPr>
        <w:t xml:space="preserve">, which cost about $10,000 per person per year before the introduction of </w:t>
      </w:r>
      <w:r w:rsidRPr="00720610">
        <w:rPr>
          <w:rStyle w:val="Emphasis"/>
          <w:highlight w:val="green"/>
        </w:rPr>
        <w:t>generics</w:t>
      </w:r>
      <w:r w:rsidRPr="00720610">
        <w:rPr>
          <w:rStyle w:val="Emphasis"/>
        </w:rPr>
        <w:t xml:space="preserve"> that </w:t>
      </w:r>
      <w:r w:rsidRPr="00720610">
        <w:rPr>
          <w:rStyle w:val="Emphasis"/>
          <w:highlight w:val="green"/>
        </w:rPr>
        <w:t>brought the price down to $300 per person</w:t>
      </w:r>
      <w:r w:rsidRPr="00720610">
        <w:rPr>
          <w:rStyle w:val="Emphasis"/>
        </w:rPr>
        <w:t xml:space="preserve"> per year</w:t>
      </w:r>
      <w:r w:rsidRPr="00DC2CF6">
        <w:rPr>
          <w:u w:val="single"/>
        </w:rPr>
        <w:t>.</w:t>
      </w:r>
    </w:p>
    <w:p w14:paraId="4D14C8DB" w14:textId="77777777" w:rsidR="00660583" w:rsidRPr="00DC2CF6" w:rsidRDefault="00660583" w:rsidP="00660583">
      <w:pPr>
        <w:rPr>
          <w:sz w:val="16"/>
        </w:rPr>
      </w:pPr>
      <w:r w:rsidRPr="00DC2CF6">
        <w:rPr>
          <w:sz w:val="16"/>
        </w:rPr>
        <w:t xml:space="preserve">A famous episode of that battle culminated in court in 1998, when a coalition of multinational drugmakers and the </w:t>
      </w:r>
      <w:r w:rsidRPr="00DC2CF6">
        <w:rPr>
          <w:u w:val="single"/>
        </w:rPr>
        <w:t xml:space="preserve">South African </w:t>
      </w:r>
      <w:r w:rsidRPr="00720610">
        <w:rPr>
          <w:rStyle w:val="Emphasis"/>
          <w:highlight w:val="green"/>
        </w:rPr>
        <w:t>Pharmaceutical</w:t>
      </w:r>
      <w:r w:rsidRPr="00720610">
        <w:rPr>
          <w:rStyle w:val="Emphasis"/>
        </w:rPr>
        <w:t xml:space="preserve"> Manufacturers Association </w:t>
      </w:r>
      <w:r w:rsidRPr="00720610">
        <w:rPr>
          <w:rStyle w:val="Emphasis"/>
          <w:highlight w:val="green"/>
        </w:rPr>
        <w:t>sued the</w:t>
      </w:r>
      <w:r w:rsidRPr="00720610">
        <w:rPr>
          <w:rStyle w:val="Emphasis"/>
        </w:rPr>
        <w:t xml:space="preserve"> Nelson Mandela-led South African </w:t>
      </w:r>
      <w:r w:rsidRPr="00720610">
        <w:rPr>
          <w:rStyle w:val="Emphasis"/>
          <w:highlight w:val="green"/>
        </w:rPr>
        <w:t>government for</w:t>
      </w:r>
      <w:r w:rsidRPr="00720610">
        <w:rPr>
          <w:rStyle w:val="Emphasis"/>
        </w:rPr>
        <w:t xml:space="preserve"> its attempts to encourage the local, </w:t>
      </w:r>
      <w:r w:rsidRPr="00720610">
        <w:rPr>
          <w:rStyle w:val="Emphasis"/>
          <w:highlight w:val="green"/>
        </w:rPr>
        <w:t>patent-free production of</w:t>
      </w:r>
      <w:r w:rsidRPr="00720610">
        <w:rPr>
          <w:rStyle w:val="Emphasis"/>
        </w:rPr>
        <w:t xml:space="preserve"> more </w:t>
      </w:r>
      <w:r w:rsidRPr="00720610">
        <w:rPr>
          <w:rStyle w:val="Emphasis"/>
          <w:highlight w:val="green"/>
        </w:rPr>
        <w:t>affordable AIDS medications</w:t>
      </w:r>
      <w:r w:rsidRPr="00DC2CF6">
        <w:rPr>
          <w:sz w:val="16"/>
        </w:rPr>
        <w:t>, although eventually the charges were dropped. At the time, western pharmaceutical companies claimed drugs made in developing countries didn’t meet the necessary quality standards, though research repeatedly found that there was no reason to think so.</w:t>
      </w:r>
    </w:p>
    <w:p w14:paraId="316A5EF0" w14:textId="77777777" w:rsidR="00660583" w:rsidRDefault="00660583" w:rsidP="00660583">
      <w:pPr>
        <w:rPr>
          <w:sz w:val="16"/>
        </w:rPr>
      </w:pPr>
      <w:r w:rsidRPr="00DC2CF6">
        <w:rPr>
          <w:sz w:val="16"/>
        </w:rPr>
        <w:t>“</w:t>
      </w:r>
      <w:r w:rsidRPr="00061420">
        <w:rPr>
          <w:highlight w:val="green"/>
          <w:u w:val="single"/>
        </w:rPr>
        <w:t xml:space="preserve">Had it not been for </w:t>
      </w:r>
      <w:r w:rsidRPr="00720610">
        <w:rPr>
          <w:rStyle w:val="Emphasis"/>
          <w:highlight w:val="green"/>
        </w:rPr>
        <w:t>generics</w:t>
      </w:r>
      <w:r w:rsidRPr="00720610">
        <w:rPr>
          <w:rStyle w:val="Emphasis"/>
        </w:rPr>
        <w:t xml:space="preserve"> manufacturers </w:t>
      </w:r>
      <w:r w:rsidRPr="00DC2CF6">
        <w:rPr>
          <w:u w:val="single"/>
        </w:rPr>
        <w:t xml:space="preserve">in the global south, </w:t>
      </w:r>
      <w:r w:rsidRPr="00061420">
        <w:rPr>
          <w:highlight w:val="green"/>
          <w:u w:val="single"/>
        </w:rPr>
        <w:t xml:space="preserve">we </w:t>
      </w:r>
      <w:r w:rsidRPr="00720610">
        <w:rPr>
          <w:rStyle w:val="Emphasis"/>
          <w:highlight w:val="green"/>
        </w:rPr>
        <w:t>wouldn’t have gotten</w:t>
      </w:r>
      <w:r w:rsidRPr="00720610">
        <w:rPr>
          <w:rStyle w:val="Emphasis"/>
        </w:rPr>
        <w:t xml:space="preserve"> more people </w:t>
      </w:r>
      <w:r w:rsidRPr="00720610">
        <w:rPr>
          <w:rStyle w:val="Emphasis"/>
          <w:highlight w:val="green"/>
        </w:rPr>
        <w:t>treated</w:t>
      </w:r>
      <w:r w:rsidRPr="00720610">
        <w:rPr>
          <w:rStyle w:val="Emphasis"/>
        </w:rPr>
        <w:t xml:space="preserve"> with antiretrovirals, and we’ve seen that </w:t>
      </w:r>
      <w:r w:rsidRPr="00720610">
        <w:rPr>
          <w:rStyle w:val="Emphasis"/>
          <w:highlight w:val="green"/>
        </w:rPr>
        <w:t>generics are</w:t>
      </w:r>
      <w:r w:rsidRPr="00720610">
        <w:rPr>
          <w:rStyle w:val="Emphasis"/>
        </w:rPr>
        <w:t xml:space="preserve"> very much </w:t>
      </w:r>
      <w:proofErr w:type="gramStart"/>
      <w:r w:rsidRPr="00720610">
        <w:rPr>
          <w:rStyle w:val="Emphasis"/>
          <w:highlight w:val="green"/>
        </w:rPr>
        <w:t>safe</w:t>
      </w:r>
      <w:proofErr w:type="gramEnd"/>
      <w:r w:rsidRPr="00720610">
        <w:rPr>
          <w:rStyle w:val="Emphasis"/>
          <w:highlight w:val="green"/>
        </w:rPr>
        <w:t xml:space="preserve"> and</w:t>
      </w:r>
      <w:r w:rsidRPr="00720610">
        <w:rPr>
          <w:rStyle w:val="Emphasis"/>
        </w:rPr>
        <w:t xml:space="preserve"> the </w:t>
      </w:r>
      <w:r w:rsidRPr="00720610">
        <w:rPr>
          <w:rStyle w:val="Emphasis"/>
          <w:highlight w:val="green"/>
        </w:rPr>
        <w:t>quality is not questioned</w:t>
      </w:r>
      <w:r w:rsidRPr="00DC2CF6">
        <w:rPr>
          <w:sz w:val="16"/>
        </w:rPr>
        <w:t>,” says Amin.</w:t>
      </w:r>
    </w:p>
    <w:p w14:paraId="1FD9D2E3" w14:textId="1DD4CA57" w:rsidR="00660583" w:rsidRDefault="00660583" w:rsidP="006B0592">
      <w:pPr>
        <w:pStyle w:val="Heading3"/>
      </w:pPr>
    </w:p>
    <w:p w14:paraId="0446F0CB" w14:textId="77777777" w:rsidR="00660583" w:rsidRPr="00DC2CF6" w:rsidRDefault="00660583" w:rsidP="00660583">
      <w:pPr>
        <w:pStyle w:val="Heading4"/>
        <w:rPr>
          <w:rFonts w:cs="Calibri"/>
        </w:rPr>
      </w:pPr>
      <w:r w:rsidRPr="00DC2CF6">
        <w:rPr>
          <w:rFonts w:cs="Calibri"/>
        </w:rPr>
        <w:t xml:space="preserve">1] Aff solves the DA – it’s </w:t>
      </w:r>
      <w:r w:rsidRPr="00DC2CF6">
        <w:rPr>
          <w:rFonts w:cs="Calibri"/>
          <w:u w:val="single"/>
        </w:rPr>
        <w:t>wraps</w:t>
      </w:r>
      <w:r w:rsidRPr="00DC2CF6">
        <w:rPr>
          <w:rFonts w:cs="Calibri"/>
        </w:rPr>
        <w:t>:</w:t>
      </w:r>
    </w:p>
    <w:p w14:paraId="2864D01A" w14:textId="77777777" w:rsidR="00660583" w:rsidRPr="00DC2CF6" w:rsidRDefault="00660583" w:rsidP="00660583">
      <w:pPr>
        <w:pStyle w:val="Heading4"/>
        <w:rPr>
          <w:rFonts w:cs="Calibri"/>
        </w:rPr>
      </w:pPr>
      <w:r w:rsidRPr="00DC2CF6">
        <w:rPr>
          <w:rFonts w:cs="Calibri"/>
        </w:rPr>
        <w:t xml:space="preserve">B] It’s a </w:t>
      </w:r>
      <w:r w:rsidRPr="00DC2CF6">
        <w:rPr>
          <w:rFonts w:cs="Calibri"/>
          <w:u w:val="single"/>
        </w:rPr>
        <w:t>question of access</w:t>
      </w:r>
      <w:r w:rsidRPr="00DC2CF6">
        <w:rPr>
          <w:rFonts w:cs="Calibri"/>
        </w:rPr>
        <w:t xml:space="preserve">: we aren’t accessing our </w:t>
      </w:r>
      <w:r w:rsidRPr="00DC2CF6">
        <w:rPr>
          <w:rFonts w:cs="Calibri"/>
          <w:u w:val="single"/>
        </w:rPr>
        <w:t>full innovation potential</w:t>
      </w:r>
      <w:r w:rsidRPr="00DC2CF6">
        <w:rPr>
          <w:rFonts w:cs="Calibri"/>
        </w:rPr>
        <w:t xml:space="preserve"> because smaller countries </w:t>
      </w:r>
      <w:r w:rsidRPr="00DC2CF6">
        <w:rPr>
          <w:rFonts w:cs="Calibri"/>
          <w:u w:val="single"/>
        </w:rPr>
        <w:t>don’t</w:t>
      </w:r>
      <w:r w:rsidRPr="00DC2CF6">
        <w:rPr>
          <w:rFonts w:cs="Calibri"/>
        </w:rPr>
        <w:t xml:space="preserve"> have the resources to innovate. Allowing for patents incentivizes </w:t>
      </w:r>
      <w:r w:rsidRPr="00DC2CF6">
        <w:rPr>
          <w:rFonts w:cs="Calibri"/>
          <w:u w:val="single"/>
        </w:rPr>
        <w:t>third-world innovations</w:t>
      </w:r>
      <w:r w:rsidRPr="00DC2CF6">
        <w:rPr>
          <w:rFonts w:cs="Calibri"/>
        </w:rPr>
        <w:t xml:space="preserve"> and </w:t>
      </w:r>
      <w:r w:rsidRPr="00DC2CF6">
        <w:rPr>
          <w:rFonts w:cs="Calibri"/>
          <w:u w:val="single"/>
        </w:rPr>
        <w:t>improvements to vaccines</w:t>
      </w:r>
      <w:r w:rsidRPr="00DC2CF6">
        <w:rPr>
          <w:rFonts w:cs="Calibri"/>
        </w:rPr>
        <w:t>.</w:t>
      </w:r>
    </w:p>
    <w:p w14:paraId="3E902F4A" w14:textId="4194ABA8" w:rsidR="00660583" w:rsidRPr="00DC2CF6" w:rsidRDefault="00660583" w:rsidP="00660583">
      <w:pPr>
        <w:pStyle w:val="Heading4"/>
        <w:jc w:val="both"/>
        <w:rPr>
          <w:rFonts w:cs="Calibri"/>
        </w:rPr>
      </w:pPr>
      <w:r w:rsidRPr="00DC2CF6">
        <w:rPr>
          <w:rFonts w:cs="Calibri"/>
        </w:rPr>
        <w:t xml:space="preserve">C] Frame this through </w:t>
      </w:r>
      <w:r w:rsidRPr="00DC2CF6">
        <w:rPr>
          <w:rFonts w:cs="Calibri"/>
          <w:u w:val="single"/>
        </w:rPr>
        <w:t>scale-up</w:t>
      </w:r>
      <w:r w:rsidRPr="00DC2CF6">
        <w:rPr>
          <w:rFonts w:cs="Calibri"/>
        </w:rPr>
        <w:t xml:space="preserve">: even if innovation occurs access to innovation is limited because of lack of distribution – only the aff has a risk of distribution of innovation to solve </w:t>
      </w:r>
      <w:proofErr w:type="gramStart"/>
      <w:r w:rsidRPr="00DC2CF6">
        <w:rPr>
          <w:rFonts w:cs="Calibri"/>
        </w:rPr>
        <w:t>pandemics.</w:t>
      </w:r>
      <w:r>
        <w:rPr>
          <w:rFonts w:cs="Calibri"/>
        </w:rPr>
        <w:t>-</w:t>
      </w:r>
      <w:proofErr w:type="gramEnd"/>
      <w:r>
        <w:rPr>
          <w:rFonts w:cs="Calibri"/>
        </w:rPr>
        <w:t xml:space="preserve">erfani </w:t>
      </w:r>
    </w:p>
    <w:p w14:paraId="3C730C6A" w14:textId="77777777" w:rsidR="00660583" w:rsidRPr="00DC2CF6" w:rsidRDefault="00660583" w:rsidP="00660583">
      <w:pPr>
        <w:pStyle w:val="Heading4"/>
        <w:rPr>
          <w:rFonts w:cs="Calibri"/>
          <w:color w:val="FF0000"/>
        </w:rPr>
      </w:pPr>
      <w:r w:rsidRPr="00DC2CF6">
        <w:rPr>
          <w:rFonts w:cs="Calibri"/>
        </w:rPr>
        <w:t xml:space="preserve">2] </w:t>
      </w:r>
      <w:r w:rsidRPr="00DC2CF6">
        <w:rPr>
          <w:rFonts w:cs="Calibri"/>
          <w:u w:val="single"/>
        </w:rPr>
        <w:t>Evergreening DA</w:t>
      </w:r>
      <w:r w:rsidRPr="00DC2CF6">
        <w:rPr>
          <w:rFonts w:cs="Calibri"/>
        </w:rPr>
        <w:t xml:space="preserve">: patents are being misused to extend monopolies with useless tweaks that shields producers from competition which prevents innovation and prevent competitors from innovating – 1AC Gurgula. </w:t>
      </w:r>
      <w:r w:rsidRPr="00DC2CF6">
        <w:rPr>
          <w:rFonts w:cs="Calibri"/>
          <w:color w:val="FF0000"/>
        </w:rPr>
        <w:t xml:space="preserve">No </w:t>
      </w:r>
      <w:r w:rsidRPr="00DC2CF6">
        <w:rPr>
          <w:rFonts w:cs="Calibri"/>
          <w:color w:val="FF0000"/>
          <w:u w:val="single"/>
        </w:rPr>
        <w:t>new 2n responses</w:t>
      </w:r>
      <w:r w:rsidRPr="00DC2CF6">
        <w:rPr>
          <w:rFonts w:cs="Calibri"/>
          <w:color w:val="FF0000"/>
        </w:rPr>
        <w:t xml:space="preserve">—allows for sandbagging and </w:t>
      </w:r>
      <w:r w:rsidRPr="00DC2CF6">
        <w:rPr>
          <w:rFonts w:cs="Calibri"/>
          <w:color w:val="FF0000"/>
          <w:u w:val="single"/>
        </w:rPr>
        <w:t>time crunches</w:t>
      </w:r>
      <w:r w:rsidRPr="00DC2CF6">
        <w:rPr>
          <w:rFonts w:cs="Calibri"/>
          <w:color w:val="FF0000"/>
        </w:rPr>
        <w:t xml:space="preserve"> the </w:t>
      </w:r>
      <w:proofErr w:type="gramStart"/>
      <w:r w:rsidRPr="00DC2CF6">
        <w:rPr>
          <w:rFonts w:cs="Calibri"/>
          <w:color w:val="FF0000"/>
        </w:rPr>
        <w:t>3 minute</w:t>
      </w:r>
      <w:proofErr w:type="gramEnd"/>
      <w:r w:rsidRPr="00DC2CF6">
        <w:rPr>
          <w:rFonts w:cs="Calibri"/>
          <w:color w:val="FF0000"/>
        </w:rPr>
        <w:t xml:space="preserve"> 2ar.</w:t>
      </w:r>
    </w:p>
    <w:p w14:paraId="24B012E1" w14:textId="77777777" w:rsidR="00660583" w:rsidRPr="00DC2CF6" w:rsidRDefault="00660583" w:rsidP="00660583">
      <w:pPr>
        <w:pStyle w:val="Heading4"/>
        <w:rPr>
          <w:rFonts w:cs="Calibri"/>
        </w:rPr>
      </w:pPr>
      <w:r w:rsidRPr="00DC2CF6">
        <w:rPr>
          <w:rFonts w:cs="Calibri"/>
        </w:rPr>
        <w:t xml:space="preserve">3] </w:t>
      </w:r>
      <w:proofErr w:type="gramStart"/>
      <w:r w:rsidRPr="00DC2CF6">
        <w:rPr>
          <w:rFonts w:cs="Calibri"/>
          <w:u w:val="single"/>
        </w:rPr>
        <w:t>Non-unique</w:t>
      </w:r>
      <w:proofErr w:type="gramEnd"/>
      <w:r w:rsidRPr="00DC2CF6">
        <w:rPr>
          <w:rFonts w:cs="Calibri"/>
        </w:rPr>
        <w:t xml:space="preserve"> – innovation stalling because of failing clinical trials, drug prices, econ.</w:t>
      </w:r>
    </w:p>
    <w:p w14:paraId="11D10973" w14:textId="77777777" w:rsidR="00660583" w:rsidRPr="00DC2CF6" w:rsidRDefault="00660583" w:rsidP="00660583">
      <w:r w:rsidRPr="00DC2CF6">
        <w:rPr>
          <w:rStyle w:val="Style13ptBold"/>
        </w:rPr>
        <w:t>Langley 4/21</w:t>
      </w:r>
      <w:r w:rsidRPr="00DC2CF6">
        <w:t xml:space="preserve"> [(Kare, reporter for The Wall Street Journal in New York, where she primarily covers the U.S. stock market), “Biotech Stocks Fall Out of Favor After Disappointing Trial Results, Big Rally “, WSJ, 4/21/2021, https://www.wsj.com/amp/articles/biotech-stocks-fall-out-of-favor-after-disappointing-trial-results-big-rally-11619016330] TDI // Re-Cut Justin</w:t>
      </w:r>
    </w:p>
    <w:p w14:paraId="1B642DBD" w14:textId="77777777" w:rsidR="00660583" w:rsidRPr="00DC2CF6" w:rsidRDefault="00660583" w:rsidP="00660583">
      <w:pPr>
        <w:rPr>
          <w:rStyle w:val="Emphasis"/>
        </w:rPr>
      </w:pPr>
      <w:r w:rsidRPr="00DC2CF6">
        <w:rPr>
          <w:sz w:val="16"/>
        </w:rPr>
        <w:t xml:space="preserve">Shares of </w:t>
      </w:r>
      <w:r w:rsidRPr="00DC2CF6">
        <w:rPr>
          <w:rStyle w:val="StyleUnderline"/>
        </w:rPr>
        <w:t xml:space="preserve">Sarepta Therapeutics Inc., Amicus </w:t>
      </w:r>
      <w:r w:rsidRPr="00DC2CF6">
        <w:rPr>
          <w:rStyle w:val="Emphasis"/>
        </w:rPr>
        <w:t xml:space="preserve">Therapeutics Inc. and Frequency </w:t>
      </w:r>
      <w:r w:rsidRPr="00061420">
        <w:rPr>
          <w:rStyle w:val="Emphasis"/>
          <w:highlight w:val="green"/>
        </w:rPr>
        <w:t>Therapeutics</w:t>
      </w:r>
      <w:r w:rsidRPr="00DC2CF6">
        <w:rPr>
          <w:sz w:val="16"/>
        </w:rPr>
        <w:t xml:space="preserve"> Inc. are among the recent losers for biotech investors, having </w:t>
      </w:r>
      <w:r w:rsidRPr="00061420">
        <w:rPr>
          <w:rStyle w:val="StyleUnderline"/>
          <w:highlight w:val="green"/>
        </w:rPr>
        <w:t xml:space="preserve">lost more than </w:t>
      </w:r>
      <w:r w:rsidRPr="00061420">
        <w:rPr>
          <w:rStyle w:val="Emphasis"/>
          <w:highlight w:val="green"/>
        </w:rPr>
        <w:t>half their value</w:t>
      </w:r>
      <w:r w:rsidRPr="00DC2CF6">
        <w:rPr>
          <w:rStyle w:val="Emphasis"/>
        </w:rPr>
        <w:t xml:space="preserve"> so far this year</w:t>
      </w:r>
      <w:r w:rsidRPr="00DC2CF6">
        <w:rPr>
          <w:rStyle w:val="StyleUnderline"/>
        </w:rPr>
        <w:t xml:space="preserve">. </w:t>
      </w:r>
      <w:r w:rsidRPr="00DC2CF6">
        <w:rPr>
          <w:sz w:val="16"/>
        </w:rPr>
        <w:t>“</w:t>
      </w:r>
      <w:r w:rsidRPr="00DC2CF6">
        <w:rPr>
          <w:rStyle w:val="StyleUnderline"/>
        </w:rPr>
        <w:t xml:space="preserve">It’s felt like a kitchen sink in terms of the </w:t>
      </w:r>
      <w:r w:rsidRPr="00DC2CF6">
        <w:rPr>
          <w:rStyle w:val="Emphasis"/>
        </w:rPr>
        <w:t>number of factors weighing on biotech sentiment in the near term</w:t>
      </w:r>
      <w:r w:rsidRPr="00DC2CF6">
        <w:rPr>
          <w:rStyle w:val="StyleUnderline"/>
        </w:rPr>
        <w:t>,</w:t>
      </w:r>
      <w:r w:rsidRPr="00DC2CF6">
        <w:rPr>
          <w:sz w:val="16"/>
        </w:rPr>
        <w:t xml:space="preserve">” said Andy Acker, who manages the Janus Henderson Global Life Sciences Fund. Among those are </w:t>
      </w:r>
      <w:r w:rsidRPr="00061420">
        <w:rPr>
          <w:rStyle w:val="StyleUnderline"/>
          <w:highlight w:val="green"/>
        </w:rPr>
        <w:t xml:space="preserve">disappointing </w:t>
      </w:r>
      <w:r w:rsidRPr="00061420">
        <w:rPr>
          <w:rStyle w:val="Emphasis"/>
          <w:highlight w:val="green"/>
        </w:rPr>
        <w:t>clinical trials</w:t>
      </w:r>
      <w:r w:rsidRPr="00DC2CF6">
        <w:rPr>
          <w:rStyle w:val="Emphasis"/>
        </w:rPr>
        <w:t xml:space="preserve">, concern about the possibility of renewed focus on </w:t>
      </w:r>
      <w:r w:rsidRPr="00061420">
        <w:rPr>
          <w:rStyle w:val="Emphasis"/>
          <w:highlight w:val="green"/>
        </w:rPr>
        <w:t>drug prices</w:t>
      </w:r>
      <w:r w:rsidRPr="00DC2CF6">
        <w:rPr>
          <w:rStyle w:val="StyleUnderline"/>
        </w:rPr>
        <w:t xml:space="preserve"> in Washington </w:t>
      </w:r>
      <w:r w:rsidRPr="00061420">
        <w:rPr>
          <w:rStyle w:val="StyleUnderline"/>
          <w:highlight w:val="green"/>
        </w:rPr>
        <w:t>and</w:t>
      </w:r>
      <w:r w:rsidRPr="00DC2CF6">
        <w:rPr>
          <w:rStyle w:val="StyleUnderline"/>
        </w:rPr>
        <w:t xml:space="preserve"> the recent rotation into </w:t>
      </w:r>
      <w:r w:rsidRPr="00061420">
        <w:rPr>
          <w:rStyle w:val="Emphasis"/>
          <w:highlight w:val="green"/>
        </w:rPr>
        <w:t>economically sensitive stocks</w:t>
      </w:r>
      <w:r w:rsidRPr="00DC2CF6">
        <w:rPr>
          <w:rStyle w:val="StyleUnderline"/>
        </w:rPr>
        <w:t xml:space="preserve">. </w:t>
      </w:r>
      <w:r w:rsidRPr="00DC2CF6">
        <w:rPr>
          <w:sz w:val="16"/>
        </w:rPr>
        <w:t xml:space="preserve">Biotech shares enjoyed a powerful rally last year. The Nasdaq biotech gauge soared 26% in 2020 on excitement about the potential for Covid-19 treatments and vaccines as well as a broader rally in shares of companies that can perform when the economy is struggling. The S&amp;P 500, meanwhile, gained 16% last year, and the Nasdaq Composite surged 44%. Rapid gains or losses in share prices following clinical-trial results or regulatory decisions are a feature of </w:t>
      </w:r>
      <w:r w:rsidRPr="00DC2CF6">
        <w:rPr>
          <w:rStyle w:val="StyleUnderline"/>
        </w:rPr>
        <w:t>biotech</w:t>
      </w:r>
      <w:r w:rsidRPr="00DC2CF6">
        <w:rPr>
          <w:sz w:val="16"/>
        </w:rPr>
        <w:t xml:space="preserve"> investing, but a smattering of</w:t>
      </w:r>
      <w:r w:rsidRPr="00DC2CF6">
        <w:rPr>
          <w:rStyle w:val="StyleUnderline"/>
        </w:rPr>
        <w:t xml:space="preserve"> </w:t>
      </w:r>
      <w:r w:rsidRPr="00DC2CF6">
        <w:rPr>
          <w:rStyle w:val="Emphasis"/>
        </w:rPr>
        <w:t xml:space="preserve">negative news has </w:t>
      </w:r>
      <w:r w:rsidRPr="00061420">
        <w:rPr>
          <w:rStyle w:val="Emphasis"/>
          <w:highlight w:val="green"/>
        </w:rPr>
        <w:t>damped enthusiasm</w:t>
      </w:r>
      <w:r w:rsidRPr="00DC2CF6">
        <w:rPr>
          <w:rStyle w:val="Emphasis"/>
        </w:rPr>
        <w:t xml:space="preserve"> in recent months</w:t>
      </w:r>
      <w:r w:rsidRPr="00DC2CF6">
        <w:rPr>
          <w:rStyle w:val="StyleUnderline"/>
        </w:rPr>
        <w:t xml:space="preserve">. </w:t>
      </w:r>
      <w:r w:rsidRPr="00DC2CF6">
        <w:rPr>
          <w:sz w:val="16"/>
        </w:rPr>
        <w:t xml:space="preserve">Shares of Sarepta Therapeutics plunged 51% on Jan. 8 after mixed results from a study of a drug targeting a form of muscular dystrophy. The shares are now down 58% for the year. Amicus Therapeutics shares dropped 33% on Feb. 12 after trial results for its treatment of a rare disorder called Pompe disease disappointed investors. And shares of Frequency Therapeutics plunged 78% on March 23 after the company found its lead drug aimed at treating sensorineural hearing loss didn’t lead to any hearing benefit when given in a four-dose schedule. Those stocks are down 57% and 72%, respectively, this year. Also weighing on sentiment: </w:t>
      </w:r>
      <w:r w:rsidRPr="00DC2CF6">
        <w:rPr>
          <w:rStyle w:val="StyleUnderline"/>
        </w:rPr>
        <w:t xml:space="preserve">The Federal Trade Commission has indicated it is </w:t>
      </w:r>
      <w:r w:rsidRPr="00DC2CF6">
        <w:rPr>
          <w:rStyle w:val="Emphasis"/>
        </w:rPr>
        <w:t>preparing to take a harder line on drug-company mergers</w:t>
      </w:r>
      <w:r w:rsidRPr="00DC2CF6">
        <w:rPr>
          <w:rStyle w:val="StyleUnderline"/>
        </w:rPr>
        <w:t xml:space="preserve">, which are a source of </w:t>
      </w:r>
      <w:r w:rsidRPr="00DC2CF6">
        <w:rPr>
          <w:rStyle w:val="Emphasis"/>
        </w:rPr>
        <w:t>potential value for investors in small biotech shops</w:t>
      </w:r>
      <w:r w:rsidRPr="00DC2CF6">
        <w:rPr>
          <w:rStyle w:val="StyleUnderline"/>
        </w:rPr>
        <w:t>.</w:t>
      </w:r>
      <w:r w:rsidRPr="00DC2CF6">
        <w:rPr>
          <w:sz w:val="16"/>
        </w:rPr>
        <w:t xml:space="preserve"> The commission in March said it would reconsider its approach to scrutinizing deals that could harm competition. “Biotech can be driven by mergers,’ said Jeremie Capron, director of research at ROBO Global, a research and investment-advisory firm. “A change at the FTC, it reduces the probability of a favorable outcome in terms of an acquisition.” Analysts will also be keeping an eye on any efforts in Washington to reduce drug prices. Some </w:t>
      </w:r>
      <w:r w:rsidRPr="00061420">
        <w:rPr>
          <w:rStyle w:val="StyleUnderline"/>
          <w:highlight w:val="green"/>
        </w:rPr>
        <w:t>investors</w:t>
      </w:r>
      <w:r w:rsidRPr="00DC2CF6">
        <w:rPr>
          <w:rStyle w:val="StyleUnderline"/>
        </w:rPr>
        <w:t xml:space="preserve"> are </w:t>
      </w:r>
      <w:r w:rsidRPr="00061420">
        <w:rPr>
          <w:rStyle w:val="Emphasis"/>
          <w:highlight w:val="green"/>
        </w:rPr>
        <w:t>betting against companies</w:t>
      </w:r>
      <w:r w:rsidRPr="00DC2CF6">
        <w:rPr>
          <w:rStyle w:val="Emphasis"/>
        </w:rPr>
        <w:t xml:space="preserve"> in the industry</w:t>
      </w:r>
      <w:r w:rsidRPr="00DC2CF6">
        <w:rPr>
          <w:rStyle w:val="StyleUnderline"/>
        </w:rPr>
        <w:t>.</w:t>
      </w:r>
      <w:r w:rsidRPr="00DC2CF6">
        <w:rPr>
          <w:sz w:val="16"/>
        </w:rPr>
        <w:t xml:space="preserve"> Biotech stocks accounted for five of the 10 most-shorted stocks on U.S. exchanges at the end of March, according to S&amp;P Global Market Intelligence. Short interest in Esperion Therapeutics Inc.stood at 34% of shares outstanding as of March 31, followed by Clovis Oncology Inc. at 31% and Inovio Pharmaceuticals Inc. at 26%, an S&amp;P analysis showed. </w:t>
      </w:r>
      <w:r w:rsidRPr="00DC2CF6">
        <w:rPr>
          <w:rStyle w:val="StyleUnderline"/>
        </w:rPr>
        <w:t xml:space="preserve">As Covid-19 vaccines reach </w:t>
      </w:r>
      <w:r w:rsidRPr="00DC2CF6">
        <w:rPr>
          <w:rStyle w:val="Emphasis"/>
        </w:rPr>
        <w:t>more people and the economy picks up</w:t>
      </w:r>
      <w:r w:rsidRPr="00DC2CF6">
        <w:rPr>
          <w:rStyle w:val="StyleUnderline"/>
        </w:rPr>
        <w:t xml:space="preserve">, investors have </w:t>
      </w:r>
      <w:r w:rsidRPr="00DC2CF6">
        <w:rPr>
          <w:rStyle w:val="Emphasis"/>
        </w:rPr>
        <w:t>favored shares of banks</w:t>
      </w:r>
      <w:r w:rsidRPr="00DC2CF6">
        <w:rPr>
          <w:rStyle w:val="StyleUnderline"/>
        </w:rPr>
        <w:t xml:space="preserve">, energy </w:t>
      </w:r>
      <w:r w:rsidRPr="00DC2CF6">
        <w:rPr>
          <w:rStyle w:val="Emphasis"/>
        </w:rPr>
        <w:t>producers</w:t>
      </w:r>
      <w:r w:rsidRPr="00DC2CF6">
        <w:rPr>
          <w:rStyle w:val="StyleUnderline"/>
        </w:rPr>
        <w:t xml:space="preserve"> and other companies that tend to do </w:t>
      </w:r>
      <w:r w:rsidRPr="00DC2CF6">
        <w:rPr>
          <w:rStyle w:val="Emphasis"/>
        </w:rPr>
        <w:t>well in a strong economy</w:t>
      </w:r>
      <w:r w:rsidRPr="00DC2CF6">
        <w:rPr>
          <w:rStyle w:val="StyleUnderline"/>
        </w:rPr>
        <w:t>.</w:t>
      </w:r>
      <w:r w:rsidRPr="00DC2CF6">
        <w:rPr>
          <w:sz w:val="16"/>
        </w:rPr>
        <w:t xml:space="preserve"> They have been less interested in stocks that hold out the prospect of innovation-driven growth in fields like technology and biotech. </w:t>
      </w:r>
      <w:r w:rsidRPr="00DC2CF6">
        <w:rPr>
          <w:rStyle w:val="StyleUnderline"/>
        </w:rPr>
        <w:t xml:space="preserve">Expectations of a strong recovery have also been </w:t>
      </w:r>
      <w:r w:rsidRPr="00DC2CF6">
        <w:rPr>
          <w:rStyle w:val="Emphasis"/>
        </w:rPr>
        <w:t>seen in the bond market</w:t>
      </w:r>
      <w:r w:rsidRPr="00DC2CF6">
        <w:rPr>
          <w:sz w:val="16"/>
        </w:rPr>
        <w:t xml:space="preserve">, where falling prices lifted the yield on the benchmark 10-year U.S. Treasury note to 1.566% on Wednesday from 0.913% at the end of last year. As yields climb, </w:t>
      </w:r>
      <w:r w:rsidRPr="00DC2CF6">
        <w:rPr>
          <w:rStyle w:val="StyleUnderline"/>
        </w:rPr>
        <w:t>borrowing costs for businesses also rise</w:t>
      </w:r>
      <w:r w:rsidRPr="00DC2CF6">
        <w:rPr>
          <w:sz w:val="16"/>
        </w:rPr>
        <w:t xml:space="preserve">. That often </w:t>
      </w:r>
      <w:r w:rsidRPr="00DC2CF6">
        <w:rPr>
          <w:rStyle w:val="StyleUnderline"/>
        </w:rPr>
        <w:t xml:space="preserve">lands hard on biotech companies, where </w:t>
      </w:r>
      <w:r w:rsidRPr="00061420">
        <w:rPr>
          <w:rStyle w:val="Emphasis"/>
          <w:highlight w:val="green"/>
        </w:rPr>
        <w:t>hefty bills for r</w:t>
      </w:r>
      <w:r w:rsidRPr="00DC2CF6">
        <w:rPr>
          <w:rStyle w:val="Emphasis"/>
        </w:rPr>
        <w:t xml:space="preserve">esearch </w:t>
      </w:r>
      <w:r w:rsidRPr="00061420">
        <w:rPr>
          <w:rStyle w:val="Emphasis"/>
          <w:highlight w:val="green"/>
        </w:rPr>
        <w:t>and d</w:t>
      </w:r>
      <w:r w:rsidRPr="00DC2CF6">
        <w:rPr>
          <w:rStyle w:val="Emphasis"/>
        </w:rPr>
        <w:t xml:space="preserve">evelopment can </w:t>
      </w:r>
      <w:r w:rsidRPr="00061420">
        <w:rPr>
          <w:rStyle w:val="Emphasis"/>
          <w:highlight w:val="green"/>
        </w:rPr>
        <w:t>arrive</w:t>
      </w:r>
      <w:r w:rsidRPr="00DC2CF6">
        <w:rPr>
          <w:rStyle w:val="Emphasis"/>
        </w:rPr>
        <w:t xml:space="preserve"> long </w:t>
      </w:r>
      <w:r w:rsidRPr="00061420">
        <w:rPr>
          <w:rStyle w:val="Emphasis"/>
          <w:highlight w:val="green"/>
        </w:rPr>
        <w:t>before revenue.</w:t>
      </w:r>
    </w:p>
    <w:p w14:paraId="6D3B5E89" w14:textId="77777777" w:rsidR="00660583" w:rsidRDefault="00660583" w:rsidP="00660583">
      <w:pPr>
        <w:pStyle w:val="Heading4"/>
        <w:rPr>
          <w:rFonts w:cs="Calibri"/>
        </w:rPr>
      </w:pPr>
      <w:r w:rsidRPr="00DC2CF6">
        <w:rPr>
          <w:rFonts w:cs="Calibri"/>
        </w:rPr>
        <w:t>4</w:t>
      </w:r>
      <w:r>
        <w:rPr>
          <w:rFonts w:cs="Calibri"/>
        </w:rPr>
        <w:t>] No link.</w:t>
      </w:r>
    </w:p>
    <w:p w14:paraId="19A6946D" w14:textId="77777777" w:rsidR="00660583" w:rsidRPr="00107CF1" w:rsidRDefault="00660583" w:rsidP="00660583">
      <w:pPr>
        <w:rPr>
          <w:rStyle w:val="Emphasis"/>
        </w:rPr>
      </w:pPr>
      <w:r w:rsidRPr="001B0CDF">
        <w:rPr>
          <w:rStyle w:val="Style13ptBold"/>
        </w:rPr>
        <w:t>Gupta and Ramachandran 9/24</w:t>
      </w:r>
      <w:r>
        <w:t xml:space="preserve"> [Ravi and Reshma; 9/24/21; </w:t>
      </w:r>
      <w:r w:rsidRPr="001B0CDF">
        <w:t>Penn LDI</w:t>
      </w:r>
      <w:r>
        <w:t xml:space="preserve"> and </w:t>
      </w:r>
      <w:r w:rsidRPr="001B0CDF">
        <w:t>Yale School of Medcine</w:t>
      </w:r>
      <w:r>
        <w:t>; “</w:t>
      </w:r>
      <w:r w:rsidRPr="001B0CDF">
        <w:t>A Covid-19 Vaccine IP Waiver Won’t Kill Pharma Innovation</w:t>
      </w:r>
      <w:r>
        <w:t xml:space="preserve">,” Bloomberg, </w:t>
      </w:r>
      <w:hyperlink r:id="rId10" w:history="1">
        <w:r w:rsidRPr="005D2994">
          <w:rPr>
            <w:rStyle w:val="Hyperlink"/>
          </w:rPr>
          <w:t>https://news.bloomberglaw.com/ip-law/a-covid-19-vaccine-ip-waiver-wont-kill-pharma-innovation</w:t>
        </w:r>
      </w:hyperlink>
      <w:r>
        <w:t>] Justin</w:t>
      </w:r>
      <w:r w:rsidRPr="00DC2CF6">
        <w:t xml:space="preserve"> </w:t>
      </w:r>
    </w:p>
    <w:p w14:paraId="2698C761" w14:textId="77777777" w:rsidR="00660583" w:rsidRPr="00107CF1" w:rsidRDefault="00660583" w:rsidP="00660583">
      <w:pPr>
        <w:rPr>
          <w:b/>
          <w:iCs/>
          <w:sz w:val="16"/>
        </w:rPr>
      </w:pPr>
      <w:r w:rsidRPr="00107CF1">
        <w:rPr>
          <w:sz w:val="16"/>
        </w:rPr>
        <w:t xml:space="preserve">A False Choice Between Access and IP Waivers and Innovation But the trade-off between ensuring global access to Covid-19 vaccines through IP waivers and innovation is a false choice for several reasons, especially amidst a devastating pandemic. First, </w:t>
      </w:r>
      <w:r w:rsidRPr="00107CF1">
        <w:rPr>
          <w:u w:val="single"/>
        </w:rPr>
        <w:t xml:space="preserve">in the case of Covid-19 vaccines, such </w:t>
      </w:r>
      <w:r w:rsidRPr="00B91DE3">
        <w:rPr>
          <w:rStyle w:val="Emphasis"/>
          <w:highlight w:val="green"/>
        </w:rPr>
        <w:t>monopoly rights are</w:t>
      </w:r>
      <w:r w:rsidRPr="00B91DE3">
        <w:rPr>
          <w:rStyle w:val="Emphasis"/>
        </w:rPr>
        <w:t xml:space="preserve"> duplicative and </w:t>
      </w:r>
      <w:r w:rsidRPr="00B91DE3">
        <w:rPr>
          <w:rStyle w:val="Emphasis"/>
          <w:highlight w:val="green"/>
        </w:rPr>
        <w:t>unnecessary</w:t>
      </w:r>
      <w:r w:rsidRPr="00107CF1">
        <w:rPr>
          <w:sz w:val="16"/>
        </w:rPr>
        <w:t xml:space="preserve">. Through Operation Warp Speed, </w:t>
      </w:r>
      <w:r w:rsidRPr="00B91DE3">
        <w:rPr>
          <w:highlight w:val="green"/>
          <w:u w:val="single"/>
        </w:rPr>
        <w:t>the</w:t>
      </w:r>
      <w:r w:rsidRPr="00107CF1">
        <w:rPr>
          <w:u w:val="single"/>
        </w:rPr>
        <w:t xml:space="preserve"> U.S. </w:t>
      </w:r>
      <w:r w:rsidRPr="00B91DE3">
        <w:rPr>
          <w:highlight w:val="green"/>
          <w:u w:val="single"/>
        </w:rPr>
        <w:t>gov</w:t>
      </w:r>
      <w:r w:rsidRPr="00107CF1">
        <w:rPr>
          <w:u w:val="single"/>
        </w:rPr>
        <w:t xml:space="preserve">ernment </w:t>
      </w:r>
      <w:r w:rsidRPr="00B91DE3">
        <w:rPr>
          <w:rStyle w:val="Emphasis"/>
          <w:highlight w:val="green"/>
        </w:rPr>
        <w:t>underwrote Covid-19 vaccine development</w:t>
      </w:r>
      <w:r w:rsidRPr="00B91DE3">
        <w:rPr>
          <w:highlight w:val="green"/>
          <w:u w:val="single"/>
        </w:rPr>
        <w:t>, spending</w:t>
      </w:r>
      <w:r w:rsidRPr="00107CF1">
        <w:rPr>
          <w:u w:val="single"/>
        </w:rPr>
        <w:t xml:space="preserve"> an </w:t>
      </w:r>
      <w:r w:rsidRPr="00B91DE3">
        <w:rPr>
          <w:rStyle w:val="Emphasis"/>
        </w:rPr>
        <w:t xml:space="preserve">unprecedented </w:t>
      </w:r>
      <w:r w:rsidRPr="00B91DE3">
        <w:rPr>
          <w:rStyle w:val="Emphasis"/>
          <w:highlight w:val="green"/>
        </w:rPr>
        <w:t>$18 billion</w:t>
      </w:r>
      <w:r w:rsidRPr="00B91DE3">
        <w:rPr>
          <w:rStyle w:val="Emphasis"/>
        </w:rPr>
        <w:t xml:space="preserve">. This included </w:t>
      </w:r>
      <w:r w:rsidRPr="00B91DE3">
        <w:rPr>
          <w:rStyle w:val="Emphasis"/>
          <w:highlight w:val="green"/>
        </w:rPr>
        <w:t>advance purchasing agreements</w:t>
      </w:r>
      <w:r w:rsidRPr="00107CF1">
        <w:rPr>
          <w:u w:val="single"/>
        </w:rPr>
        <w:t xml:space="preserve"> for the vaccines before they were shown to be effective, </w:t>
      </w:r>
      <w:r w:rsidRPr="00B91DE3">
        <w:rPr>
          <w:rStyle w:val="Emphasis"/>
        </w:rPr>
        <w:t xml:space="preserve">essentially </w:t>
      </w:r>
      <w:r w:rsidRPr="00B91DE3">
        <w:rPr>
          <w:rStyle w:val="Emphasis"/>
          <w:highlight w:val="green"/>
        </w:rPr>
        <w:t>eliminating</w:t>
      </w:r>
      <w:r w:rsidRPr="00B91DE3">
        <w:rPr>
          <w:rStyle w:val="Emphasis"/>
        </w:rPr>
        <w:t xml:space="preserve"> companies’ risk of </w:t>
      </w:r>
      <w:r w:rsidRPr="00B91DE3">
        <w:rPr>
          <w:rStyle w:val="Emphasis"/>
          <w:highlight w:val="green"/>
        </w:rPr>
        <w:t>failure</w:t>
      </w:r>
      <w:r w:rsidRPr="00107CF1">
        <w:rPr>
          <w:sz w:val="16"/>
        </w:rPr>
        <w:t xml:space="preserve">. Moreover, </w:t>
      </w:r>
      <w:r w:rsidRPr="00107CF1">
        <w:rPr>
          <w:u w:val="single"/>
        </w:rPr>
        <w:t xml:space="preserve">key technology that led to the currently available mRNA vaccines was </w:t>
      </w:r>
      <w:r w:rsidRPr="00B91DE3">
        <w:rPr>
          <w:rStyle w:val="Emphasis"/>
        </w:rPr>
        <w:t>developed by the U.S. government</w:t>
      </w:r>
      <w:r w:rsidRPr="00107CF1">
        <w:rPr>
          <w:sz w:val="16"/>
        </w:rPr>
        <w:t xml:space="preserve">. For Moderna, </w:t>
      </w:r>
      <w:r w:rsidRPr="00B91DE3">
        <w:rPr>
          <w:rStyle w:val="Emphasis"/>
          <w:highlight w:val="green"/>
        </w:rPr>
        <w:t>continued development</w:t>
      </w:r>
      <w:r w:rsidRPr="00B91DE3">
        <w:rPr>
          <w:rStyle w:val="Emphasis"/>
        </w:rPr>
        <w:t xml:space="preserve"> of booster vaccines has been </w:t>
      </w:r>
      <w:r w:rsidRPr="00B91DE3">
        <w:rPr>
          <w:rStyle w:val="Emphasis"/>
          <w:highlight w:val="green"/>
        </w:rPr>
        <w:t>in collaboration with</w:t>
      </w:r>
      <w:r w:rsidRPr="00B91DE3">
        <w:rPr>
          <w:rStyle w:val="Emphasis"/>
        </w:rPr>
        <w:t xml:space="preserve"> and through the support of the </w:t>
      </w:r>
      <w:r w:rsidRPr="00B91DE3">
        <w:rPr>
          <w:rStyle w:val="Emphasis"/>
          <w:highlight w:val="green"/>
        </w:rPr>
        <w:t>N</w:t>
      </w:r>
      <w:r w:rsidRPr="00B91DE3">
        <w:rPr>
          <w:rStyle w:val="Emphasis"/>
        </w:rPr>
        <w:t xml:space="preserve">ational </w:t>
      </w:r>
      <w:r w:rsidRPr="00B91DE3">
        <w:rPr>
          <w:rStyle w:val="Emphasis"/>
          <w:highlight w:val="green"/>
        </w:rPr>
        <w:t>I</w:t>
      </w:r>
      <w:r w:rsidRPr="00B91DE3">
        <w:rPr>
          <w:rStyle w:val="Emphasis"/>
        </w:rPr>
        <w:t xml:space="preserve">nstitutes of </w:t>
      </w:r>
      <w:r w:rsidRPr="00B91DE3">
        <w:rPr>
          <w:rStyle w:val="Emphasis"/>
          <w:highlight w:val="green"/>
        </w:rPr>
        <w:t>H</w:t>
      </w:r>
      <w:r w:rsidRPr="00B91DE3">
        <w:rPr>
          <w:rStyle w:val="Emphasis"/>
        </w:rPr>
        <w:t>ealth</w:t>
      </w:r>
      <w:r w:rsidRPr="00107CF1">
        <w:rPr>
          <w:sz w:val="16"/>
        </w:rPr>
        <w:t xml:space="preserve">. Second, </w:t>
      </w:r>
      <w:r w:rsidRPr="00B91DE3">
        <w:rPr>
          <w:highlight w:val="green"/>
          <w:u w:val="single"/>
        </w:rPr>
        <w:t xml:space="preserve">companies have </w:t>
      </w:r>
      <w:r w:rsidRPr="00B91DE3">
        <w:rPr>
          <w:rStyle w:val="Emphasis"/>
          <w:highlight w:val="green"/>
        </w:rPr>
        <w:t>already profited</w:t>
      </w:r>
      <w:r w:rsidRPr="00107CF1">
        <w:rPr>
          <w:u w:val="single"/>
        </w:rPr>
        <w:t xml:space="preserve"> handsomely from Covid-19 vaccines. </w:t>
      </w:r>
      <w:r w:rsidRPr="00B91DE3">
        <w:rPr>
          <w:highlight w:val="green"/>
          <w:u w:val="single"/>
        </w:rPr>
        <w:t xml:space="preserve">Pfizer will </w:t>
      </w:r>
      <w:r w:rsidRPr="00B91DE3">
        <w:rPr>
          <w:rStyle w:val="Emphasis"/>
          <w:highlight w:val="green"/>
        </w:rPr>
        <w:t>earn $33 billion</w:t>
      </w:r>
      <w:r w:rsidRPr="00B91DE3">
        <w:rPr>
          <w:rStyle w:val="Emphasis"/>
        </w:rPr>
        <w:t xml:space="preserve"> and </w:t>
      </w:r>
      <w:r w:rsidRPr="00B91DE3">
        <w:rPr>
          <w:rStyle w:val="Emphasis"/>
          <w:highlight w:val="green"/>
        </w:rPr>
        <w:t>Moderna $18 billio</w:t>
      </w:r>
      <w:r w:rsidRPr="00B91DE3">
        <w:rPr>
          <w:highlight w:val="green"/>
          <w:u w:val="single"/>
        </w:rPr>
        <w:t>n</w:t>
      </w:r>
      <w:r w:rsidRPr="00107CF1">
        <w:rPr>
          <w:u w:val="single"/>
        </w:rPr>
        <w:t xml:space="preserve"> in sales in 2021 alone</w:t>
      </w:r>
      <w:r w:rsidRPr="00107CF1">
        <w:rPr>
          <w:sz w:val="16"/>
        </w:rPr>
        <w:t xml:space="preserve">. Because </w:t>
      </w:r>
      <w:r w:rsidRPr="00107CF1">
        <w:rPr>
          <w:u w:val="single"/>
        </w:rPr>
        <w:t xml:space="preserve">this pandemic will likely not end anytime soon, companies will </w:t>
      </w:r>
      <w:r w:rsidRPr="00B91DE3">
        <w:rPr>
          <w:rStyle w:val="Emphasis"/>
        </w:rPr>
        <w:t>continue to make profits from Covid-19 vaccines</w:t>
      </w:r>
      <w:r w:rsidRPr="00107CF1">
        <w:rPr>
          <w:u w:val="single"/>
        </w:rPr>
        <w:t xml:space="preserve">, </w:t>
      </w:r>
      <w:r w:rsidRPr="00B91DE3">
        <w:rPr>
          <w:highlight w:val="green"/>
          <w:u w:val="single"/>
        </w:rPr>
        <w:t>including from</w:t>
      </w:r>
      <w:r w:rsidRPr="00107CF1">
        <w:rPr>
          <w:u w:val="single"/>
        </w:rPr>
        <w:t xml:space="preserve"> </w:t>
      </w:r>
      <w:r w:rsidRPr="00B91DE3">
        <w:rPr>
          <w:rStyle w:val="Emphasis"/>
        </w:rPr>
        <w:t xml:space="preserve">more </w:t>
      </w:r>
      <w:r w:rsidRPr="00B91DE3">
        <w:rPr>
          <w:rStyle w:val="Emphasis"/>
          <w:highlight w:val="green"/>
        </w:rPr>
        <w:t>expensive booster shots</w:t>
      </w:r>
      <w:r w:rsidRPr="00107CF1">
        <w:rPr>
          <w:u w:val="single"/>
        </w:rPr>
        <w:t>. The White House recently purchased an additional 200 million doses of the Pfizer/BioNTech vaccine at a higher price than last year</w:t>
      </w:r>
      <w:r w:rsidRPr="00107CF1">
        <w:rPr>
          <w:sz w:val="16"/>
        </w:rPr>
        <w:t xml:space="preserve">, and prices were also set higher in recent EU orders. </w:t>
      </w:r>
      <w:r w:rsidRPr="00107CF1">
        <w:rPr>
          <w:u w:val="single"/>
        </w:rPr>
        <w:t>Such trends will likely continue</w:t>
      </w:r>
      <w:r w:rsidRPr="00B91DE3">
        <w:rPr>
          <w:sz w:val="16"/>
        </w:rPr>
        <w:t>. Third, manufacturers’ prioritization of higher-revenue markets in wealthier countries has meant that vaccines</w:t>
      </w:r>
      <w:r w:rsidRPr="00107CF1">
        <w:rPr>
          <w:sz w:val="16"/>
        </w:rPr>
        <w:t xml:space="preserve">, particularly for infections with pandemic potential, </w:t>
      </w:r>
      <w:r w:rsidRPr="00B91DE3">
        <w:rPr>
          <w:sz w:val="16"/>
        </w:rPr>
        <w:t>have historically been neglected</w:t>
      </w:r>
      <w:r w:rsidRPr="00107CF1">
        <w:rPr>
          <w:sz w:val="16"/>
        </w:rPr>
        <w:t xml:space="preserve">. An Ebola vaccine, for instance, languished since the early 2000s. </w:t>
      </w:r>
      <w:r w:rsidRPr="00B91DE3">
        <w:rPr>
          <w:sz w:val="16"/>
        </w:rPr>
        <w:t>Promising vaccine candidates for SARS-CoV-1, the coronavirus that led to the SARS outbreak in 2003, quickly lost funding once the outbreak ended. If this research had continued, we may have had earlier vaccine and treatment options</w:t>
      </w:r>
      <w:r w:rsidRPr="00107CF1">
        <w:rPr>
          <w:sz w:val="16"/>
        </w:rPr>
        <w:t xml:space="preserve"> for the related Covid-19. While long-term reform is needed to address this innovation void, </w:t>
      </w:r>
      <w:r w:rsidRPr="00B91DE3">
        <w:rPr>
          <w:sz w:val="16"/>
        </w:rPr>
        <w:t>democratizing Covid-19 vaccine manufacturing through an IP waiver would have minimal, if any, negative effect. Fourth, a Covid-19 IP waiver is unlikely to harm drug development for non-pandemic diseases</w:t>
      </w:r>
      <w:r w:rsidRPr="00107CF1">
        <w:rPr>
          <w:sz w:val="16"/>
        </w:rPr>
        <w:t xml:space="preserve">. As currently constructed, </w:t>
      </w:r>
      <w:r w:rsidRPr="00B91DE3">
        <w:rPr>
          <w:sz w:val="16"/>
        </w:rPr>
        <w:t>the waiver is limited in time and scope to only Covid-19. But to the extent that an IP waiver would diminish Covid-19 vaccine profits, the non-partisan Congressional Budget Office recently found that limiting pharmaceutical profits would lead to a relatively small reduction in new drug launches</w:t>
      </w:r>
      <w:r w:rsidRPr="00107CF1">
        <w:rPr>
          <w:sz w:val="16"/>
        </w:rPr>
        <w:t xml:space="preserve">. Moreover, these few drugs may not reflect truly transformative innovation that meets the needs of our patients to begin with. Companies frequently invest in new drugs that treat diseases with existing treatments (“me-too” drugs) and focus more on stock buybacks than on research and development. There is thus little reason to believe that reducing further profit margins from Covid-19 vaccines through an IP waiver would harm innovation for non-pandemic diseases. </w:t>
      </w:r>
      <w:r w:rsidRPr="00B91DE3">
        <w:rPr>
          <w:sz w:val="16"/>
        </w:rPr>
        <w:t>Fifth, Covid-19 has quickly validated novel vaccine platforms, particularly mRNA, which holds the tantalizing potential of treating other serious infections and cancers. This ability to repurpose largely publicly funded vaccine platforms for other diseases means that companies will continue to benefit beyond the current pandemic. Concerns that an IP waiver could affect future uses of mRNA are tempered by the reality that ownership rights such as patents will still exist</w:t>
      </w:r>
      <w:r w:rsidRPr="00107CF1">
        <w:rPr>
          <w:sz w:val="16"/>
        </w:rPr>
        <w:t xml:space="preserve">. Unquestionably, the remarkable organizational capacity of pharmaceutical companies helped bring Covid-19 vaccines to fruition and they have been rewarded. But </w:t>
      </w:r>
      <w:r w:rsidRPr="00B91DE3">
        <w:rPr>
          <w:sz w:val="16"/>
        </w:rPr>
        <w:t>enacting an IP waiver to allow additional manufacturers to overcome the ongoing supply shortfall is essential in curbing the threat of new variants</w:t>
      </w:r>
      <w:r w:rsidRPr="00107CF1">
        <w:rPr>
          <w:sz w:val="16"/>
        </w:rPr>
        <w:t xml:space="preserve">, ending this pandemic, and saving millions of lives around the world. There are admittedly real challenges even after an IP waiver, but these are addressable </w:t>
      </w:r>
      <w:proofErr w:type="gramStart"/>
      <w:r w:rsidRPr="00107CF1">
        <w:rPr>
          <w:sz w:val="16"/>
        </w:rPr>
        <w:t>difficulties</w:t>
      </w:r>
      <w:proofErr w:type="gramEnd"/>
      <w:r w:rsidRPr="00107CF1">
        <w:rPr>
          <w:sz w:val="16"/>
        </w:rPr>
        <w:t xml:space="preserve"> and many manufacturers stand ready to collaborate. Continued, long-term inequity that further fuels what is now a preventable disease ought to be an unacceptable outcome to this plague. During the UN General Assembly, our world leaders would do well to fight for equitable vaccine access to end this pandemic and to stand on the side of people over profits.</w:t>
      </w:r>
    </w:p>
    <w:p w14:paraId="1B038336" w14:textId="0F0BFA25" w:rsidR="00660583" w:rsidRDefault="00660583" w:rsidP="00660583">
      <w:pPr>
        <w:pStyle w:val="Heading4"/>
        <w:rPr>
          <w:rFonts w:cs="Calibri"/>
        </w:rPr>
      </w:pPr>
    </w:p>
    <w:p w14:paraId="5EABC325" w14:textId="75E2FAEC" w:rsidR="00660583" w:rsidRPr="009F214B" w:rsidRDefault="00660583" w:rsidP="00660583">
      <w:pPr>
        <w:pStyle w:val="Heading4"/>
        <w:rPr>
          <w:rFonts w:cs="Calibri"/>
        </w:rPr>
      </w:pPr>
      <w:r>
        <w:rPr>
          <w:rFonts w:cs="Calibri"/>
        </w:rPr>
        <w:t xml:space="preserve">China is donating more vaccines to America </w:t>
      </w:r>
    </w:p>
    <w:p w14:paraId="7E6A4B86" w14:textId="77777777" w:rsidR="00660583" w:rsidRPr="009F214B" w:rsidRDefault="00660583" w:rsidP="00660583">
      <w:r w:rsidRPr="009F214B">
        <w:rPr>
          <w:rStyle w:val="Style13ptBold"/>
        </w:rPr>
        <w:t>Carman and Carl 6/15</w:t>
      </w:r>
      <w:r w:rsidRPr="009F214B">
        <w:t xml:space="preserve"> [Ezequiel and Joseph; Argentine lawyer and global health and trade policy consultant. Previously, he served as a legal advisor to the Ministry of Justice of Buenos Aires, an assistant professor of international public law at the Universidad Católica Argentina, and a research assistant at the O’Neill Institute for National and Global Health Law; Graduate of Liberty University, where he studied international relations and strategic international studies. He has worked for the U.S. Department of State and the Heritage Foundation; “A U.S. vaccine diplomacy strategy for Latin America and the Caribbean,” Global Americans; 6/15/21; </w:t>
      </w:r>
      <w:hyperlink r:id="rId11" w:history="1">
        <w:r w:rsidRPr="009F214B">
          <w:rPr>
            <w:rStyle w:val="Hyperlink"/>
          </w:rPr>
          <w:t>https://theglobalamericans.org/2021/06/a-u-s-vaccine-diplomacy-strategy-for-latin-america-and-the-caribbean/</w:t>
        </w:r>
      </w:hyperlink>
      <w:r w:rsidRPr="009F214B">
        <w:t xml:space="preserve">] Justin </w:t>
      </w:r>
    </w:p>
    <w:p w14:paraId="4EE05D8C" w14:textId="77777777" w:rsidR="00660583" w:rsidRPr="009F214B" w:rsidRDefault="00660583" w:rsidP="00660583">
      <w:pPr>
        <w:rPr>
          <w:rStyle w:val="Emphasis"/>
        </w:rPr>
      </w:pPr>
      <w:r w:rsidRPr="009F214B">
        <w:rPr>
          <w:sz w:val="16"/>
        </w:rPr>
        <w:t xml:space="preserve">Once again, </w:t>
      </w:r>
      <w:r w:rsidRPr="009F214B">
        <w:rPr>
          <w:rStyle w:val="Emphasis"/>
        </w:rPr>
        <w:t>history seems to be repeating itself</w:t>
      </w:r>
      <w:r w:rsidRPr="009F214B">
        <w:rPr>
          <w:u w:val="single"/>
        </w:rPr>
        <w:t xml:space="preserve">. The United States, along with the </w:t>
      </w:r>
      <w:r w:rsidRPr="009F214B">
        <w:rPr>
          <w:rStyle w:val="Emphasis"/>
        </w:rPr>
        <w:t>world’s</w:t>
      </w:r>
      <w:r w:rsidRPr="009F214B">
        <w:rPr>
          <w:u w:val="single"/>
        </w:rPr>
        <w:t xml:space="preserve"> other </w:t>
      </w:r>
      <w:r w:rsidRPr="009F214B">
        <w:rPr>
          <w:rStyle w:val="Emphasis"/>
        </w:rPr>
        <w:t>rich</w:t>
      </w:r>
      <w:r w:rsidRPr="009F214B">
        <w:rPr>
          <w:u w:val="single"/>
        </w:rPr>
        <w:t xml:space="preserve"> and mostly </w:t>
      </w:r>
      <w:r w:rsidRPr="009F214B">
        <w:rPr>
          <w:rStyle w:val="Emphasis"/>
        </w:rPr>
        <w:t>Western</w:t>
      </w:r>
      <w:r w:rsidRPr="009F214B">
        <w:rPr>
          <w:u w:val="single"/>
        </w:rPr>
        <w:t xml:space="preserve"> countries, continue to be </w:t>
      </w:r>
      <w:r w:rsidRPr="009F214B">
        <w:rPr>
          <w:rStyle w:val="Emphasis"/>
        </w:rPr>
        <w:t>accused</w:t>
      </w:r>
      <w:r w:rsidRPr="009F214B">
        <w:rPr>
          <w:u w:val="single"/>
        </w:rPr>
        <w:t xml:space="preserve"> of </w:t>
      </w:r>
      <w:r w:rsidRPr="009F214B">
        <w:rPr>
          <w:rStyle w:val="Emphasis"/>
        </w:rPr>
        <w:t>hoarding medical supplies</w:t>
      </w:r>
      <w:r w:rsidRPr="009F214B">
        <w:rPr>
          <w:u w:val="single"/>
        </w:rPr>
        <w:t>, having purchased one billion surplus vaccine doses</w:t>
      </w:r>
      <w:r w:rsidRPr="009F214B">
        <w:rPr>
          <w:sz w:val="16"/>
        </w:rPr>
        <w:t xml:space="preserve"> (more than is required to vaccinate their citizens). In their absence, </w:t>
      </w:r>
      <w:r w:rsidRPr="009F214B">
        <w:rPr>
          <w:highlight w:val="green"/>
          <w:u w:val="single"/>
        </w:rPr>
        <w:t>China</w:t>
      </w:r>
      <w:r w:rsidRPr="009F214B">
        <w:rPr>
          <w:sz w:val="16"/>
        </w:rPr>
        <w:t xml:space="preserve">—and, to a lesser extent, Russia—have </w:t>
      </w:r>
      <w:r w:rsidRPr="009F214B">
        <w:rPr>
          <w:rStyle w:val="Emphasis"/>
        </w:rPr>
        <w:t xml:space="preserve">rushed to </w:t>
      </w:r>
      <w:r w:rsidRPr="009F214B">
        <w:rPr>
          <w:rStyle w:val="Emphasis"/>
          <w:highlight w:val="green"/>
        </w:rPr>
        <w:t>take advantage</w:t>
      </w:r>
      <w:r w:rsidRPr="009F214B">
        <w:rPr>
          <w:highlight w:val="green"/>
          <w:u w:val="single"/>
        </w:rPr>
        <w:t xml:space="preserve"> of </w:t>
      </w:r>
      <w:r w:rsidRPr="009F214B">
        <w:rPr>
          <w:u w:val="single"/>
        </w:rPr>
        <w:t xml:space="preserve">the </w:t>
      </w:r>
      <w:r w:rsidRPr="009F214B">
        <w:rPr>
          <w:highlight w:val="green"/>
          <w:u w:val="single"/>
        </w:rPr>
        <w:t>vaccine gap</w:t>
      </w:r>
      <w:r w:rsidRPr="009F214B">
        <w:rPr>
          <w:u w:val="single"/>
        </w:rPr>
        <w:t xml:space="preserve"> in the Global South, particularly </w:t>
      </w:r>
      <w:r w:rsidRPr="009F214B">
        <w:rPr>
          <w:highlight w:val="green"/>
          <w:u w:val="single"/>
        </w:rPr>
        <w:t xml:space="preserve">in </w:t>
      </w:r>
      <w:r w:rsidRPr="009F214B">
        <w:rPr>
          <w:rStyle w:val="Emphasis"/>
          <w:highlight w:val="green"/>
        </w:rPr>
        <w:t>Latin America</w:t>
      </w:r>
      <w:r w:rsidRPr="009F214B">
        <w:rPr>
          <w:rStyle w:val="Emphasis"/>
        </w:rPr>
        <w:t xml:space="preserve"> and the Caribbean</w:t>
      </w:r>
      <w:r w:rsidRPr="009F214B">
        <w:rPr>
          <w:u w:val="single"/>
        </w:rPr>
        <w:t xml:space="preserve">. A </w:t>
      </w:r>
      <w:r w:rsidRPr="009F214B">
        <w:rPr>
          <w:rStyle w:val="Emphasis"/>
          <w:highlight w:val="green"/>
        </w:rPr>
        <w:t>lack</w:t>
      </w:r>
      <w:r w:rsidRPr="009F214B">
        <w:rPr>
          <w:highlight w:val="green"/>
          <w:u w:val="single"/>
        </w:rPr>
        <w:t xml:space="preserve"> of </w:t>
      </w:r>
      <w:r w:rsidRPr="009F214B">
        <w:rPr>
          <w:rStyle w:val="Emphasis"/>
        </w:rPr>
        <w:t>leadership</w:t>
      </w:r>
      <w:r w:rsidRPr="009F214B">
        <w:rPr>
          <w:u w:val="single"/>
        </w:rPr>
        <w:t xml:space="preserve"> from Washington in </w:t>
      </w:r>
      <w:r w:rsidRPr="009F214B">
        <w:rPr>
          <w:rStyle w:val="Emphasis"/>
          <w:highlight w:val="green"/>
        </w:rPr>
        <w:t>sharing</w:t>
      </w:r>
      <w:r w:rsidRPr="009F214B">
        <w:rPr>
          <w:rStyle w:val="Emphasis"/>
        </w:rPr>
        <w:t xml:space="preserve"> vaccines and their </w:t>
      </w:r>
      <w:r w:rsidRPr="009F214B">
        <w:rPr>
          <w:rStyle w:val="Emphasis"/>
          <w:highlight w:val="green"/>
        </w:rPr>
        <w:t>intellectual property</w:t>
      </w:r>
      <w:r w:rsidRPr="009F214B">
        <w:rPr>
          <w:sz w:val="16"/>
        </w:rPr>
        <w:t xml:space="preserve"> (IP) earlier in the pandemic </w:t>
      </w:r>
      <w:r w:rsidRPr="009F214B">
        <w:rPr>
          <w:u w:val="single"/>
        </w:rPr>
        <w:t>has allowed its geopolitical competitors to take advantage of Latin America’s desperate need to acquire scarce vaccines</w:t>
      </w:r>
      <w:r w:rsidRPr="009F214B">
        <w:rPr>
          <w:sz w:val="16"/>
        </w:rPr>
        <w:t xml:space="preserve">. Although the region represents only eight percent of the global population, it has experienced nearly one-third of all COVID-19 deaths. Historical precedent demonstrates </w:t>
      </w:r>
      <w:r w:rsidRPr="009F214B">
        <w:rPr>
          <w:u w:val="single"/>
        </w:rPr>
        <w:t xml:space="preserve">this is not the first time that Washington’s international moral standing has been </w:t>
      </w:r>
      <w:r w:rsidRPr="009F214B">
        <w:rPr>
          <w:highlight w:val="green"/>
          <w:u w:val="single"/>
        </w:rPr>
        <w:t xml:space="preserve">damaged </w:t>
      </w:r>
      <w:r w:rsidRPr="009F214B">
        <w:rPr>
          <w:u w:val="single"/>
        </w:rPr>
        <w:t>during a global health crisis, due to the lack of political will to share lifesaving drugs and other vital resources</w:t>
      </w:r>
      <w:r w:rsidRPr="009F214B">
        <w:rPr>
          <w:sz w:val="16"/>
        </w:rPr>
        <w:t xml:space="preserve">. However, this time around, unlike in such past episodes, </w:t>
      </w:r>
      <w:r w:rsidRPr="009F214B">
        <w:rPr>
          <w:u w:val="single"/>
        </w:rPr>
        <w:t xml:space="preserve">there will be </w:t>
      </w:r>
      <w:r w:rsidRPr="009F214B">
        <w:rPr>
          <w:rStyle w:val="Emphasis"/>
        </w:rPr>
        <w:t xml:space="preserve">concrete geopolitical consequences to </w:t>
      </w:r>
      <w:r w:rsidRPr="009F214B">
        <w:rPr>
          <w:rStyle w:val="Emphasis"/>
          <w:highlight w:val="green"/>
        </w:rPr>
        <w:t>Washington’s</w:t>
      </w:r>
      <w:r w:rsidRPr="009F214B">
        <w:rPr>
          <w:rStyle w:val="Emphasis"/>
        </w:rPr>
        <w:t xml:space="preserve"> inaction.</w:t>
      </w:r>
    </w:p>
    <w:p w14:paraId="1071A618" w14:textId="77777777" w:rsidR="00660583" w:rsidRPr="009F214B" w:rsidRDefault="00660583" w:rsidP="00660583">
      <w:pPr>
        <w:rPr>
          <w:sz w:val="16"/>
        </w:rPr>
      </w:pPr>
      <w:r w:rsidRPr="009F214B">
        <w:rPr>
          <w:sz w:val="16"/>
        </w:rPr>
        <w:t xml:space="preserve">In recent years, </w:t>
      </w:r>
      <w:r w:rsidRPr="009F214B">
        <w:rPr>
          <w:u w:val="single"/>
        </w:rPr>
        <w:t xml:space="preserve">the </w:t>
      </w:r>
      <w:r w:rsidRPr="009F214B">
        <w:rPr>
          <w:highlight w:val="green"/>
          <w:u w:val="single"/>
        </w:rPr>
        <w:t xml:space="preserve">U.S. </w:t>
      </w:r>
      <w:r w:rsidRPr="009F214B">
        <w:rPr>
          <w:u w:val="single"/>
        </w:rPr>
        <w:t xml:space="preserve">has </w:t>
      </w:r>
      <w:r w:rsidRPr="009F214B">
        <w:rPr>
          <w:rStyle w:val="Emphasis"/>
          <w:highlight w:val="green"/>
        </w:rPr>
        <w:t>lost</w:t>
      </w:r>
      <w:r w:rsidRPr="009F214B">
        <w:rPr>
          <w:rStyle w:val="Emphasis"/>
        </w:rPr>
        <w:t xml:space="preserve"> significant political and economic </w:t>
      </w:r>
      <w:r w:rsidRPr="009F214B">
        <w:rPr>
          <w:rStyle w:val="Emphasis"/>
          <w:highlight w:val="green"/>
        </w:rPr>
        <w:t>influence</w:t>
      </w:r>
      <w:r w:rsidRPr="009F214B">
        <w:rPr>
          <w:u w:val="single"/>
        </w:rPr>
        <w:t xml:space="preserve"> among its southern neighbors; without swift remedial action, its geopolitical </w:t>
      </w:r>
      <w:r w:rsidRPr="009F214B">
        <w:rPr>
          <w:highlight w:val="green"/>
          <w:u w:val="single"/>
        </w:rPr>
        <w:t>rivals</w:t>
      </w:r>
      <w:r w:rsidRPr="009F214B">
        <w:rPr>
          <w:u w:val="single"/>
        </w:rPr>
        <w:t xml:space="preserve"> may cement such losses through their campaigns of </w:t>
      </w:r>
      <w:r w:rsidRPr="009F214B">
        <w:rPr>
          <w:highlight w:val="green"/>
          <w:u w:val="single"/>
        </w:rPr>
        <w:t>vaccine diplomacy</w:t>
      </w:r>
      <w:r w:rsidRPr="009F214B">
        <w:rPr>
          <w:u w:val="single"/>
        </w:rPr>
        <w:t>. To rebuild its influence in the region, Washington will need to muster the political will to increase Latin America and the Caribbean’s access to vaccines and develop a sound strategy for its own vaccine diplomacy</w:t>
      </w:r>
      <w:r w:rsidRPr="009F214B">
        <w:rPr>
          <w:sz w:val="16"/>
        </w:rPr>
        <w:t xml:space="preserve">. Already, </w:t>
      </w:r>
      <w:r w:rsidRPr="009F214B">
        <w:rPr>
          <w:u w:val="single"/>
        </w:rPr>
        <w:t xml:space="preserve">some countries in the region have been </w:t>
      </w:r>
      <w:r w:rsidRPr="009F214B">
        <w:rPr>
          <w:rStyle w:val="Emphasis"/>
        </w:rPr>
        <w:t>sufficiently strong-armed by other global powers, the implications of which could be damaging for U.S. interests</w:t>
      </w:r>
      <w:r w:rsidRPr="009F214B">
        <w:rPr>
          <w:sz w:val="16"/>
        </w:rPr>
        <w:t>. As the world transitions into the next stage of the pandemic, those nations that continue to be most ravaged by COVID-19 will likely continue to remember which countries provided them with aid and succor in their time of need.</w:t>
      </w:r>
    </w:p>
    <w:p w14:paraId="72FD9F36" w14:textId="77777777" w:rsidR="00660583" w:rsidRPr="009F214B" w:rsidRDefault="00660583" w:rsidP="00660583">
      <w:pPr>
        <w:rPr>
          <w:sz w:val="16"/>
        </w:rPr>
      </w:pPr>
      <w:r w:rsidRPr="009F214B">
        <w:rPr>
          <w:sz w:val="16"/>
        </w:rPr>
        <w:t>History repeats itself</w:t>
      </w:r>
    </w:p>
    <w:p w14:paraId="06D1D92D" w14:textId="77777777" w:rsidR="00660583" w:rsidRPr="009F214B" w:rsidRDefault="00660583" w:rsidP="00660583">
      <w:pPr>
        <w:rPr>
          <w:sz w:val="16"/>
        </w:rPr>
      </w:pPr>
      <w:r w:rsidRPr="009F214B">
        <w:rPr>
          <w:sz w:val="16"/>
        </w:rPr>
        <w:t>In 1981, the first cases of acquired immunodeficiency syndrome (AIDS) were reported; the following decade was defined by a devastating global AIDS epidemic (which would eventually be recognized as a pandemic). Analogous to how Latin America and the Caribbean have borne disproportionately the burden of COVID-19, Africa was hit hardest by the AIDS epidemic. Many parallels can be drawn between the international handlings of both the COVID-19 and AIDS pandemics.</w:t>
      </w:r>
    </w:p>
    <w:p w14:paraId="3B853EE2" w14:textId="77777777" w:rsidR="00660583" w:rsidRPr="009F214B" w:rsidRDefault="00660583" w:rsidP="00660583">
      <w:pPr>
        <w:rPr>
          <w:sz w:val="16"/>
        </w:rPr>
      </w:pPr>
      <w:r w:rsidRPr="009F214B">
        <w:rPr>
          <w:sz w:val="16"/>
        </w:rPr>
        <w:t>By the late 1980s, once antiretroviral therapies (ARV) were approved by the U.S. Food and Drug Administration (FDA), AIDS deaths in the U.S. began to decline immediately. Nevertheless, high levels of AIDS-related deaths in Africa continued for another decade. Africa’s enduring fight against AIDS was largely due to the cost of ARVs, which, at the time, were priced at USD $10,000 per person annually—completely out of reach for most developing countries.</w:t>
      </w:r>
    </w:p>
    <w:p w14:paraId="01CA2C09" w14:textId="77777777" w:rsidR="00660583" w:rsidRPr="009F214B" w:rsidRDefault="00660583" w:rsidP="00660583">
      <w:pPr>
        <w:rPr>
          <w:sz w:val="16"/>
        </w:rPr>
      </w:pPr>
      <w:r w:rsidRPr="009F214B">
        <w:rPr>
          <w:sz w:val="16"/>
        </w:rPr>
        <w:t>Pharmaceutical companies argued that the drug’s high selling price was necessary to procure a return on its investment in the research and development (R&amp;D) of the ARV, and that pricing the drugs at a marginal cost would maximize consumer surplus while also halting future development in the industry.</w:t>
      </w:r>
    </w:p>
    <w:p w14:paraId="44081722" w14:textId="77777777" w:rsidR="00660583" w:rsidRPr="009F214B" w:rsidRDefault="00660583" w:rsidP="00660583">
      <w:pPr>
        <w:rPr>
          <w:sz w:val="16"/>
        </w:rPr>
      </w:pPr>
      <w:r w:rsidRPr="009F214B">
        <w:rPr>
          <w:sz w:val="16"/>
        </w:rPr>
        <w:t>When pricing a drug, a pharmaceutical company needs to factor-in several costs: 1) the cost of R&amp;D for drugs that never enter the market; 2) clinical trials necessary to comply with regulatory requirements; 3) and the marketing cost of promoting the new drug. While the original price of the patented ARV was USD $10,000 per patient per year, the price of the generic version, manufactured by the Indian pharmaceutical company Cipla, was only USD $1.00 per day.</w:t>
      </w:r>
    </w:p>
    <w:p w14:paraId="056C403C" w14:textId="77777777" w:rsidR="00660583" w:rsidRPr="009F214B" w:rsidRDefault="00660583" w:rsidP="00660583">
      <w:pPr>
        <w:rPr>
          <w:sz w:val="16"/>
        </w:rPr>
      </w:pPr>
      <w:r w:rsidRPr="009F214B">
        <w:rPr>
          <w:sz w:val="16"/>
        </w:rPr>
        <w:t xml:space="preserve">During the AIDS pandemic, since many developing countries were members of the World Trade Organization (WTO), they were forbidden from importing generic pharmaceutical products because </w:t>
      </w:r>
      <w:proofErr w:type="gramStart"/>
      <w:r w:rsidRPr="009F214B">
        <w:rPr>
          <w:sz w:val="16"/>
        </w:rPr>
        <w:t>in order to</w:t>
      </w:r>
      <w:proofErr w:type="gramEnd"/>
      <w:r w:rsidRPr="009F214B">
        <w:rPr>
          <w:sz w:val="16"/>
        </w:rPr>
        <w:t xml:space="preserve"> maintain compliance with regulations imposed by the Trade Related Aspects of Intellectual Property (TRIPS) agreement. Western pharmaceutical companies—the owners of the IP rights for the medications—blocked access to generic ARV drugs out of fear that the importation of these generic alternatives would ultimately threaten their net profitization. Despite the protests of the pharmaceutical industry, India and South Africa continued to compete with and defy the U.S. and the WTO (a body in which powerful industrialized economies—those of the U.S., Europe, and Japan—wield disproportionate influence).</w:t>
      </w:r>
    </w:p>
    <w:p w14:paraId="24E8EFDA" w14:textId="77777777" w:rsidR="00660583" w:rsidRPr="009F214B" w:rsidRDefault="00660583" w:rsidP="00660583">
      <w:pPr>
        <w:rPr>
          <w:sz w:val="16"/>
        </w:rPr>
      </w:pPr>
      <w:r w:rsidRPr="009F214B">
        <w:rPr>
          <w:sz w:val="16"/>
        </w:rPr>
        <w:t xml:space="preserve">Drug companies eventually sued to keep lifesaving therapies out of the hands of dying AIDS-sufferers in Africa, a </w:t>
      </w:r>
      <w:proofErr w:type="gramStart"/>
      <w:r w:rsidRPr="009F214B">
        <w:rPr>
          <w:sz w:val="16"/>
        </w:rPr>
        <w:t>state of affairs</w:t>
      </w:r>
      <w:proofErr w:type="gramEnd"/>
      <w:r w:rsidRPr="009F214B">
        <w:rPr>
          <w:sz w:val="16"/>
        </w:rPr>
        <w:t xml:space="preserve"> that engendered a forceful reaction from international activists. After years of political pressure, Washington was forced to yield, eventually pushing for the relaxation of stringent IP protections for ARVs, making generic versions of the drugs more accessible and affordable. Despite its eventual concession, the perception that the U.S. had fought bitterly to prioritize pharmaceutical company profits over human lives in the Global South only helped bolster negative narratives surrounding the Western superpower.</w:t>
      </w:r>
    </w:p>
    <w:p w14:paraId="17463E90" w14:textId="77777777" w:rsidR="00660583" w:rsidRPr="009F214B" w:rsidRDefault="00660583" w:rsidP="00660583">
      <w:pPr>
        <w:rPr>
          <w:sz w:val="16"/>
        </w:rPr>
      </w:pPr>
      <w:r w:rsidRPr="009F214B">
        <w:rPr>
          <w:sz w:val="16"/>
        </w:rPr>
        <w:t xml:space="preserve">However, unlike the unipolarity that characterized the 1990s and early 2000s, </w:t>
      </w:r>
      <w:r w:rsidRPr="009F214B">
        <w:rPr>
          <w:u w:val="single"/>
        </w:rPr>
        <w:t xml:space="preserve">the </w:t>
      </w:r>
      <w:r w:rsidRPr="009F214B">
        <w:rPr>
          <w:highlight w:val="green"/>
          <w:u w:val="single"/>
        </w:rPr>
        <w:t xml:space="preserve">U.S. </w:t>
      </w:r>
      <w:r w:rsidRPr="009F214B">
        <w:rPr>
          <w:u w:val="single"/>
        </w:rPr>
        <w:t xml:space="preserve">is </w:t>
      </w:r>
      <w:r w:rsidRPr="009F214B">
        <w:rPr>
          <w:rStyle w:val="Emphasis"/>
          <w:highlight w:val="green"/>
        </w:rPr>
        <w:t>no longer</w:t>
      </w:r>
      <w:r w:rsidRPr="009F214B">
        <w:rPr>
          <w:rStyle w:val="Emphasis"/>
        </w:rPr>
        <w:t xml:space="preserve"> the only global </w:t>
      </w:r>
      <w:r w:rsidRPr="009F214B">
        <w:rPr>
          <w:rStyle w:val="Emphasis"/>
          <w:highlight w:val="green"/>
        </w:rPr>
        <w:t>superpower</w:t>
      </w:r>
      <w:r w:rsidRPr="009F214B">
        <w:rPr>
          <w:rStyle w:val="Emphasis"/>
        </w:rPr>
        <w:t xml:space="preserve">, and the humanitarian </w:t>
      </w:r>
      <w:r w:rsidRPr="009F214B">
        <w:rPr>
          <w:rStyle w:val="Emphasis"/>
          <w:highlight w:val="green"/>
        </w:rPr>
        <w:t>decisions it makes</w:t>
      </w:r>
      <w:r w:rsidRPr="009F214B">
        <w:rPr>
          <w:rStyle w:val="Emphasis"/>
        </w:rPr>
        <w:t xml:space="preserve"> now</w:t>
      </w:r>
      <w:r w:rsidRPr="009F214B">
        <w:rPr>
          <w:sz w:val="16"/>
        </w:rPr>
        <w:t>—during a new global health crisis—</w:t>
      </w:r>
      <w:r w:rsidRPr="009F214B">
        <w:rPr>
          <w:u w:val="single"/>
        </w:rPr>
        <w:t xml:space="preserve">have the potential to be </w:t>
      </w:r>
      <w:r w:rsidRPr="009F214B">
        <w:rPr>
          <w:rStyle w:val="Emphasis"/>
        </w:rPr>
        <w:t xml:space="preserve">hugely </w:t>
      </w:r>
      <w:r w:rsidRPr="009F214B">
        <w:rPr>
          <w:rStyle w:val="Emphasis"/>
          <w:highlight w:val="green"/>
        </w:rPr>
        <w:t>consequential</w:t>
      </w:r>
      <w:r w:rsidRPr="009F214B">
        <w:rPr>
          <w:rStyle w:val="Emphasis"/>
        </w:rPr>
        <w:t xml:space="preserve"> for the country’s influence and image</w:t>
      </w:r>
      <w:r w:rsidRPr="009F214B">
        <w:rPr>
          <w:sz w:val="16"/>
        </w:rPr>
        <w:t xml:space="preserve">. </w:t>
      </w:r>
      <w:proofErr w:type="gramStart"/>
      <w:r w:rsidRPr="009F214B">
        <w:rPr>
          <w:sz w:val="16"/>
        </w:rPr>
        <w:t>Similar to</w:t>
      </w:r>
      <w:proofErr w:type="gramEnd"/>
      <w:r w:rsidRPr="009F214B">
        <w:rPr>
          <w:sz w:val="16"/>
        </w:rPr>
        <w:t xml:space="preserve"> its trajectory at the height of the AIDS crisis, </w:t>
      </w:r>
      <w:r w:rsidRPr="009F214B">
        <w:rPr>
          <w:u w:val="single"/>
        </w:rPr>
        <w:t>Washington only recently voiced its desire to back the WTO patent waiver proposal, having come under tremendous international pressure</w:t>
      </w:r>
      <w:r w:rsidRPr="009F214B">
        <w:rPr>
          <w:sz w:val="16"/>
        </w:rPr>
        <w:t xml:space="preserve">. Granted, the U.S. backed a patent waiver for COVID-19 vaccines much faster than it did for ARVs in the 1980s. However, </w:t>
      </w:r>
      <w:r w:rsidRPr="009F214B">
        <w:rPr>
          <w:u w:val="single"/>
        </w:rPr>
        <w:t xml:space="preserve">having been presented with a rare opportunity to make amends for past moral missteps—by </w:t>
      </w:r>
      <w:r w:rsidRPr="009F214B">
        <w:rPr>
          <w:rStyle w:val="Emphasis"/>
          <w:highlight w:val="green"/>
        </w:rPr>
        <w:t xml:space="preserve">eliminating </w:t>
      </w:r>
      <w:r w:rsidRPr="009F214B">
        <w:rPr>
          <w:rStyle w:val="Emphasis"/>
        </w:rPr>
        <w:t xml:space="preserve">vaccine </w:t>
      </w:r>
      <w:r w:rsidRPr="009F214B">
        <w:rPr>
          <w:rStyle w:val="Emphasis"/>
          <w:highlight w:val="green"/>
        </w:rPr>
        <w:t xml:space="preserve">IP </w:t>
      </w:r>
      <w:r w:rsidRPr="009F214B">
        <w:rPr>
          <w:rStyle w:val="Emphasis"/>
        </w:rPr>
        <w:t>protections</w:t>
      </w:r>
      <w:r w:rsidRPr="009F214B">
        <w:rPr>
          <w:u w:val="single"/>
        </w:rPr>
        <w:t xml:space="preserve"> to ensure that affordable, generic versions of COVID-19 vaccines could be </w:t>
      </w:r>
      <w:r w:rsidRPr="009F214B">
        <w:rPr>
          <w:rStyle w:val="Emphasis"/>
        </w:rPr>
        <w:t xml:space="preserve">manufactured en masse around the world—the </w:t>
      </w:r>
      <w:r w:rsidRPr="009F214B">
        <w:rPr>
          <w:rStyle w:val="Emphasis"/>
          <w:highlight w:val="green"/>
        </w:rPr>
        <w:t>U.S.</w:t>
      </w:r>
      <w:r w:rsidRPr="009F214B">
        <w:rPr>
          <w:rStyle w:val="Emphasis"/>
        </w:rPr>
        <w:t xml:space="preserve"> once again </w:t>
      </w:r>
      <w:r w:rsidRPr="009F214B">
        <w:rPr>
          <w:rStyle w:val="Emphasis"/>
          <w:highlight w:val="green"/>
        </w:rPr>
        <w:t>hesitated</w:t>
      </w:r>
      <w:r w:rsidRPr="009F214B">
        <w:rPr>
          <w:sz w:val="16"/>
        </w:rPr>
        <w:t>, limiting opportunities for developing nations to recover from the pandemic and again amplifying criticisms of the United States.</w:t>
      </w:r>
    </w:p>
    <w:p w14:paraId="7CDACEE9" w14:textId="77777777" w:rsidR="00660583" w:rsidRPr="009F214B" w:rsidRDefault="00660583" w:rsidP="00660583">
      <w:pPr>
        <w:rPr>
          <w:sz w:val="16"/>
        </w:rPr>
      </w:pPr>
      <w:r w:rsidRPr="009F214B">
        <w:rPr>
          <w:sz w:val="16"/>
        </w:rPr>
        <w:t>Backed by over 100 developing countries, India and South Africa are once again leading the current fight to eliminate IP protections. India and South Africa filed a waiver with the WTO requesting a temporary suspension of patent obligations under TRIPS (Sections 1, 4, 5, and 7 of Part II) so that developing countries can access vaccines in a timely manner. The intent of this effort is to boost domestic manufacturing capacity by facilitating the widespread production of generic versions of COVID-19 vaccines, evening the odds with respect to global vaccine procurement and accessibility. The waiver would also allow developing countries to procure vaccines more expeditiously, either by producing them themselves or by streamlining the cumbersome institutional and legal requirements of importing pharmaceutical products from other countries that possess the necessary manufacturing capacity.</w:t>
      </w:r>
    </w:p>
    <w:p w14:paraId="7140AE1D" w14:textId="77777777" w:rsidR="00660583" w:rsidRPr="009F214B" w:rsidRDefault="00660583" w:rsidP="00660583">
      <w:pPr>
        <w:rPr>
          <w:sz w:val="16"/>
        </w:rPr>
      </w:pPr>
      <w:r w:rsidRPr="009F214B">
        <w:rPr>
          <w:sz w:val="16"/>
        </w:rPr>
        <w:t>After months of pushback from activists and political leaders, the U.S. finally expressed its support for patent waivers, with several key Western powers (notably France and the European Union (EU)) following suit. However, Germany—a major political player in the patent waiver debate due to its powerful pharmaceutical sector—continues to oppose the move. Other European countries remain similarly split on the patent waiver proposal, reflecting the fact that any patent waiver proposal will still requires extensive negotiation (</w:t>
      </w:r>
      <w:proofErr w:type="gramStart"/>
      <w:r w:rsidRPr="009F214B">
        <w:rPr>
          <w:sz w:val="16"/>
        </w:rPr>
        <w:t>in order for</w:t>
      </w:r>
      <w:proofErr w:type="gramEnd"/>
      <w:r w:rsidRPr="009F214B">
        <w:rPr>
          <w:sz w:val="16"/>
        </w:rPr>
        <w:t xml:space="preserve"> it to be accepted, there must be unanimous consent among WTO members).</w:t>
      </w:r>
    </w:p>
    <w:p w14:paraId="596476E9" w14:textId="77777777" w:rsidR="00660583" w:rsidRPr="009F214B" w:rsidRDefault="00660583" w:rsidP="00660583">
      <w:pPr>
        <w:rPr>
          <w:sz w:val="16"/>
        </w:rPr>
      </w:pPr>
      <w:r w:rsidRPr="009F214B">
        <w:rPr>
          <w:u w:val="single"/>
        </w:rPr>
        <w:t xml:space="preserve">Political leaders and activists continue to call on the West to </w:t>
      </w:r>
      <w:r w:rsidRPr="009F214B">
        <w:rPr>
          <w:rStyle w:val="Emphasis"/>
        </w:rPr>
        <w:t>support the waiving of IP protections</w:t>
      </w:r>
      <w:r w:rsidRPr="009F214B">
        <w:rPr>
          <w:u w:val="single"/>
        </w:rPr>
        <w:t xml:space="preserve">, noting that </w:t>
      </w:r>
      <w:r w:rsidRPr="009F214B">
        <w:rPr>
          <w:rStyle w:val="Emphasis"/>
        </w:rPr>
        <w:t>current projections anticipate that wealthy countries will be able to immunize their entire populations by the end of 2021</w:t>
      </w:r>
      <w:r w:rsidRPr="009F214B">
        <w:rPr>
          <w:u w:val="single"/>
        </w:rPr>
        <w:t xml:space="preserve">, while developing countries will only see the same results in the </w:t>
      </w:r>
      <w:r w:rsidRPr="009F214B">
        <w:rPr>
          <w:rStyle w:val="Emphasis"/>
        </w:rPr>
        <w:t>next three to four years</w:t>
      </w:r>
      <w:r w:rsidRPr="009F214B">
        <w:rPr>
          <w:sz w:val="16"/>
        </w:rPr>
        <w:t>. Unlike the AIDS pandemic, COVID-19 has generated not only massive medical concerns, but also a global economic crisis: vaccination campaigns in richer countries have already allowed them to begin to rebuild their economies, while mass unemployment and lockdowns continue to strangle the economies of many developing nations. Increasing the supply and accessibility of vaccines in the developing world will undoubtedly facilitate a faster, and more equal, economic recovery. Continuing to allow the virus to spread unencumbered throughout the Global South, however, will only increase the likelihood of further viral mutations, possibly jeopardizing the efficacy of existing vaccines and further perpetuating already grave economic and medical concerns.</w:t>
      </w:r>
    </w:p>
    <w:p w14:paraId="7E32A387" w14:textId="77777777" w:rsidR="00660583" w:rsidRPr="009F214B" w:rsidRDefault="00660583" w:rsidP="00660583">
      <w:pPr>
        <w:rPr>
          <w:u w:val="single"/>
        </w:rPr>
      </w:pPr>
      <w:r w:rsidRPr="009F214B">
        <w:rPr>
          <w:rStyle w:val="Emphasis"/>
        </w:rPr>
        <w:t>Washington’s initial unwillingness to cross the pharmaceutical industry has undeniably damaged the moral standing of the United States</w:t>
      </w:r>
      <w:r w:rsidRPr="009F214B">
        <w:rPr>
          <w:sz w:val="16"/>
        </w:rPr>
        <w:t xml:space="preserve">. Moreover, </w:t>
      </w:r>
      <w:r w:rsidRPr="009F214B">
        <w:rPr>
          <w:u w:val="single"/>
        </w:rPr>
        <w:t xml:space="preserve">this decision also created a humanitarian </w:t>
      </w:r>
      <w:r w:rsidRPr="009F214B">
        <w:rPr>
          <w:highlight w:val="green"/>
          <w:u w:val="single"/>
        </w:rPr>
        <w:t>void</w:t>
      </w:r>
      <w:r w:rsidRPr="009F214B">
        <w:rPr>
          <w:u w:val="single"/>
        </w:rPr>
        <w:t xml:space="preserve"> eagerly </w:t>
      </w:r>
      <w:r w:rsidRPr="009F214B">
        <w:rPr>
          <w:highlight w:val="green"/>
          <w:u w:val="single"/>
        </w:rPr>
        <w:t xml:space="preserve">filled by </w:t>
      </w:r>
      <w:r w:rsidRPr="009F214B">
        <w:rPr>
          <w:rStyle w:val="Emphasis"/>
          <w:highlight w:val="green"/>
        </w:rPr>
        <w:t>Beijing</w:t>
      </w:r>
      <w:r w:rsidRPr="009F214B">
        <w:rPr>
          <w:sz w:val="16"/>
        </w:rPr>
        <w:t xml:space="preserve"> and Moscow, </w:t>
      </w:r>
      <w:r w:rsidRPr="009F214B">
        <w:rPr>
          <w:u w:val="single"/>
        </w:rPr>
        <w:t xml:space="preserve">as they actively seek to position themselves as the benefactors of the most COVID-19-stricken region of the world: </w:t>
      </w:r>
      <w:r w:rsidRPr="009F214B">
        <w:rPr>
          <w:rStyle w:val="Emphasis"/>
        </w:rPr>
        <w:t>Latin America and the Caribbean</w:t>
      </w:r>
      <w:r w:rsidRPr="009F214B">
        <w:rPr>
          <w:sz w:val="16"/>
        </w:rPr>
        <w:t xml:space="preserve">. To date, Russian and </w:t>
      </w:r>
      <w:r w:rsidRPr="009F214B">
        <w:rPr>
          <w:rStyle w:val="Emphasis"/>
          <w:highlight w:val="green"/>
        </w:rPr>
        <w:t>Chinese</w:t>
      </w:r>
      <w:r w:rsidRPr="009F214B">
        <w:rPr>
          <w:highlight w:val="green"/>
          <w:u w:val="single"/>
        </w:rPr>
        <w:t xml:space="preserve"> </w:t>
      </w:r>
      <w:r w:rsidRPr="009F214B">
        <w:rPr>
          <w:rStyle w:val="Emphasis"/>
          <w:highlight w:val="green"/>
        </w:rPr>
        <w:t>vaccine diplomacy</w:t>
      </w:r>
      <w:r w:rsidRPr="009F214B">
        <w:rPr>
          <w:rStyle w:val="Emphasis"/>
        </w:rPr>
        <w:t xml:space="preserve"> have already </w:t>
      </w:r>
      <w:r w:rsidRPr="009F214B">
        <w:rPr>
          <w:rStyle w:val="Emphasis"/>
          <w:highlight w:val="green"/>
        </w:rPr>
        <w:t>led to</w:t>
      </w:r>
      <w:r w:rsidRPr="009F214B">
        <w:rPr>
          <w:rStyle w:val="Emphasis"/>
        </w:rPr>
        <w:t xml:space="preserve"> economic, diplomatic, and political </w:t>
      </w:r>
      <w:r w:rsidRPr="009F214B">
        <w:rPr>
          <w:rStyle w:val="Emphasis"/>
          <w:highlight w:val="green"/>
        </w:rPr>
        <w:t>losses</w:t>
      </w:r>
      <w:r w:rsidRPr="009F214B">
        <w:rPr>
          <w:rStyle w:val="Emphasis"/>
        </w:rPr>
        <w:t xml:space="preserve"> being felt by Washington</w:t>
      </w:r>
      <w:r w:rsidRPr="009F214B">
        <w:rPr>
          <w:u w:val="single"/>
        </w:rPr>
        <w:t>; this trend</w:t>
      </w:r>
      <w:r w:rsidRPr="009F214B">
        <w:rPr>
          <w:sz w:val="16"/>
        </w:rPr>
        <w:t xml:space="preserve">, if allowed to continue, </w:t>
      </w:r>
      <w:r w:rsidRPr="009F214B">
        <w:rPr>
          <w:u w:val="single"/>
        </w:rPr>
        <w:t xml:space="preserve">will only further </w:t>
      </w:r>
      <w:r w:rsidRPr="009F214B">
        <w:rPr>
          <w:rStyle w:val="Emphasis"/>
          <w:highlight w:val="green"/>
        </w:rPr>
        <w:t>limit U.S.</w:t>
      </w:r>
      <w:r w:rsidRPr="009F214B">
        <w:rPr>
          <w:rStyle w:val="Emphasis"/>
        </w:rPr>
        <w:t xml:space="preserve"> regional </w:t>
      </w:r>
      <w:r w:rsidRPr="009F214B">
        <w:rPr>
          <w:rStyle w:val="Emphasis"/>
          <w:highlight w:val="green"/>
        </w:rPr>
        <w:t>influence</w:t>
      </w:r>
      <w:r w:rsidRPr="009F214B">
        <w:rPr>
          <w:u w:val="single"/>
        </w:rPr>
        <w:t xml:space="preserve"> with its neighbors to the south.</w:t>
      </w:r>
    </w:p>
    <w:p w14:paraId="77B87EE8" w14:textId="77777777" w:rsidR="00660583" w:rsidRPr="009F214B" w:rsidRDefault="00660583" w:rsidP="00660583">
      <w:pPr>
        <w:rPr>
          <w:sz w:val="16"/>
        </w:rPr>
      </w:pPr>
      <w:r w:rsidRPr="009F214B">
        <w:rPr>
          <w:sz w:val="16"/>
        </w:rPr>
        <w:t>A lack of strategy and political will</w:t>
      </w:r>
    </w:p>
    <w:p w14:paraId="7BE976B3" w14:textId="77777777" w:rsidR="00660583" w:rsidRPr="009F214B" w:rsidRDefault="00660583" w:rsidP="00660583">
      <w:pPr>
        <w:rPr>
          <w:sz w:val="16"/>
        </w:rPr>
      </w:pPr>
      <w:r w:rsidRPr="009F214B">
        <w:rPr>
          <w:u w:val="single"/>
        </w:rPr>
        <w:t xml:space="preserve">In the absence of an </w:t>
      </w:r>
      <w:r w:rsidRPr="009F214B">
        <w:rPr>
          <w:rStyle w:val="Emphasis"/>
        </w:rPr>
        <w:t>effective vaccine diplomacy strategy from Washington</w:t>
      </w:r>
      <w:r w:rsidRPr="009F214B">
        <w:rPr>
          <w:u w:val="single"/>
        </w:rPr>
        <w:t>, and with the perpetuation of its current nationalistic vaccine policy, some of the pharmaceutical companies</w:t>
      </w:r>
      <w:r w:rsidRPr="009F214B">
        <w:rPr>
          <w:sz w:val="16"/>
        </w:rPr>
        <w:t xml:space="preserve"> that the U.S. so readily protects </w:t>
      </w:r>
      <w:r w:rsidRPr="009F214B">
        <w:rPr>
          <w:u w:val="single"/>
        </w:rPr>
        <w:t xml:space="preserve">have pushed countries throughout </w:t>
      </w:r>
      <w:r w:rsidRPr="009F214B">
        <w:rPr>
          <w:rStyle w:val="Emphasis"/>
        </w:rPr>
        <w:t>Latin America and the Caribbean into the waiting arms of Beijing</w:t>
      </w:r>
      <w:r w:rsidRPr="009F214B">
        <w:rPr>
          <w:sz w:val="16"/>
        </w:rPr>
        <w:t xml:space="preserve"> and Moscow. While some Latin American countries have received a few vaccines from Western companies, most nations in the region continue to struggle to obtain doses. </w:t>
      </w:r>
      <w:r w:rsidRPr="009F214B">
        <w:rPr>
          <w:u w:val="single"/>
        </w:rPr>
        <w:t>Pfizer, a U.S. pharmaceutical company, was accused of bullying Latin American countries during vaccine procurement negotiations, using its own leverage to attempt to force desperate nations to offer sovereign assets</w:t>
      </w:r>
      <w:r w:rsidRPr="009F214B">
        <w:rPr>
          <w:sz w:val="16"/>
        </w:rPr>
        <w:t>—such as their embassies—as collateral. Pfizer’s efforts resulted in a lost deal with Argentina, which has continued to grow increasingly closer to China.</w:t>
      </w:r>
    </w:p>
    <w:p w14:paraId="467BAAF0" w14:textId="77777777" w:rsidR="00660583" w:rsidRPr="009F214B" w:rsidRDefault="00660583" w:rsidP="00660583">
      <w:pPr>
        <w:rPr>
          <w:u w:val="single"/>
        </w:rPr>
      </w:pPr>
      <w:r w:rsidRPr="009F214B">
        <w:rPr>
          <w:u w:val="single"/>
        </w:rPr>
        <w:t xml:space="preserve">While the U.S. possesses a </w:t>
      </w:r>
      <w:r w:rsidRPr="009F214B">
        <w:rPr>
          <w:rStyle w:val="Emphasis"/>
        </w:rPr>
        <w:t>surplus of COVID-19 vaccines, it has failed to develop an effective, far-reaching donation strategy</w:t>
      </w:r>
      <w:r w:rsidRPr="009F214B">
        <w:rPr>
          <w:u w:val="single"/>
        </w:rPr>
        <w:t>. Only recently did the Biden administration announce its plans to ship 80 million vaccines—a small portion of its surplus supply—abroad</w:t>
      </w:r>
      <w:r w:rsidRPr="009F214B">
        <w:rPr>
          <w:sz w:val="16"/>
        </w:rPr>
        <w:t xml:space="preserve">. Of the initial 25 million doses destined to be distributed internationally, 19 million will be donated to the largely mismanaged UN-backed COVAX program, with only six million of these COVAX doses designated for Latin America and the Caribbean. </w:t>
      </w:r>
      <w:r w:rsidRPr="009F214B">
        <w:rPr>
          <w:u w:val="single"/>
        </w:rPr>
        <w:t xml:space="preserve">In comparison, </w:t>
      </w:r>
      <w:r w:rsidRPr="009F214B">
        <w:rPr>
          <w:highlight w:val="green"/>
          <w:u w:val="single"/>
        </w:rPr>
        <w:t>China</w:t>
      </w:r>
      <w:r w:rsidRPr="009F214B">
        <w:rPr>
          <w:u w:val="single"/>
        </w:rPr>
        <w:t xml:space="preserve"> alone has </w:t>
      </w:r>
      <w:r w:rsidRPr="009F214B">
        <w:rPr>
          <w:highlight w:val="green"/>
          <w:u w:val="single"/>
        </w:rPr>
        <w:t>donated</w:t>
      </w:r>
      <w:r w:rsidRPr="009F214B">
        <w:rPr>
          <w:u w:val="single"/>
        </w:rPr>
        <w:t xml:space="preserve"> or sold </w:t>
      </w:r>
      <w:r w:rsidRPr="009F214B">
        <w:rPr>
          <w:rStyle w:val="Emphasis"/>
          <w:highlight w:val="green"/>
        </w:rPr>
        <w:t>over 165 million vaccines</w:t>
      </w:r>
      <w:r w:rsidRPr="009F214B">
        <w:rPr>
          <w:u w:val="single"/>
        </w:rPr>
        <w:t xml:space="preserve"> to Latin America, with countries like Chile and Uruguay having vaccinated 80 and 63 percent of their populations, respectively, with Chinese vaccines.</w:t>
      </w:r>
    </w:p>
    <w:p w14:paraId="1159810C" w14:textId="77777777" w:rsidR="00660583" w:rsidRPr="009F214B" w:rsidRDefault="00660583" w:rsidP="00660583">
      <w:pPr>
        <w:rPr>
          <w:sz w:val="16"/>
        </w:rPr>
      </w:pPr>
      <w:r w:rsidRPr="009F214B">
        <w:rPr>
          <w:sz w:val="16"/>
        </w:rPr>
        <w:t>The administration of U.S. President Joe Biden previously donated a total of 4.2 million AstraZeneca vaccines to Canada and Mexico, the first vaccines that the U.S. had sent abroad. Still, this relatively modest donation was preceded by repeated calls from prominent Latin American leaders for President Biden to donate vaccines to U.S. allies in Latin America. Mexican President Andrés Manuel López Obrador (AMLO) was notably rebuffed in his request for shipments of U.S. vaccines, being told by the Biden administration that it was prioritizing the vaccination of the American public (</w:t>
      </w:r>
      <w:proofErr w:type="gramStart"/>
      <w:r w:rsidRPr="009F214B">
        <w:rPr>
          <w:sz w:val="16"/>
        </w:rPr>
        <w:t>despite the fact that</w:t>
      </w:r>
      <w:proofErr w:type="gramEnd"/>
      <w:r w:rsidRPr="009F214B">
        <w:rPr>
          <w:sz w:val="16"/>
        </w:rPr>
        <w:t xml:space="preserve"> Washington had already bought enough vaccines to inoculate the entire U.S. population several times over). Colombia President Iván Duque of Colombia, a country that is a key regional ally, has also called for the Biden administration to aid countries in the Western Hemisphere that are struggling to procure vaccines.</w:t>
      </w:r>
    </w:p>
    <w:p w14:paraId="31B86441" w14:textId="77777777" w:rsidR="00660583" w:rsidRPr="009F214B" w:rsidRDefault="00660583" w:rsidP="00660583">
      <w:pPr>
        <w:rPr>
          <w:u w:val="single"/>
        </w:rPr>
      </w:pPr>
      <w:r w:rsidRPr="009F214B">
        <w:rPr>
          <w:sz w:val="16"/>
        </w:rPr>
        <w:t xml:space="preserve">By contrast, some Latin American officials have described easier negotiations, cheaper prices, and overall better terms in their successful agreements with Russia and China. Last year, for example, Beijing offered a USD $1 billion loan to Latin American nations to help finance their purchasing of Chinese-made vaccines—an offer that was well-received by recipient countries. Due to a </w:t>
      </w:r>
      <w:r w:rsidRPr="009F214B">
        <w:rPr>
          <w:rStyle w:val="Emphasis"/>
          <w:highlight w:val="green"/>
        </w:rPr>
        <w:t>lack of</w:t>
      </w:r>
      <w:r w:rsidRPr="009F214B">
        <w:rPr>
          <w:rStyle w:val="Emphasis"/>
        </w:rPr>
        <w:t xml:space="preserve"> vaccine </w:t>
      </w:r>
      <w:r w:rsidRPr="009F214B">
        <w:rPr>
          <w:rStyle w:val="Emphasis"/>
          <w:highlight w:val="green"/>
        </w:rPr>
        <w:t>support</w:t>
      </w:r>
      <w:r w:rsidRPr="009F214B">
        <w:rPr>
          <w:rStyle w:val="Emphasis"/>
        </w:rPr>
        <w:t xml:space="preserve"> and assurance </w:t>
      </w:r>
      <w:r w:rsidRPr="009F214B">
        <w:rPr>
          <w:rStyle w:val="Emphasis"/>
          <w:highlight w:val="green"/>
        </w:rPr>
        <w:t>from Washington</w:t>
      </w:r>
      <w:r w:rsidRPr="009F214B">
        <w:rPr>
          <w:highlight w:val="green"/>
          <w:u w:val="single"/>
        </w:rPr>
        <w:t xml:space="preserve">, countries </w:t>
      </w:r>
      <w:r w:rsidRPr="009F214B">
        <w:rPr>
          <w:u w:val="single"/>
        </w:rPr>
        <w:t xml:space="preserve">are </w:t>
      </w:r>
      <w:r w:rsidRPr="009F214B">
        <w:rPr>
          <w:rStyle w:val="Emphasis"/>
        </w:rPr>
        <w:t xml:space="preserve">growing </w:t>
      </w:r>
      <w:r w:rsidRPr="009F214B">
        <w:rPr>
          <w:rStyle w:val="Emphasis"/>
          <w:highlight w:val="green"/>
        </w:rPr>
        <w:t>closer to Beijing</w:t>
      </w:r>
      <w:r w:rsidRPr="009F214B">
        <w:rPr>
          <w:rStyle w:val="Emphasis"/>
        </w:rPr>
        <w:t xml:space="preserve"> and Moscow</w:t>
      </w:r>
      <w:r w:rsidRPr="009F214B">
        <w:rPr>
          <w:u w:val="single"/>
        </w:rPr>
        <w:t>, succumbing to rival geopolitical powers that do not align with the diplomatic and economic interests of the United States.</w:t>
      </w:r>
    </w:p>
    <w:p w14:paraId="09EAE29D" w14:textId="77777777" w:rsidR="00660583" w:rsidRPr="009F214B" w:rsidRDefault="00660583" w:rsidP="00660583">
      <w:pPr>
        <w:rPr>
          <w:sz w:val="16"/>
        </w:rPr>
      </w:pPr>
      <w:r w:rsidRPr="009F214B">
        <w:rPr>
          <w:u w:val="single"/>
        </w:rPr>
        <w:t xml:space="preserve">Brazil remains one of the countries </w:t>
      </w:r>
      <w:r w:rsidRPr="009F214B">
        <w:rPr>
          <w:rStyle w:val="Emphasis"/>
        </w:rPr>
        <w:t>hardest hit by the COVID-19 pandemic</w:t>
      </w:r>
      <w:r w:rsidRPr="009F214B">
        <w:rPr>
          <w:sz w:val="16"/>
        </w:rPr>
        <w:t>. Despite President Jair Bolsanaro’s anti-science tendencies and hawkish stance towards Beijing, however, his government has still proven susceptible to the influence of China. Earlier this year, a New York Times report brought attention to the Bolsonaro government’s arrangement to allow Huawei, the Chinese telecommunications giant, to participate in upcoming biddings for contracts to construct Brazil’s 5G network. (Under the Trump Administration, Brazil had been one of the 50 countries to agree to the Clean Network Initiative—an agreement that committed signatories to forbidding Huawei from being involved in their 5G networks, due to national security concerns.) The announcement came after Brazil’s telecommunications minister, Fábio Faria, traveled to Beijing to meet with Huawei executives. Recounting his trip, Faria was quoted as saying that he had taken “advantage of the trip to ask for vaccines.” This development aligns with recent warnings from the U.S. Southern Command Chief Admiral Craig Faller, who claimed, during a U.S. Senate Armed Services Committee hearing, that China was using its vaccine leverage to push for Huawei’s integration into Latin America’s 5G networks.</w:t>
      </w:r>
    </w:p>
    <w:p w14:paraId="13046213" w14:textId="77777777" w:rsidR="00660583" w:rsidRPr="009F214B" w:rsidRDefault="00660583" w:rsidP="00660583">
      <w:pPr>
        <w:rPr>
          <w:sz w:val="16"/>
        </w:rPr>
      </w:pPr>
      <w:r w:rsidRPr="009F214B">
        <w:rPr>
          <w:u w:val="single"/>
        </w:rPr>
        <w:t xml:space="preserve">In the absence of Washington, several countries have </w:t>
      </w:r>
      <w:r w:rsidRPr="009F214B">
        <w:rPr>
          <w:rStyle w:val="Emphasis"/>
        </w:rPr>
        <w:t>increased their engagement with China and Russia</w:t>
      </w:r>
      <w:r w:rsidRPr="009F214B">
        <w:rPr>
          <w:sz w:val="16"/>
        </w:rPr>
        <w:t xml:space="preserve"> (or have at least been pressured to). </w:t>
      </w:r>
      <w:r w:rsidRPr="009F214B">
        <w:rPr>
          <w:rStyle w:val="Emphasis"/>
        </w:rPr>
        <w:t>Paraguay and Guyana</w:t>
      </w:r>
      <w:r w:rsidRPr="009F214B">
        <w:rPr>
          <w:sz w:val="16"/>
        </w:rPr>
        <w:t xml:space="preserve">, for instance, have been pushed by China to switch their official diplomatic recognition from Taiwan (Republic of China, or ROC) to China (People’s Republic of China, or PRC) and to increase bilateral trade relations. </w:t>
      </w:r>
      <w:r w:rsidRPr="009F214B">
        <w:rPr>
          <w:rStyle w:val="Emphasis"/>
        </w:rPr>
        <w:t>Colombia</w:t>
      </w:r>
      <w:r w:rsidRPr="009F214B">
        <w:rPr>
          <w:sz w:val="16"/>
        </w:rPr>
        <w:t xml:space="preserve">, historically one of Washington’s closest allies in Latin America, uncharacteristically applauded Beijing’s efforts to promote human rights at the United Nations Human Rights Council, only one week after it received half a million doses of a Chinese-made vaccine. In </w:t>
      </w:r>
      <w:r w:rsidRPr="009F214B">
        <w:rPr>
          <w:rStyle w:val="Emphasis"/>
        </w:rPr>
        <w:t>Mexico</w:t>
      </w:r>
      <w:r w:rsidRPr="009F214B">
        <w:rPr>
          <w:sz w:val="16"/>
        </w:rPr>
        <w:t xml:space="preserve">, Beijing and Moscow also scored points; after securing a second shipment of Chinese vaccines, Mexico announced it would expand its “strategic partnership” with China. With respect to Russia, when (AMLO) tested positive for COVID-19 in January, he received a call from Russian President Vladimir Putin, wishing his Mexican counterpart a quick recovery. Shortly thereafter, AMLO announced that Mexico would receive a shipment of 24 million Russian vaccines and that he had invited Putin to visit Mexico, which would mark the Russian leader’s first visit to the country in nearly a decade. These developments are especially relevant when </w:t>
      </w:r>
      <w:proofErr w:type="gramStart"/>
      <w:r w:rsidRPr="009F214B">
        <w:rPr>
          <w:sz w:val="16"/>
        </w:rPr>
        <w:t>considering the fact that</w:t>
      </w:r>
      <w:proofErr w:type="gramEnd"/>
      <w:r w:rsidRPr="009F214B">
        <w:rPr>
          <w:sz w:val="16"/>
        </w:rPr>
        <w:t>, before President Biden announced the sharing of the U.S. supply of AstraZeneca vaccines with Mexico, he had initially rejected AMLO’s call for assistance.</w:t>
      </w:r>
    </w:p>
    <w:p w14:paraId="2A333FDB" w14:textId="77777777" w:rsidR="00660583" w:rsidRPr="009F214B" w:rsidRDefault="00660583" w:rsidP="00660583">
      <w:pPr>
        <w:rPr>
          <w:sz w:val="16"/>
        </w:rPr>
      </w:pPr>
      <w:r w:rsidRPr="009F214B">
        <w:rPr>
          <w:sz w:val="16"/>
        </w:rPr>
        <w:t xml:space="preserve">In </w:t>
      </w:r>
      <w:r w:rsidRPr="009F214B">
        <w:rPr>
          <w:rStyle w:val="Emphasis"/>
        </w:rPr>
        <w:t>Bolivia</w:t>
      </w:r>
      <w:r w:rsidRPr="009F214B">
        <w:rPr>
          <w:sz w:val="16"/>
        </w:rPr>
        <w:t>, Putin has curried favor with President Luis Arce. President Arce’s political leanings are reminiscent of those of his predecessor, Evo Morales, who had an especially close relationship with Moscow; it would be reasonable to expect, therefore, that Arce may be similarly keen to deepen Moscow’s relationship with La Paz. After donating a large supply of vaccines to Bolivia, Putin sought out Arce to discuss the possible revival of several key Russian projects in the country: among them, the reactivation of a suspended nuclear power plant project, Russian development of Bolivia’s natural gas reserves, and investments in the country’s extensive lithium deposits (lithium being a mineral key to the global transition to clean energy, as it is a vital component in the production of high capacity batteries in both civilian and military hardware). In 2019, Russian businesses were beaten by other firms in the rush to invest in Bolivia’s nascent lithium industry; however, Arce has recently announced plans for new lithium projects that have received interest from both Russian and American companies.</w:t>
      </w:r>
    </w:p>
    <w:p w14:paraId="0B257CF1" w14:textId="77777777" w:rsidR="00660583" w:rsidRPr="009F214B" w:rsidRDefault="00660583" w:rsidP="00660583">
      <w:pPr>
        <w:rPr>
          <w:sz w:val="16"/>
        </w:rPr>
      </w:pPr>
      <w:r w:rsidRPr="009F214B">
        <w:rPr>
          <w:sz w:val="16"/>
        </w:rPr>
        <w:t xml:space="preserve">Throughout </w:t>
      </w:r>
      <w:r w:rsidRPr="009F214B">
        <w:rPr>
          <w:rStyle w:val="Emphasis"/>
        </w:rPr>
        <w:t>Latin America</w:t>
      </w:r>
      <w:r w:rsidRPr="009F214B">
        <w:rPr>
          <w:u w:val="single"/>
        </w:rPr>
        <w:t xml:space="preserve"> and the </w:t>
      </w:r>
      <w:r w:rsidRPr="009F214B">
        <w:rPr>
          <w:rStyle w:val="Emphasis"/>
        </w:rPr>
        <w:t>Caribbean</w:t>
      </w:r>
      <w:r w:rsidRPr="009F214B">
        <w:rPr>
          <w:sz w:val="16"/>
        </w:rPr>
        <w:t xml:space="preserve">, Russia has continued to sign vaccine deals </w:t>
      </w:r>
      <w:proofErr w:type="gramStart"/>
      <w:r w:rsidRPr="009F214B">
        <w:rPr>
          <w:sz w:val="16"/>
        </w:rPr>
        <w:t>in an effort to</w:t>
      </w:r>
      <w:proofErr w:type="gramEnd"/>
      <w:r w:rsidRPr="009F214B">
        <w:rPr>
          <w:sz w:val="16"/>
        </w:rPr>
        <w:t xml:space="preserve"> increase its influence. Russia’s vaccine diplomacy has primarily been a soft power push, unlike China’s more brazen “wolf warrior” diplomacy. Nevertheless, it represents a re-establishment of a foothold in the region that Russia (and its predecessor, the USSR) has not boasted since the Cold War.</w:t>
      </w:r>
    </w:p>
    <w:p w14:paraId="3836EEDC" w14:textId="77777777" w:rsidR="00660583" w:rsidRPr="009F214B" w:rsidRDefault="00660583" w:rsidP="00660583">
      <w:pPr>
        <w:rPr>
          <w:sz w:val="16"/>
        </w:rPr>
      </w:pPr>
      <w:r w:rsidRPr="009F214B">
        <w:rPr>
          <w:sz w:val="16"/>
        </w:rPr>
        <w:t xml:space="preserve">While some countries, like Mexico and Bolivia, appear genuinely interested in deepening their ties with U.S. geopolitical rivals, it is widely recognized that </w:t>
      </w:r>
      <w:r w:rsidRPr="009F214B">
        <w:rPr>
          <w:u w:val="single"/>
        </w:rPr>
        <w:t xml:space="preserve">most other nations of Latin America and the Caribbean are being squeezed politically by vaccines. If Latin America is not offered a </w:t>
      </w:r>
      <w:r w:rsidRPr="009F214B">
        <w:rPr>
          <w:rStyle w:val="Emphasis"/>
        </w:rPr>
        <w:t>practical alternative</w:t>
      </w:r>
      <w:r w:rsidRPr="009F214B">
        <w:rPr>
          <w:u w:val="single"/>
        </w:rPr>
        <w:t xml:space="preserve">, it will likely continue to </w:t>
      </w:r>
      <w:r w:rsidRPr="009F214B">
        <w:rPr>
          <w:rStyle w:val="Emphasis"/>
        </w:rPr>
        <w:t>conduct business with Moscow and Beijing,</w:t>
      </w:r>
      <w:r w:rsidRPr="009F214B">
        <w:rPr>
          <w:sz w:val="16"/>
        </w:rPr>
        <w:t xml:space="preserve"> thus incurring more debts of gratitude to global powerhouses eager to expand their economic and political influence through vaccine diplomacy.</w:t>
      </w:r>
    </w:p>
    <w:p w14:paraId="2E764870" w14:textId="77777777" w:rsidR="00660583" w:rsidRPr="009F214B" w:rsidRDefault="00660583" w:rsidP="00660583">
      <w:pPr>
        <w:rPr>
          <w:sz w:val="16"/>
        </w:rPr>
      </w:pPr>
      <w:r w:rsidRPr="009F214B">
        <w:rPr>
          <w:sz w:val="16"/>
        </w:rPr>
        <w:t>A forward-thinking strategy</w:t>
      </w:r>
    </w:p>
    <w:p w14:paraId="0AC5B45A" w14:textId="77777777" w:rsidR="00660583" w:rsidRPr="009F214B" w:rsidRDefault="00660583" w:rsidP="00660583">
      <w:pPr>
        <w:rPr>
          <w:u w:val="single"/>
        </w:rPr>
      </w:pPr>
      <w:r w:rsidRPr="009F214B">
        <w:rPr>
          <w:sz w:val="16"/>
        </w:rPr>
        <w:t xml:space="preserve">To this point, </w:t>
      </w:r>
      <w:r w:rsidRPr="009F214B">
        <w:rPr>
          <w:u w:val="single"/>
        </w:rPr>
        <w:t xml:space="preserve">the U.S. has been </w:t>
      </w:r>
      <w:r w:rsidRPr="009F214B">
        <w:rPr>
          <w:rStyle w:val="Emphasis"/>
        </w:rPr>
        <w:t>significantly outpaced by China and Russia</w:t>
      </w:r>
      <w:r w:rsidRPr="009F214B">
        <w:rPr>
          <w:u w:val="single"/>
        </w:rPr>
        <w:t xml:space="preserve"> when it comes to building and strengthening relations with its Latin American and Caribbean neighbors. The dynamic surrounding COVID-19 vaccine distribution is evocative of another era of recent history when the U.S. abandoned the suffering of the developing world for the sake of profit-maximizing pharmaceutical companies</w:t>
      </w:r>
      <w:r w:rsidRPr="009F214B">
        <w:rPr>
          <w:sz w:val="16"/>
        </w:rPr>
        <w:t>. With Latin America and the Caribbean being the region hardest hit in the world by the COVID-19 pandemic—much as Africa was at the height of the AIDS pandemic—</w:t>
      </w:r>
      <w:r w:rsidRPr="009F214B">
        <w:rPr>
          <w:u w:val="single"/>
        </w:rPr>
        <w:t xml:space="preserve">the </w:t>
      </w:r>
      <w:r w:rsidRPr="009F214B">
        <w:rPr>
          <w:rStyle w:val="Emphasis"/>
        </w:rPr>
        <w:t>U.S. is only undermining its moral standing</w:t>
      </w:r>
      <w:r w:rsidRPr="009F214B">
        <w:rPr>
          <w:u w:val="single"/>
        </w:rPr>
        <w:t xml:space="preserve"> and </w:t>
      </w:r>
      <w:r w:rsidRPr="009F214B">
        <w:rPr>
          <w:rStyle w:val="Emphasis"/>
        </w:rPr>
        <w:t>regional influence</w:t>
      </w:r>
      <w:r w:rsidRPr="009F214B">
        <w:rPr>
          <w:u w:val="single"/>
        </w:rPr>
        <w:t xml:space="preserve"> by failing to </w:t>
      </w:r>
      <w:proofErr w:type="gramStart"/>
      <w:r w:rsidRPr="009F214B">
        <w:rPr>
          <w:u w:val="single"/>
        </w:rPr>
        <w:t>more readily extend a helping hand</w:t>
      </w:r>
      <w:proofErr w:type="gramEnd"/>
      <w:r w:rsidRPr="009F214B">
        <w:rPr>
          <w:u w:val="single"/>
        </w:rPr>
        <w:t>.</w:t>
      </w:r>
    </w:p>
    <w:p w14:paraId="5DA494FE" w14:textId="77777777" w:rsidR="00660583" w:rsidRPr="009F214B" w:rsidRDefault="00660583" w:rsidP="00660583">
      <w:pPr>
        <w:rPr>
          <w:sz w:val="16"/>
        </w:rPr>
      </w:pPr>
      <w:r w:rsidRPr="009F214B">
        <w:rPr>
          <w:sz w:val="16"/>
        </w:rPr>
        <w:t xml:space="preserve">As the war against COVID-19 reaches a détente in the U.S., </w:t>
      </w:r>
      <w:r w:rsidRPr="009F214B">
        <w:rPr>
          <w:rStyle w:val="Emphasis"/>
        </w:rPr>
        <w:t xml:space="preserve">the </w:t>
      </w:r>
      <w:r w:rsidRPr="009F214B">
        <w:rPr>
          <w:rStyle w:val="Emphasis"/>
          <w:highlight w:val="green"/>
        </w:rPr>
        <w:t>Biden administration should</w:t>
      </w:r>
      <w:r w:rsidRPr="009F214B">
        <w:rPr>
          <w:rStyle w:val="Emphasis"/>
        </w:rPr>
        <w:t xml:space="preserve"> make this issue a top priority</w:t>
      </w:r>
      <w:r w:rsidRPr="009F214B">
        <w:rPr>
          <w:sz w:val="16"/>
        </w:rPr>
        <w:t xml:space="preserve">. First, the U.S. needs to aggressively push its Western partners to </w:t>
      </w:r>
      <w:r w:rsidRPr="009F214B">
        <w:rPr>
          <w:highlight w:val="green"/>
          <w:u w:val="single"/>
        </w:rPr>
        <w:t xml:space="preserve">back the IP </w:t>
      </w:r>
      <w:r w:rsidRPr="009F214B">
        <w:rPr>
          <w:u w:val="single"/>
        </w:rPr>
        <w:t xml:space="preserve">patent </w:t>
      </w:r>
      <w:r w:rsidRPr="009F214B">
        <w:rPr>
          <w:highlight w:val="green"/>
          <w:u w:val="single"/>
        </w:rPr>
        <w:t>waiver</w:t>
      </w:r>
      <w:r w:rsidRPr="009F214B">
        <w:rPr>
          <w:u w:val="single"/>
        </w:rPr>
        <w:t xml:space="preserve"> at the WTO</w:t>
      </w:r>
      <w:r w:rsidRPr="009F214B">
        <w:rPr>
          <w:sz w:val="16"/>
        </w:rPr>
        <w:t xml:space="preserve"> </w:t>
      </w:r>
      <w:proofErr w:type="gramStart"/>
      <w:r w:rsidRPr="009F214B">
        <w:rPr>
          <w:sz w:val="16"/>
        </w:rPr>
        <w:t>in order to</w:t>
      </w:r>
      <w:proofErr w:type="gramEnd"/>
      <w:r w:rsidRPr="009F214B">
        <w:rPr>
          <w:sz w:val="16"/>
        </w:rPr>
        <w:t xml:space="preserve"> </w:t>
      </w:r>
      <w:r w:rsidRPr="009F214B">
        <w:rPr>
          <w:u w:val="single"/>
        </w:rPr>
        <w:t xml:space="preserve">push forward a </w:t>
      </w:r>
      <w:r w:rsidRPr="009F214B">
        <w:rPr>
          <w:highlight w:val="green"/>
          <w:u w:val="single"/>
        </w:rPr>
        <w:t>patent proposal</w:t>
      </w:r>
      <w:r w:rsidRPr="009F214B">
        <w:rPr>
          <w:u w:val="single"/>
        </w:rPr>
        <w:t xml:space="preserve"> that </w:t>
      </w:r>
      <w:r w:rsidRPr="009F214B">
        <w:rPr>
          <w:highlight w:val="green"/>
          <w:u w:val="single"/>
        </w:rPr>
        <w:t>will help increase vaccine production capacity</w:t>
      </w:r>
      <w:r w:rsidRPr="009F214B">
        <w:rPr>
          <w:u w:val="single"/>
        </w:rPr>
        <w:t xml:space="preserve"> worldwide. </w:t>
      </w:r>
      <w:r w:rsidRPr="009F214B">
        <w:rPr>
          <w:highlight w:val="green"/>
          <w:u w:val="single"/>
        </w:rPr>
        <w:t xml:space="preserve">Doing so will </w:t>
      </w:r>
      <w:r w:rsidRPr="009F214B">
        <w:rPr>
          <w:rStyle w:val="Emphasis"/>
          <w:highlight w:val="green"/>
        </w:rPr>
        <w:t>demonstrate</w:t>
      </w:r>
      <w:r w:rsidRPr="009F214B">
        <w:rPr>
          <w:rStyle w:val="Emphasis"/>
        </w:rPr>
        <w:t xml:space="preserve"> to the world </w:t>
      </w:r>
      <w:r w:rsidRPr="009F214B">
        <w:rPr>
          <w:rStyle w:val="Emphasis"/>
          <w:highlight w:val="green"/>
        </w:rPr>
        <w:t>that Washington has</w:t>
      </w:r>
      <w:r w:rsidRPr="009F214B">
        <w:rPr>
          <w:rStyle w:val="Emphasis"/>
        </w:rPr>
        <w:t xml:space="preserve"> the </w:t>
      </w:r>
      <w:r w:rsidRPr="009F214B">
        <w:rPr>
          <w:rStyle w:val="Emphasis"/>
          <w:highlight w:val="green"/>
        </w:rPr>
        <w:t>political will</w:t>
      </w:r>
      <w:r w:rsidRPr="009F214B">
        <w:rPr>
          <w:highlight w:val="green"/>
          <w:u w:val="single"/>
        </w:rPr>
        <w:t xml:space="preserve"> to defy</w:t>
      </w:r>
      <w:r w:rsidRPr="009F214B">
        <w:rPr>
          <w:u w:val="single"/>
        </w:rPr>
        <w:t xml:space="preserve"> the wishes of the powerful </w:t>
      </w:r>
      <w:r w:rsidRPr="009F214B">
        <w:rPr>
          <w:highlight w:val="green"/>
          <w:u w:val="single"/>
        </w:rPr>
        <w:t>pharma</w:t>
      </w:r>
      <w:r w:rsidRPr="009F214B">
        <w:rPr>
          <w:u w:val="single"/>
        </w:rPr>
        <w:t>ceutical industry and and re-establish its leadership role</w:t>
      </w:r>
      <w:r w:rsidRPr="009F214B">
        <w:rPr>
          <w:sz w:val="16"/>
        </w:rPr>
        <w:t xml:space="preserve"> among the Western powers.</w:t>
      </w:r>
    </w:p>
    <w:p w14:paraId="0DF4CC3D" w14:textId="77777777" w:rsidR="00660583" w:rsidRPr="009F214B" w:rsidRDefault="00660583" w:rsidP="00660583"/>
    <w:p w14:paraId="69D668B6" w14:textId="77777777" w:rsidR="00660583" w:rsidRPr="009F214B" w:rsidRDefault="00660583" w:rsidP="00660583"/>
    <w:p w14:paraId="617BFA89" w14:textId="77777777" w:rsidR="00660583" w:rsidRPr="009F214B" w:rsidRDefault="00660583" w:rsidP="00660583">
      <w:pPr>
        <w:pStyle w:val="Heading4"/>
        <w:rPr>
          <w:rFonts w:cs="Calibri"/>
        </w:rPr>
      </w:pPr>
      <w:r w:rsidRPr="009F214B">
        <w:rPr>
          <w:rFonts w:cs="Calibri"/>
        </w:rPr>
        <w:t xml:space="preserve">Chinese influence </w:t>
      </w:r>
      <w:r w:rsidRPr="009F214B">
        <w:rPr>
          <w:rFonts w:cs="Calibri"/>
          <w:u w:val="single"/>
        </w:rPr>
        <w:t>ends the liberal order</w:t>
      </w:r>
      <w:r w:rsidRPr="009F214B">
        <w:rPr>
          <w:rFonts w:cs="Calibri"/>
        </w:rPr>
        <w:t>.</w:t>
      </w:r>
    </w:p>
    <w:p w14:paraId="6C47539A" w14:textId="77777777" w:rsidR="00660583" w:rsidRPr="009F214B" w:rsidRDefault="00660583" w:rsidP="00660583">
      <w:r w:rsidRPr="009F214B">
        <w:rPr>
          <w:rStyle w:val="Style13ptBold"/>
        </w:rPr>
        <w:t>Cossu 7/16</w:t>
      </w:r>
      <w:r w:rsidRPr="009F214B">
        <w:t xml:space="preserve"> [Elena; Early-stage researcher for the MSCA Innovative Training Network FATIGUE, PhD candidate in economics at Corvinus University of Budapest and recently finished her year as a visiting researcher at University College London and at the European Bank for Reconstruction and Development. Elena comes from a place culturally in between Germany and Italy. She has also had experience working in Greece, France, Latin America, Thailand, and Hungary. Elena is passionate about political and economic inequalities between states, and about understanding what prevents the political and economic convergence of different peripheries of the world; “In Latin America, Chinese vaccine diplomacy is directly challenging US’s declining authority,” Scroll.in; 7/16/21; </w:t>
      </w:r>
      <w:hyperlink r:id="rId12" w:history="1">
        <w:r w:rsidRPr="009F214B">
          <w:rPr>
            <w:rStyle w:val="Hyperlink"/>
          </w:rPr>
          <w:t>https://scroll.in/article/1000114/in-latin-america-chinese-vaccine-diplomacy-is-directly-challenging-uss-declining-authority</w:t>
        </w:r>
      </w:hyperlink>
      <w:r w:rsidRPr="009F214B">
        <w:t>] Justin</w:t>
      </w:r>
    </w:p>
    <w:p w14:paraId="075F2220" w14:textId="77777777" w:rsidR="00660583" w:rsidRPr="009F214B" w:rsidRDefault="00660583" w:rsidP="00660583">
      <w:pPr>
        <w:rPr>
          <w:rStyle w:val="Emphasis"/>
        </w:rPr>
      </w:pPr>
      <w:r w:rsidRPr="009F214B">
        <w:rPr>
          <w:sz w:val="16"/>
        </w:rPr>
        <w:t xml:space="preserve">It is impossible to enter a room these days without talking about Covid-19 vaccines. If, however, you happened to be talking to </w:t>
      </w:r>
      <w:r w:rsidRPr="009F214B">
        <w:rPr>
          <w:highlight w:val="green"/>
          <w:u w:val="single"/>
        </w:rPr>
        <w:t>Latin Americans</w:t>
      </w:r>
      <w:r w:rsidRPr="009F214B">
        <w:rPr>
          <w:u w:val="single"/>
        </w:rPr>
        <w:t xml:space="preserve">, you would notice an </w:t>
      </w:r>
      <w:r w:rsidRPr="009F214B">
        <w:rPr>
          <w:rStyle w:val="Emphasis"/>
        </w:rPr>
        <w:t>unusual pattern</w:t>
      </w:r>
      <w:r w:rsidRPr="009F214B">
        <w:rPr>
          <w:u w:val="single"/>
        </w:rPr>
        <w:t xml:space="preserve">: considerable </w:t>
      </w:r>
      <w:r w:rsidRPr="009F214B">
        <w:rPr>
          <w:rStyle w:val="Emphasis"/>
          <w:highlight w:val="green"/>
        </w:rPr>
        <w:t>gratitude towards China for</w:t>
      </w:r>
      <w:r w:rsidRPr="009F214B">
        <w:rPr>
          <w:rStyle w:val="Emphasis"/>
        </w:rPr>
        <w:t xml:space="preserve"> its </w:t>
      </w:r>
      <w:r w:rsidRPr="009F214B">
        <w:rPr>
          <w:rStyle w:val="Emphasis"/>
          <w:highlight w:val="green"/>
        </w:rPr>
        <w:t>vaccine</w:t>
      </w:r>
      <w:r w:rsidRPr="009F214B">
        <w:rPr>
          <w:rStyle w:val="Emphasis"/>
        </w:rPr>
        <w:t xml:space="preserve"> rollout.</w:t>
      </w:r>
    </w:p>
    <w:p w14:paraId="67ACDDBF" w14:textId="77777777" w:rsidR="00660583" w:rsidRPr="009F214B" w:rsidRDefault="00660583" w:rsidP="00660583">
      <w:pPr>
        <w:rPr>
          <w:rStyle w:val="Emphasis"/>
        </w:rPr>
      </w:pPr>
      <w:r w:rsidRPr="009F214B">
        <w:rPr>
          <w:sz w:val="16"/>
        </w:rPr>
        <w:t xml:space="preserve">It is gratitude, moreover, that is very hard to find in Europe or the United States. The reason is simple: </w:t>
      </w:r>
      <w:r w:rsidRPr="009F214B">
        <w:rPr>
          <w:u w:val="single"/>
        </w:rPr>
        <w:t xml:space="preserve">the number of vaccines </w:t>
      </w:r>
      <w:r w:rsidRPr="009F214B">
        <w:rPr>
          <w:rStyle w:val="Emphasis"/>
        </w:rPr>
        <w:t>provided by China to countries in need is truly impressive.</w:t>
      </w:r>
    </w:p>
    <w:p w14:paraId="6DC3C419" w14:textId="77777777" w:rsidR="00660583" w:rsidRPr="009F214B" w:rsidRDefault="00660583" w:rsidP="00660583">
      <w:pPr>
        <w:rPr>
          <w:sz w:val="16"/>
        </w:rPr>
      </w:pPr>
      <w:r w:rsidRPr="009F214B">
        <w:rPr>
          <w:sz w:val="16"/>
        </w:rPr>
        <w:t xml:space="preserve">During a global vaccine shortage, China has been able to provide 252 million doses to the world. This includes </w:t>
      </w:r>
      <w:proofErr w:type="gramStart"/>
      <w:r w:rsidRPr="009F214B">
        <w:rPr>
          <w:sz w:val="16"/>
        </w:rPr>
        <w:t>the majority of</w:t>
      </w:r>
      <w:proofErr w:type="gramEnd"/>
      <w:r w:rsidRPr="009F214B">
        <w:rPr>
          <w:sz w:val="16"/>
        </w:rPr>
        <w:t xml:space="preserve"> total doses made available to Latin American countries.</w:t>
      </w:r>
    </w:p>
    <w:p w14:paraId="0A46D983" w14:textId="77777777" w:rsidR="00660583" w:rsidRPr="009F214B" w:rsidRDefault="00660583" w:rsidP="00660583">
      <w:pPr>
        <w:rPr>
          <w:sz w:val="16"/>
        </w:rPr>
      </w:pPr>
      <w:r w:rsidRPr="009F214B">
        <w:rPr>
          <w:sz w:val="16"/>
        </w:rPr>
        <w:t xml:space="preserve">Six national or regional entities can produce and distribute a consistent number of vaccines: Europe, the United States, China, South </w:t>
      </w:r>
      <w:proofErr w:type="gramStart"/>
      <w:r w:rsidRPr="009F214B">
        <w:rPr>
          <w:sz w:val="16"/>
        </w:rPr>
        <w:t>Korea</w:t>
      </w:r>
      <w:proofErr w:type="gramEnd"/>
      <w:r w:rsidRPr="009F214B">
        <w:rPr>
          <w:sz w:val="16"/>
        </w:rPr>
        <w:t xml:space="preserve"> and India. China has distributed the highest number, and almost half (42%) of these have gone outside its own country.</w:t>
      </w:r>
    </w:p>
    <w:p w14:paraId="5B1335C1" w14:textId="77777777" w:rsidR="00660583" w:rsidRPr="009F214B" w:rsidRDefault="00660583" w:rsidP="00660583">
      <w:pPr>
        <w:rPr>
          <w:sz w:val="16"/>
        </w:rPr>
      </w:pPr>
      <w:r w:rsidRPr="009F214B">
        <w:rPr>
          <w:sz w:val="16"/>
        </w:rPr>
        <w:t>As of May, no other country can match this figure. Most countries are focused primarily on achieving their own herd immunity first.</w:t>
      </w:r>
    </w:p>
    <w:p w14:paraId="0B020BAD" w14:textId="77777777" w:rsidR="00660583" w:rsidRPr="009F214B" w:rsidRDefault="00660583" w:rsidP="00660583">
      <w:pPr>
        <w:rPr>
          <w:rStyle w:val="Emphasis"/>
        </w:rPr>
      </w:pPr>
      <w:r w:rsidRPr="009F214B">
        <w:rPr>
          <w:sz w:val="16"/>
        </w:rPr>
        <w:t xml:space="preserve">Even more striking is the fact that </w:t>
      </w:r>
      <w:r w:rsidRPr="009F214B">
        <w:rPr>
          <w:u w:val="single"/>
        </w:rPr>
        <w:t xml:space="preserve">the </w:t>
      </w:r>
      <w:r w:rsidRPr="009F214B">
        <w:rPr>
          <w:highlight w:val="green"/>
          <w:u w:val="single"/>
        </w:rPr>
        <w:t>United States</w:t>
      </w:r>
      <w:r w:rsidRPr="009F214B">
        <w:rPr>
          <w:u w:val="single"/>
        </w:rPr>
        <w:t xml:space="preserve"> is </w:t>
      </w:r>
      <w:r w:rsidRPr="009F214B">
        <w:rPr>
          <w:rStyle w:val="Emphasis"/>
          <w:highlight w:val="green"/>
        </w:rPr>
        <w:t>exporting</w:t>
      </w:r>
      <w:r w:rsidRPr="009F214B">
        <w:rPr>
          <w:rStyle w:val="Emphasis"/>
        </w:rPr>
        <w:t xml:space="preserve"> a mere </w:t>
      </w:r>
      <w:r w:rsidRPr="009F214B">
        <w:rPr>
          <w:rStyle w:val="Emphasis"/>
          <w:highlight w:val="green"/>
        </w:rPr>
        <w:t>1% of its vaccines</w:t>
      </w:r>
      <w:r w:rsidRPr="009F214B">
        <w:rPr>
          <w:u w:val="single"/>
        </w:rPr>
        <w:t xml:space="preserve">, almost </w:t>
      </w:r>
      <w:r w:rsidRPr="009F214B">
        <w:rPr>
          <w:rStyle w:val="Emphasis"/>
        </w:rPr>
        <w:t>solely to Canada and Mexico</w:t>
      </w:r>
      <w:r w:rsidRPr="009F214B">
        <w:rPr>
          <w:u w:val="single"/>
        </w:rPr>
        <w:t xml:space="preserve">. In May, the US pledged to increase its exported doses by 100 million by the end of the year. Yet even if it had achieved this goal, it would not be even half of the Chinese figure. </w:t>
      </w:r>
      <w:r w:rsidRPr="009F214B">
        <w:rPr>
          <w:highlight w:val="green"/>
          <w:u w:val="single"/>
        </w:rPr>
        <w:t>Chinese vaccine diplomacy</w:t>
      </w:r>
      <w:r w:rsidRPr="009F214B">
        <w:rPr>
          <w:u w:val="single"/>
        </w:rPr>
        <w:t xml:space="preserve"> in Latin America is </w:t>
      </w:r>
      <w:r w:rsidRPr="009F214B">
        <w:rPr>
          <w:rStyle w:val="Emphasis"/>
          <w:highlight w:val="green"/>
        </w:rPr>
        <w:t>challenging US authority</w:t>
      </w:r>
      <w:r w:rsidRPr="009F214B">
        <w:rPr>
          <w:rStyle w:val="Emphasis"/>
        </w:rPr>
        <w:t xml:space="preserve"> in the region, at a time when US influence is in visible decline.</w:t>
      </w:r>
    </w:p>
    <w:p w14:paraId="6886A82A" w14:textId="77777777" w:rsidR="00660583" w:rsidRPr="009F214B" w:rsidRDefault="00660583" w:rsidP="00660583">
      <w:pPr>
        <w:rPr>
          <w:u w:val="single"/>
        </w:rPr>
      </w:pPr>
      <w:r w:rsidRPr="009F214B">
        <w:rPr>
          <w:u w:val="single"/>
        </w:rPr>
        <w:t xml:space="preserve">Declining </w:t>
      </w:r>
      <w:r w:rsidRPr="009F214B">
        <w:rPr>
          <w:rStyle w:val="Emphasis"/>
        </w:rPr>
        <w:t>‘Washington Consensus’</w:t>
      </w:r>
    </w:p>
    <w:p w14:paraId="10EE3591" w14:textId="77777777" w:rsidR="00660583" w:rsidRPr="009F214B" w:rsidRDefault="00660583" w:rsidP="00660583">
      <w:pPr>
        <w:rPr>
          <w:u w:val="single"/>
        </w:rPr>
      </w:pPr>
      <w:r w:rsidRPr="009F214B">
        <w:rPr>
          <w:sz w:val="16"/>
        </w:rPr>
        <w:t xml:space="preserve">The rationale behind American policy towards Latin America has long been that unstable neighbours (especially Communist ones) destabilise the region. In extreme cases, this has resulted in US involvement in various regime changes in Latin America. But </w:t>
      </w:r>
      <w:r w:rsidRPr="009F214B">
        <w:rPr>
          <w:u w:val="single"/>
        </w:rPr>
        <w:t xml:space="preserve">the more frequently used </w:t>
      </w:r>
      <w:r w:rsidRPr="009F214B">
        <w:rPr>
          <w:rStyle w:val="Emphasis"/>
          <w:highlight w:val="green"/>
        </w:rPr>
        <w:t>mechanism of influence</w:t>
      </w:r>
      <w:r w:rsidRPr="009F214B">
        <w:rPr>
          <w:rStyle w:val="Emphasis"/>
        </w:rPr>
        <w:t xml:space="preserve">, especially since the end of the Cold War, has </w:t>
      </w:r>
      <w:r w:rsidRPr="009F214B">
        <w:rPr>
          <w:rStyle w:val="Emphasis"/>
          <w:highlight w:val="green"/>
        </w:rPr>
        <w:t xml:space="preserve">been </w:t>
      </w:r>
      <w:r w:rsidRPr="009F214B">
        <w:rPr>
          <w:rStyle w:val="Emphasis"/>
        </w:rPr>
        <w:t xml:space="preserve">economic </w:t>
      </w:r>
      <w:r w:rsidRPr="009F214B">
        <w:rPr>
          <w:rStyle w:val="Emphasis"/>
          <w:highlight w:val="green"/>
        </w:rPr>
        <w:t>diplomacy</w:t>
      </w:r>
      <w:r w:rsidRPr="009F214B">
        <w:rPr>
          <w:u w:val="single"/>
        </w:rPr>
        <w:t>.</w:t>
      </w:r>
    </w:p>
    <w:p w14:paraId="1D89BB24" w14:textId="77777777" w:rsidR="00660583" w:rsidRPr="009F214B" w:rsidRDefault="00660583" w:rsidP="00660583">
      <w:pPr>
        <w:rPr>
          <w:sz w:val="16"/>
        </w:rPr>
      </w:pPr>
      <w:r w:rsidRPr="009F214B">
        <w:rPr>
          <w:sz w:val="16"/>
        </w:rPr>
        <w:t>The main tool for this has been the infamous Washington Consensus. The logic of this was very simple: a state-led economic model is a bad thing. An “economist approved” liberal model should therefore solve all Latin America’s problems. It did not work out like that.</w:t>
      </w:r>
    </w:p>
    <w:p w14:paraId="47DD2826" w14:textId="77777777" w:rsidR="00660583" w:rsidRPr="009F214B" w:rsidRDefault="00660583" w:rsidP="00660583">
      <w:pPr>
        <w:rPr>
          <w:sz w:val="16"/>
        </w:rPr>
      </w:pPr>
      <w:r w:rsidRPr="009F214B">
        <w:rPr>
          <w:sz w:val="16"/>
        </w:rPr>
        <w:t>Despite good intentions, the International Monetary Fund and World Bank programmes did not alleviate Latin America’s problems. On the contrary, the Washington Consensus is often cited as having fuelled a resurgence of populism in Latin America. It is also held responsible for the succession of left-wing governments in the 1990s known as the Pink Tide.</w:t>
      </w:r>
    </w:p>
    <w:p w14:paraId="0A5A0C01" w14:textId="77777777" w:rsidR="00660583" w:rsidRPr="009F214B" w:rsidRDefault="00660583" w:rsidP="00660583">
      <w:pPr>
        <w:rPr>
          <w:sz w:val="16"/>
        </w:rPr>
      </w:pPr>
      <w:r w:rsidRPr="009F214B">
        <w:rPr>
          <w:sz w:val="16"/>
        </w:rPr>
        <w:t xml:space="preserve">Five of the nations subject to the Washington Consensus (Argentina, Brazil, Chile, </w:t>
      </w:r>
      <w:proofErr w:type="gramStart"/>
      <w:r w:rsidRPr="009F214B">
        <w:rPr>
          <w:sz w:val="16"/>
        </w:rPr>
        <w:t>Mexico</w:t>
      </w:r>
      <w:proofErr w:type="gramEnd"/>
      <w:r w:rsidRPr="009F214B">
        <w:rPr>
          <w:sz w:val="16"/>
        </w:rPr>
        <w:t xml:space="preserve"> and Venezuela) even displayed authoritarian tendencies. In the mid-2010s the region experienced a so-called Blue Tide: the rise of liberal governments to counterbalance the previous left-wing ones. This phenomenon was also considered a long-term consequence of the chronic failure of US economic diplomacy on the continent.</w:t>
      </w:r>
    </w:p>
    <w:p w14:paraId="3B8B3FCE" w14:textId="77777777" w:rsidR="00660583" w:rsidRPr="009F214B" w:rsidRDefault="00660583" w:rsidP="00660583">
      <w:pPr>
        <w:rPr>
          <w:sz w:val="16"/>
        </w:rPr>
      </w:pPr>
      <w:r w:rsidRPr="009F214B">
        <w:rPr>
          <w:sz w:val="16"/>
        </w:rPr>
        <w:t>Today, Latin America still struggles with political instability and high levels of inequality. The United States’ top-down approach has failed. What is more, cooperation has dramatically declined because of the Trump administration’s approach and the US’s own internal problems.</w:t>
      </w:r>
    </w:p>
    <w:p w14:paraId="681B9993" w14:textId="77777777" w:rsidR="00660583" w:rsidRPr="009F214B" w:rsidRDefault="00660583" w:rsidP="00660583">
      <w:pPr>
        <w:rPr>
          <w:sz w:val="16"/>
        </w:rPr>
      </w:pPr>
      <w:r w:rsidRPr="009F214B">
        <w:rPr>
          <w:sz w:val="16"/>
        </w:rPr>
        <w:t>Rising Chinese power</w:t>
      </w:r>
    </w:p>
    <w:p w14:paraId="05DF9125" w14:textId="77777777" w:rsidR="00660583" w:rsidRPr="009F214B" w:rsidRDefault="00660583" w:rsidP="00660583">
      <w:pPr>
        <w:rPr>
          <w:rStyle w:val="Emphasis"/>
        </w:rPr>
      </w:pPr>
      <w:r w:rsidRPr="009F214B">
        <w:rPr>
          <w:sz w:val="16"/>
        </w:rPr>
        <w:t xml:space="preserve">In this context, </w:t>
      </w:r>
      <w:r w:rsidRPr="009F214B">
        <w:rPr>
          <w:highlight w:val="green"/>
          <w:u w:val="single"/>
        </w:rPr>
        <w:t>China</w:t>
      </w:r>
      <w:r w:rsidRPr="009F214B">
        <w:rPr>
          <w:u w:val="single"/>
        </w:rPr>
        <w:t xml:space="preserve"> has seen the </w:t>
      </w:r>
      <w:r w:rsidRPr="009F214B">
        <w:rPr>
          <w:rStyle w:val="Emphasis"/>
        </w:rPr>
        <w:t xml:space="preserve">Covid crisis as an opportunity to </w:t>
      </w:r>
      <w:r w:rsidRPr="009F214B">
        <w:rPr>
          <w:rStyle w:val="Emphasis"/>
          <w:highlight w:val="green"/>
        </w:rPr>
        <w:t>reinforce</w:t>
      </w:r>
      <w:r w:rsidRPr="009F214B">
        <w:rPr>
          <w:u w:val="single"/>
        </w:rPr>
        <w:t xml:space="preserve"> its </w:t>
      </w:r>
      <w:r w:rsidRPr="009F214B">
        <w:rPr>
          <w:rStyle w:val="Emphasis"/>
        </w:rPr>
        <w:t>ambitions</w:t>
      </w:r>
      <w:r w:rsidRPr="009F214B">
        <w:rPr>
          <w:u w:val="single"/>
        </w:rPr>
        <w:t xml:space="preserve"> as a rising power trying to </w:t>
      </w:r>
      <w:r w:rsidRPr="009F214B">
        <w:rPr>
          <w:rStyle w:val="Emphasis"/>
        </w:rPr>
        <w:t xml:space="preserve">exert more </w:t>
      </w:r>
      <w:r w:rsidRPr="009F214B">
        <w:rPr>
          <w:rStyle w:val="Emphasis"/>
          <w:highlight w:val="green"/>
        </w:rPr>
        <w:t>influence in the international order</w:t>
      </w:r>
      <w:r w:rsidRPr="009F214B">
        <w:rPr>
          <w:rStyle w:val="Emphasis"/>
        </w:rPr>
        <w:t>.</w:t>
      </w:r>
    </w:p>
    <w:p w14:paraId="6CCFEBC4" w14:textId="77777777" w:rsidR="00660583" w:rsidRPr="009F214B" w:rsidRDefault="00660583" w:rsidP="00660583">
      <w:pPr>
        <w:rPr>
          <w:sz w:val="16"/>
        </w:rPr>
      </w:pPr>
      <w:r w:rsidRPr="009F214B">
        <w:rPr>
          <w:sz w:val="16"/>
        </w:rPr>
        <w:t xml:space="preserve">A scheduled $8 trillion for project infrastructure in sixty-eight countries through the New Silk Road programme vividly captures its approach. Brazil, Venezuela, </w:t>
      </w:r>
      <w:proofErr w:type="gramStart"/>
      <w:r w:rsidRPr="009F214B">
        <w:rPr>
          <w:sz w:val="16"/>
        </w:rPr>
        <w:t>Ecuador</w:t>
      </w:r>
      <w:proofErr w:type="gramEnd"/>
      <w:r w:rsidRPr="009F214B">
        <w:rPr>
          <w:sz w:val="16"/>
        </w:rPr>
        <w:t xml:space="preserve"> and Bolivia already have partnership projects with China and Mexico is considering joining one.</w:t>
      </w:r>
    </w:p>
    <w:p w14:paraId="7F94A84C" w14:textId="77777777" w:rsidR="00660583" w:rsidRPr="009F214B" w:rsidRDefault="00660583" w:rsidP="00660583">
      <w:pPr>
        <w:rPr>
          <w:sz w:val="16"/>
        </w:rPr>
      </w:pPr>
      <w:r w:rsidRPr="009F214B">
        <w:rPr>
          <w:sz w:val="16"/>
        </w:rPr>
        <w:t>The US and Chinese tools for economic diplomacy are very similar in practice, yet fundamentally different in philosophy.</w:t>
      </w:r>
    </w:p>
    <w:p w14:paraId="0509739C" w14:textId="77777777" w:rsidR="00660583" w:rsidRPr="009F214B" w:rsidRDefault="00660583" w:rsidP="00660583">
      <w:pPr>
        <w:rPr>
          <w:u w:val="single"/>
        </w:rPr>
      </w:pPr>
      <w:r w:rsidRPr="009F214B">
        <w:rPr>
          <w:u w:val="single"/>
        </w:rPr>
        <w:t xml:space="preserve">The </w:t>
      </w:r>
      <w:r w:rsidRPr="009F214B">
        <w:rPr>
          <w:highlight w:val="green"/>
          <w:u w:val="single"/>
        </w:rPr>
        <w:t xml:space="preserve">US </w:t>
      </w:r>
      <w:r w:rsidRPr="009F214B">
        <w:rPr>
          <w:rStyle w:val="Emphasis"/>
          <w:highlight w:val="green"/>
        </w:rPr>
        <w:t>strategy</w:t>
      </w:r>
      <w:r w:rsidRPr="009F214B">
        <w:rPr>
          <w:rStyle w:val="Emphasis"/>
        </w:rPr>
        <w:t xml:space="preserve"> is based on </w:t>
      </w:r>
      <w:r w:rsidRPr="009F214B">
        <w:rPr>
          <w:rStyle w:val="Emphasis"/>
          <w:highlight w:val="green"/>
        </w:rPr>
        <w:t>individualism</w:t>
      </w:r>
      <w:r w:rsidRPr="009F214B">
        <w:rPr>
          <w:u w:val="single"/>
        </w:rPr>
        <w:t xml:space="preserve">: We as a nation will be the most </w:t>
      </w:r>
      <w:r w:rsidRPr="009F214B">
        <w:rPr>
          <w:rStyle w:val="Emphasis"/>
        </w:rPr>
        <w:t>economically successful by working hard to realise our individuality</w:t>
      </w:r>
      <w:r w:rsidRPr="009F214B">
        <w:rPr>
          <w:u w:val="single"/>
        </w:rPr>
        <w:t>... We will export the idea that this is the best possible system through soft power and economic cooperation.</w:t>
      </w:r>
    </w:p>
    <w:p w14:paraId="56A4CEDC" w14:textId="77777777" w:rsidR="00660583" w:rsidRPr="009F214B" w:rsidRDefault="00660583" w:rsidP="00660583">
      <w:pPr>
        <w:rPr>
          <w:sz w:val="16"/>
        </w:rPr>
      </w:pPr>
      <w:r w:rsidRPr="009F214B">
        <w:rPr>
          <w:sz w:val="16"/>
        </w:rPr>
        <w:t xml:space="preserve">In contrast, </w:t>
      </w:r>
      <w:r w:rsidRPr="009F214B">
        <w:rPr>
          <w:u w:val="single"/>
        </w:rPr>
        <w:t xml:space="preserve">Chinese economic diplomacy is an extension of a collective dream where individuals work hard to </w:t>
      </w:r>
      <w:r w:rsidRPr="009F214B">
        <w:rPr>
          <w:rStyle w:val="Emphasis"/>
        </w:rPr>
        <w:t>realise the success of the collectivity: everybody in their community and the world.</w:t>
      </w:r>
    </w:p>
    <w:p w14:paraId="0BA0A7B1" w14:textId="77777777" w:rsidR="00660583" w:rsidRPr="009F214B" w:rsidRDefault="00660583" w:rsidP="00660583">
      <w:pPr>
        <w:rPr>
          <w:u w:val="single"/>
        </w:rPr>
      </w:pPr>
      <w:r w:rsidRPr="009F214B">
        <w:rPr>
          <w:u w:val="single"/>
        </w:rPr>
        <w:t xml:space="preserve">In the context of Latin America, this </w:t>
      </w:r>
      <w:r w:rsidRPr="009F214B">
        <w:rPr>
          <w:rStyle w:val="Emphasis"/>
        </w:rPr>
        <w:t xml:space="preserve">competition between two philosophical approaches </w:t>
      </w:r>
      <w:r w:rsidRPr="009F214B">
        <w:rPr>
          <w:rStyle w:val="Emphasis"/>
          <w:highlight w:val="green"/>
        </w:rPr>
        <w:t>is</w:t>
      </w:r>
      <w:r w:rsidRPr="009F214B">
        <w:rPr>
          <w:rStyle w:val="Emphasis"/>
        </w:rPr>
        <w:t xml:space="preserve"> especially </w:t>
      </w:r>
      <w:r w:rsidRPr="009F214B">
        <w:rPr>
          <w:rStyle w:val="Emphasis"/>
          <w:highlight w:val="green"/>
        </w:rPr>
        <w:t>risky</w:t>
      </w:r>
      <w:r w:rsidRPr="009F214B">
        <w:rPr>
          <w:rStyle w:val="Emphasis"/>
        </w:rPr>
        <w:t xml:space="preserve"> for the United States</w:t>
      </w:r>
      <w:r w:rsidRPr="009F214B">
        <w:rPr>
          <w:u w:val="single"/>
        </w:rPr>
        <w:t xml:space="preserve">. Too many factors </w:t>
      </w:r>
      <w:r w:rsidRPr="009F214B">
        <w:rPr>
          <w:rStyle w:val="Emphasis"/>
          <w:highlight w:val="green"/>
        </w:rPr>
        <w:t xml:space="preserve">favour </w:t>
      </w:r>
      <w:r w:rsidRPr="009F214B">
        <w:rPr>
          <w:rStyle w:val="Emphasis"/>
        </w:rPr>
        <w:t xml:space="preserve">the </w:t>
      </w:r>
      <w:r w:rsidRPr="009F214B">
        <w:rPr>
          <w:rStyle w:val="Emphasis"/>
          <w:highlight w:val="green"/>
        </w:rPr>
        <w:t>Chinese</w:t>
      </w:r>
      <w:r w:rsidRPr="009F214B">
        <w:rPr>
          <w:u w:val="single"/>
        </w:rPr>
        <w:t xml:space="preserve"> way of thinking: the inward-looking diplomatic approach of the United States during the Trump administration; the perennial flirtation of some Latin American countries with various forms of socialism; and the failure of the US’s own economic and other (capitalist) strategies there.</w:t>
      </w:r>
    </w:p>
    <w:p w14:paraId="2D4DD5A4" w14:textId="77777777" w:rsidR="00660583" w:rsidRPr="009F214B" w:rsidRDefault="00660583" w:rsidP="00660583">
      <w:pPr>
        <w:rPr>
          <w:sz w:val="16"/>
        </w:rPr>
      </w:pPr>
      <w:r w:rsidRPr="009F214B">
        <w:rPr>
          <w:sz w:val="16"/>
        </w:rPr>
        <w:t>Old international order</w:t>
      </w:r>
    </w:p>
    <w:p w14:paraId="1E09D217" w14:textId="77777777" w:rsidR="00660583" w:rsidRPr="009F214B" w:rsidRDefault="00660583" w:rsidP="00660583">
      <w:pPr>
        <w:rPr>
          <w:rStyle w:val="Emphasis"/>
        </w:rPr>
      </w:pPr>
      <w:r w:rsidRPr="009F214B">
        <w:rPr>
          <w:sz w:val="16"/>
        </w:rPr>
        <w:t xml:space="preserve">In this power vacuum, </w:t>
      </w:r>
      <w:r w:rsidRPr="009F214B">
        <w:rPr>
          <w:rStyle w:val="Emphasis"/>
        </w:rPr>
        <w:t xml:space="preserve">the </w:t>
      </w:r>
      <w:r w:rsidRPr="009F214B">
        <w:rPr>
          <w:rStyle w:val="Emphasis"/>
          <w:highlight w:val="green"/>
        </w:rPr>
        <w:t>rise of China</w:t>
      </w:r>
      <w:r w:rsidRPr="009F214B">
        <w:rPr>
          <w:rStyle w:val="Emphasis"/>
        </w:rPr>
        <w:t xml:space="preserve"> during </w:t>
      </w:r>
      <w:proofErr w:type="gramStart"/>
      <w:r w:rsidRPr="009F214B">
        <w:rPr>
          <w:rStyle w:val="Emphasis"/>
        </w:rPr>
        <w:t>a crisis situation</w:t>
      </w:r>
      <w:proofErr w:type="gramEnd"/>
      <w:r w:rsidRPr="009F214B">
        <w:rPr>
          <w:rStyle w:val="Emphasis"/>
        </w:rPr>
        <w:t xml:space="preserve"> might </w:t>
      </w:r>
      <w:r w:rsidRPr="009F214B">
        <w:rPr>
          <w:rStyle w:val="Emphasis"/>
          <w:highlight w:val="green"/>
        </w:rPr>
        <w:t xml:space="preserve">push </w:t>
      </w:r>
      <w:r w:rsidRPr="009F214B">
        <w:rPr>
          <w:rStyle w:val="Emphasis"/>
        </w:rPr>
        <w:t xml:space="preserve">the world toward </w:t>
      </w:r>
      <w:r w:rsidRPr="009F214B">
        <w:rPr>
          <w:rStyle w:val="Emphasis"/>
          <w:highlight w:val="green"/>
        </w:rPr>
        <w:t>a new international bipolar order</w:t>
      </w:r>
      <w:r w:rsidRPr="009F214B">
        <w:rPr>
          <w:highlight w:val="green"/>
          <w:u w:val="single"/>
        </w:rPr>
        <w:t>. Latin America</w:t>
      </w:r>
      <w:r w:rsidRPr="009F214B">
        <w:rPr>
          <w:u w:val="single"/>
        </w:rPr>
        <w:t xml:space="preserve">’s </w:t>
      </w:r>
      <w:r w:rsidRPr="009F214B">
        <w:rPr>
          <w:rStyle w:val="Emphasis"/>
        </w:rPr>
        <w:t>enthusiasm</w:t>
      </w:r>
      <w:r w:rsidRPr="009F214B">
        <w:rPr>
          <w:u w:val="single"/>
        </w:rPr>
        <w:t xml:space="preserve"> for Chinese vaccines might </w:t>
      </w:r>
      <w:r w:rsidRPr="009F214B">
        <w:rPr>
          <w:rStyle w:val="Emphasis"/>
        </w:rPr>
        <w:t>constitute the</w:t>
      </w:r>
      <w:r w:rsidRPr="009F214B">
        <w:rPr>
          <w:rStyle w:val="Emphasis"/>
          <w:highlight w:val="green"/>
        </w:rPr>
        <w:t xml:space="preserve"> first</w:t>
      </w:r>
      <w:r w:rsidRPr="009F214B">
        <w:rPr>
          <w:rStyle w:val="Emphasis"/>
        </w:rPr>
        <w:t xml:space="preserve"> grouping </w:t>
      </w:r>
      <w:r w:rsidRPr="009F214B">
        <w:rPr>
          <w:rStyle w:val="Emphasis"/>
          <w:highlight w:val="green"/>
        </w:rPr>
        <w:t>of countries</w:t>
      </w:r>
      <w:r w:rsidRPr="009F214B">
        <w:rPr>
          <w:rStyle w:val="Emphasis"/>
        </w:rPr>
        <w:t xml:space="preserve"> genuinely </w:t>
      </w:r>
      <w:r w:rsidRPr="009F214B">
        <w:rPr>
          <w:rStyle w:val="Emphasis"/>
          <w:highlight w:val="green"/>
        </w:rPr>
        <w:t>lost to US influence</w:t>
      </w:r>
      <w:r w:rsidRPr="009F214B">
        <w:rPr>
          <w:rStyle w:val="Emphasis"/>
        </w:rPr>
        <w:t>.</w:t>
      </w:r>
    </w:p>
    <w:p w14:paraId="79CD8A34" w14:textId="77777777" w:rsidR="00660583" w:rsidRPr="009F214B" w:rsidRDefault="00660583" w:rsidP="00660583">
      <w:pPr>
        <w:rPr>
          <w:rStyle w:val="Emphasis"/>
        </w:rPr>
      </w:pPr>
      <w:r w:rsidRPr="009F214B">
        <w:rPr>
          <w:u w:val="single"/>
        </w:rPr>
        <w:t xml:space="preserve">Latin America is not just showing an </w:t>
      </w:r>
      <w:r w:rsidRPr="009F214B">
        <w:rPr>
          <w:rStyle w:val="Emphasis"/>
        </w:rPr>
        <w:t>interest in vaccine rollout. It is also showing how the old dichotomy of capitalism versus socialism is becoming increasingly redundant in some parts of the world.</w:t>
      </w:r>
    </w:p>
    <w:p w14:paraId="5D3BE287" w14:textId="77777777" w:rsidR="00660583" w:rsidRPr="009F214B" w:rsidRDefault="00660583" w:rsidP="00660583">
      <w:pPr>
        <w:rPr>
          <w:rStyle w:val="Emphasis"/>
        </w:rPr>
      </w:pPr>
      <w:r w:rsidRPr="009F214B">
        <w:rPr>
          <w:sz w:val="16"/>
        </w:rPr>
        <w:t xml:space="preserve">Analogous to the fading of the US-Russia dichotomy, </w:t>
      </w:r>
      <w:r w:rsidRPr="009F214B">
        <w:rPr>
          <w:u w:val="single"/>
        </w:rPr>
        <w:t xml:space="preserve">rising Chinese </w:t>
      </w:r>
      <w:r w:rsidRPr="009F214B">
        <w:rPr>
          <w:highlight w:val="green"/>
          <w:u w:val="single"/>
        </w:rPr>
        <w:t>influence</w:t>
      </w:r>
      <w:r w:rsidRPr="009F214B">
        <w:rPr>
          <w:u w:val="single"/>
        </w:rPr>
        <w:t xml:space="preserve"> in Latin America </w:t>
      </w:r>
      <w:r w:rsidRPr="009F214B">
        <w:rPr>
          <w:highlight w:val="green"/>
          <w:u w:val="single"/>
        </w:rPr>
        <w:t xml:space="preserve">shows </w:t>
      </w:r>
      <w:r w:rsidRPr="009F214B">
        <w:rPr>
          <w:u w:val="single"/>
        </w:rPr>
        <w:t xml:space="preserve">countries becoming more </w:t>
      </w:r>
      <w:r w:rsidRPr="009F214B">
        <w:rPr>
          <w:rStyle w:val="Emphasis"/>
        </w:rPr>
        <w:t xml:space="preserve">open-minded towards </w:t>
      </w:r>
      <w:r w:rsidRPr="009F214B">
        <w:rPr>
          <w:rStyle w:val="Emphasis"/>
          <w:highlight w:val="green"/>
        </w:rPr>
        <w:t>different</w:t>
      </w:r>
      <w:r w:rsidRPr="009F214B">
        <w:rPr>
          <w:rStyle w:val="Emphasis"/>
        </w:rPr>
        <w:t xml:space="preserve"> economic and social </w:t>
      </w:r>
      <w:r w:rsidRPr="009F214B">
        <w:rPr>
          <w:rStyle w:val="Emphasis"/>
          <w:highlight w:val="green"/>
        </w:rPr>
        <w:t>narratives</w:t>
      </w:r>
      <w:r w:rsidRPr="009F214B">
        <w:rPr>
          <w:u w:val="single"/>
        </w:rPr>
        <w:t xml:space="preserve">. They are less concerned with “good” and “bad” and more concerned with the </w:t>
      </w:r>
      <w:r w:rsidRPr="009F214B">
        <w:rPr>
          <w:rStyle w:val="Emphasis"/>
        </w:rPr>
        <w:t>concrete opportunities different choices offer.</w:t>
      </w:r>
    </w:p>
    <w:p w14:paraId="5D6E35C6" w14:textId="77777777" w:rsidR="00660583" w:rsidRPr="009F214B" w:rsidRDefault="00660583" w:rsidP="00660583"/>
    <w:p w14:paraId="47FA6DAE" w14:textId="77777777" w:rsidR="00660583" w:rsidRPr="009F214B" w:rsidRDefault="00660583" w:rsidP="00660583">
      <w:pPr>
        <w:pStyle w:val="Heading4"/>
        <w:rPr>
          <w:rFonts w:cs="Calibri"/>
        </w:rPr>
      </w:pPr>
      <w:r w:rsidRPr="009F214B">
        <w:rPr>
          <w:rFonts w:cs="Calibri"/>
        </w:rPr>
        <w:t xml:space="preserve">Collapse of the liberal order causes </w:t>
      </w:r>
      <w:r w:rsidRPr="009F214B">
        <w:rPr>
          <w:rFonts w:cs="Calibri"/>
          <w:u w:val="single"/>
        </w:rPr>
        <w:t>extinction</w:t>
      </w:r>
      <w:r w:rsidRPr="009F214B">
        <w:rPr>
          <w:rFonts w:cs="Calibri"/>
        </w:rPr>
        <w:t>.</w:t>
      </w:r>
    </w:p>
    <w:p w14:paraId="6D4E91E3" w14:textId="77777777" w:rsidR="00660583" w:rsidRPr="009F214B" w:rsidRDefault="00660583" w:rsidP="00660583">
      <w:r w:rsidRPr="009F214B">
        <w:rPr>
          <w:rStyle w:val="Style13ptBold"/>
        </w:rPr>
        <w:t>Yulis 17</w:t>
      </w:r>
      <w:r w:rsidRPr="009F214B">
        <w:t xml:space="preserve"> [Max; Major in PoliSci, Penn Political Review; “In Defense of Liberal Internationalism,” Penn Political Review; 4/8/17; </w:t>
      </w:r>
      <w:hyperlink r:id="rId13" w:history="1">
        <w:r w:rsidRPr="009F214B">
          <w:rPr>
            <w:rStyle w:val="Hyperlink"/>
          </w:rPr>
          <w:t>http://pennpoliticalreview.org/2017/04/in-defense-of-liberal-internationalism/</w:t>
        </w:r>
      </w:hyperlink>
      <w:r w:rsidRPr="009F214B">
        <w:t>] // Re-Cut Justin</w:t>
      </w:r>
    </w:p>
    <w:p w14:paraId="7A3F9DF5" w14:textId="77777777" w:rsidR="00660583" w:rsidRPr="009F214B" w:rsidRDefault="00660583" w:rsidP="00660583">
      <w:pPr>
        <w:rPr>
          <w:sz w:val="16"/>
        </w:rPr>
      </w:pPr>
      <w:r w:rsidRPr="009F214B">
        <w:rPr>
          <w:sz w:val="16"/>
        </w:rPr>
        <w:t xml:space="preserve">Over the past decade, international headlines have been bombarded with </w:t>
      </w:r>
      <w:r w:rsidRPr="009F214B">
        <w:rPr>
          <w:u w:val="single"/>
        </w:rPr>
        <w:t xml:space="preserve">stories about the </w:t>
      </w:r>
      <w:r w:rsidRPr="009F214B">
        <w:rPr>
          <w:rStyle w:val="Emphasis"/>
          <w:highlight w:val="green"/>
        </w:rPr>
        <w:t>unraveling</w:t>
      </w:r>
      <w:r w:rsidRPr="009F214B">
        <w:rPr>
          <w:u w:val="single"/>
        </w:rPr>
        <w:t xml:space="preserve"> of the </w:t>
      </w:r>
      <w:r w:rsidRPr="009F214B">
        <w:rPr>
          <w:rStyle w:val="Emphasis"/>
        </w:rPr>
        <w:t xml:space="preserve">post-Cold War </w:t>
      </w:r>
      <w:r w:rsidRPr="009F214B">
        <w:rPr>
          <w:rStyle w:val="Emphasis"/>
          <w:highlight w:val="green"/>
        </w:rPr>
        <w:t>world order</w:t>
      </w:r>
      <w:r w:rsidRPr="009F214B">
        <w:rPr>
          <w:u w:val="single"/>
        </w:rPr>
        <w:t xml:space="preserve">, the creation of </w:t>
      </w:r>
      <w:r w:rsidRPr="009F214B">
        <w:rPr>
          <w:rStyle w:val="Emphasis"/>
        </w:rPr>
        <w:t>revolutionary smart devices</w:t>
      </w:r>
      <w:r w:rsidRPr="009F214B">
        <w:rPr>
          <w:u w:val="single"/>
        </w:rPr>
        <w:t xml:space="preserve"> and </w:t>
      </w:r>
      <w:r w:rsidRPr="009F214B">
        <w:rPr>
          <w:rStyle w:val="Emphasis"/>
          <w:highlight w:val="green"/>
        </w:rPr>
        <w:t>military tech</w:t>
      </w:r>
      <w:r w:rsidRPr="009F214B">
        <w:rPr>
          <w:rStyle w:val="Emphasis"/>
        </w:rPr>
        <w:t>nologies</w:t>
      </w:r>
      <w:r w:rsidRPr="009F214B">
        <w:rPr>
          <w:u w:val="single"/>
        </w:rPr>
        <w:t xml:space="preserve">, the rise of militant </w:t>
      </w:r>
      <w:r w:rsidRPr="009F214B">
        <w:rPr>
          <w:rStyle w:val="Emphasis"/>
        </w:rPr>
        <w:t>jihadist organizations</w:t>
      </w:r>
      <w:r w:rsidRPr="009F214B">
        <w:rPr>
          <w:u w:val="single"/>
        </w:rPr>
        <w:t xml:space="preserve">, and </w:t>
      </w:r>
      <w:r w:rsidRPr="009F214B">
        <w:rPr>
          <w:rStyle w:val="Emphasis"/>
          <w:highlight w:val="green"/>
        </w:rPr>
        <w:t>nuclear prolif</w:t>
      </w:r>
      <w:r w:rsidRPr="009F214B">
        <w:rPr>
          <w:rStyle w:val="Emphasis"/>
        </w:rPr>
        <w:t>eration</w:t>
      </w:r>
      <w:r w:rsidRPr="009F214B">
        <w:rPr>
          <w:sz w:val="16"/>
        </w:rPr>
        <w:t xml:space="preserve">. Indeed, times are paradoxically promising and alarming. In relation to treating the world’s ills, </w:t>
      </w:r>
      <w:r w:rsidRPr="009F214B">
        <w:rPr>
          <w:u w:val="single"/>
        </w:rPr>
        <w:t xml:space="preserve">fortunately, there is a </w:t>
      </w:r>
      <w:r w:rsidRPr="009F214B">
        <w:rPr>
          <w:rStyle w:val="Emphasis"/>
        </w:rPr>
        <w:t>capable hegemon</w:t>
      </w:r>
      <w:r w:rsidRPr="009F214B">
        <w:rPr>
          <w:u w:val="single"/>
        </w:rPr>
        <w:t xml:space="preserve">– one that </w:t>
      </w:r>
      <w:proofErr w:type="gramStart"/>
      <w:r w:rsidRPr="009F214B">
        <w:rPr>
          <w:u w:val="single"/>
        </w:rPr>
        <w:t>has the ability to</w:t>
      </w:r>
      <w:proofErr w:type="gramEnd"/>
      <w:r w:rsidRPr="009F214B">
        <w:rPr>
          <w:u w:val="single"/>
        </w:rPr>
        <w:t xml:space="preserve"> revive the world order and traditionally hallmarked human rights, peace, and democracy. </w:t>
      </w:r>
      <w:r w:rsidRPr="009F214B">
        <w:rPr>
          <w:rStyle w:val="Emphasis"/>
        </w:rPr>
        <w:t>The United States</w:t>
      </w:r>
      <w:r w:rsidRPr="009F214B">
        <w:rPr>
          <w:sz w:val="16"/>
        </w:rPr>
        <w:t xml:space="preserve">, with </w:t>
      </w:r>
      <w:proofErr w:type="gramStart"/>
      <w:r w:rsidRPr="009F214B">
        <w:rPr>
          <w:sz w:val="16"/>
        </w:rPr>
        <w:t>all of</w:t>
      </w:r>
      <w:proofErr w:type="gramEnd"/>
      <w:r w:rsidRPr="009F214B">
        <w:rPr>
          <w:sz w:val="16"/>
        </w:rPr>
        <w:t xml:space="preserve"> its shortcomings, had </w:t>
      </w:r>
      <w:r w:rsidRPr="009F214B">
        <w:rPr>
          <w:u w:val="single"/>
        </w:rPr>
        <w:t xml:space="preserve">crafted an </w:t>
      </w:r>
      <w:r w:rsidRPr="009F214B">
        <w:rPr>
          <w:rStyle w:val="Emphasis"/>
        </w:rPr>
        <w:t>international agenda</w:t>
      </w:r>
      <w:r w:rsidRPr="009F214B">
        <w:rPr>
          <w:u w:val="single"/>
        </w:rPr>
        <w:t xml:space="preserve"> that significantly </w:t>
      </w:r>
      <w:r w:rsidRPr="009F214B">
        <w:rPr>
          <w:rStyle w:val="Emphasis"/>
        </w:rPr>
        <w:t>impacted the post-WWII landscape</w:t>
      </w:r>
      <w:r w:rsidRPr="009F214B">
        <w:rPr>
          <w:u w:val="single"/>
        </w:rPr>
        <w:t xml:space="preserve">. Countries </w:t>
      </w:r>
      <w:r w:rsidRPr="009F214B">
        <w:rPr>
          <w:rStyle w:val="Emphasis"/>
        </w:rPr>
        <w:t>invested</w:t>
      </w:r>
      <w:r w:rsidRPr="009F214B">
        <w:rPr>
          <w:u w:val="single"/>
        </w:rPr>
        <w:t xml:space="preserve"> their ambitions into </w:t>
      </w:r>
      <w:r w:rsidRPr="009F214B">
        <w:rPr>
          <w:rStyle w:val="Emphasis"/>
        </w:rPr>
        <w:t>security communities</w:t>
      </w:r>
      <w:r w:rsidRPr="009F214B">
        <w:rPr>
          <w:u w:val="single"/>
        </w:rPr>
        <w:t xml:space="preserve">, </w:t>
      </w:r>
      <w:r w:rsidRPr="009F214B">
        <w:rPr>
          <w:rStyle w:val="Emphasis"/>
        </w:rPr>
        <w:t>international institutions</w:t>
      </w:r>
      <w:r w:rsidRPr="009F214B">
        <w:rPr>
          <w:u w:val="single"/>
        </w:rPr>
        <w:t xml:space="preserve">, and </w:t>
      </w:r>
      <w:r w:rsidRPr="009F214B">
        <w:rPr>
          <w:rStyle w:val="Emphasis"/>
        </w:rPr>
        <w:t>international law</w:t>
      </w:r>
      <w:r w:rsidRPr="009F214B">
        <w:rPr>
          <w:u w:val="single"/>
        </w:rPr>
        <w:t xml:space="preserve"> </w:t>
      </w:r>
      <w:proofErr w:type="gramStart"/>
      <w:r w:rsidRPr="009F214B">
        <w:rPr>
          <w:u w:val="single"/>
        </w:rPr>
        <w:t>in an effort to</w:t>
      </w:r>
      <w:proofErr w:type="gramEnd"/>
      <w:r w:rsidRPr="009F214B">
        <w:rPr>
          <w:u w:val="single"/>
        </w:rPr>
        <w:t xml:space="preserve"> </w:t>
      </w:r>
      <w:r w:rsidRPr="009F214B">
        <w:rPr>
          <w:rStyle w:val="Emphasis"/>
        </w:rPr>
        <w:t>mitigate</w:t>
      </w:r>
      <w:r w:rsidRPr="009F214B">
        <w:rPr>
          <w:u w:val="single"/>
        </w:rPr>
        <w:t xml:space="preserve"> the chances of a nuclear catastrophe or another World War</w:t>
      </w:r>
      <w:r w:rsidRPr="009F214B">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w:t>
      </w:r>
      <w:proofErr w:type="gramStart"/>
      <w:r w:rsidRPr="009F214B">
        <w:rPr>
          <w:sz w:val="16"/>
        </w:rPr>
        <w:t>protectionism, and</w:t>
      </w:r>
      <w:proofErr w:type="gramEnd"/>
      <w:r w:rsidRPr="009F214B">
        <w:rPr>
          <w:sz w:val="16"/>
        </w:rPr>
        <w:t xml:space="preserve"> come to grips with the newly transnational nature of problems ranging from climate change to international terrorism. </w:t>
      </w:r>
    </w:p>
    <w:p w14:paraId="759BC0CD" w14:textId="77777777" w:rsidR="00660583" w:rsidRPr="009F214B" w:rsidRDefault="00660583" w:rsidP="00660583">
      <w:pPr>
        <w:rPr>
          <w:sz w:val="16"/>
        </w:rPr>
      </w:pPr>
      <w:r w:rsidRPr="009F214B">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9F214B">
        <w:rPr>
          <w:u w:val="single"/>
        </w:rPr>
        <w:t xml:space="preserve">Seeing that an </w:t>
      </w:r>
      <w:r w:rsidRPr="009F214B">
        <w:rPr>
          <w:rStyle w:val="Emphasis"/>
        </w:rPr>
        <w:t>increase</w:t>
      </w:r>
      <w:r w:rsidRPr="009F214B">
        <w:rPr>
          <w:u w:val="single"/>
        </w:rPr>
        <w:t xml:space="preserve"> in the </w:t>
      </w:r>
      <w:r w:rsidRPr="009F214B">
        <w:rPr>
          <w:rStyle w:val="Emphasis"/>
        </w:rPr>
        <w:t>magnitude of human casualty</w:t>
      </w:r>
      <w:r w:rsidRPr="009F214B">
        <w:rPr>
          <w:u w:val="single"/>
        </w:rPr>
        <w:t xml:space="preserve"> is becoming more of a reality due to advancements in </w:t>
      </w:r>
      <w:r w:rsidRPr="009F214B">
        <w:rPr>
          <w:rStyle w:val="Emphasis"/>
        </w:rPr>
        <w:t>military technology and the increasing outbreaks of civil war</w:t>
      </w:r>
      <w:r w:rsidRPr="009F214B">
        <w:rPr>
          <w:u w:val="single"/>
        </w:rPr>
        <w:t xml:space="preserve">, international </w:t>
      </w:r>
      <w:r w:rsidRPr="009F214B">
        <w:rPr>
          <w:rStyle w:val="Emphasis"/>
          <w:highlight w:val="green"/>
        </w:rPr>
        <w:t>cooperation</w:t>
      </w:r>
      <w:r w:rsidRPr="009F214B">
        <w:rPr>
          <w:highlight w:val="green"/>
          <w:u w:val="single"/>
        </w:rPr>
        <w:t xml:space="preserve"> </w:t>
      </w:r>
      <w:r w:rsidRPr="009F214B">
        <w:rPr>
          <w:u w:val="single"/>
        </w:rPr>
        <w:t xml:space="preserve">and the </w:t>
      </w:r>
      <w:r w:rsidRPr="009F214B">
        <w:rPr>
          <w:rStyle w:val="Emphasis"/>
        </w:rPr>
        <w:t>diffusion</w:t>
      </w:r>
      <w:r w:rsidRPr="009F214B">
        <w:rPr>
          <w:u w:val="single"/>
        </w:rPr>
        <w:t xml:space="preserve"> of </w:t>
      </w:r>
      <w:r w:rsidRPr="009F214B">
        <w:rPr>
          <w:highlight w:val="green"/>
          <w:u w:val="single"/>
        </w:rPr>
        <w:t xml:space="preserve">norms </w:t>
      </w:r>
      <w:r w:rsidRPr="009F214B">
        <w:rPr>
          <w:u w:val="single"/>
        </w:rPr>
        <w:t xml:space="preserve">that highlight the importance of </w:t>
      </w:r>
      <w:r w:rsidRPr="009F214B">
        <w:rPr>
          <w:highlight w:val="green"/>
          <w:u w:val="single"/>
        </w:rPr>
        <w:t xml:space="preserve">stable </w:t>
      </w:r>
      <w:r w:rsidRPr="009F214B">
        <w:rPr>
          <w:rStyle w:val="Emphasis"/>
          <w:highlight w:val="green"/>
        </w:rPr>
        <w:t>governance</w:t>
      </w:r>
      <w:r w:rsidRPr="009F214B">
        <w:rPr>
          <w:highlight w:val="green"/>
          <w:u w:val="single"/>
        </w:rPr>
        <w:t xml:space="preserve">, </w:t>
      </w:r>
      <w:r w:rsidRPr="009F214B">
        <w:rPr>
          <w:rStyle w:val="Emphasis"/>
          <w:highlight w:val="green"/>
        </w:rPr>
        <w:t>democracy</w:t>
      </w:r>
      <w:r w:rsidRPr="009F214B">
        <w:rPr>
          <w:u w:val="single"/>
        </w:rPr>
        <w:t xml:space="preserve">, and </w:t>
      </w:r>
      <w:r w:rsidRPr="009F214B">
        <w:rPr>
          <w:rStyle w:val="Emphasis"/>
          <w:highlight w:val="green"/>
        </w:rPr>
        <w:t>human rights</w:t>
      </w:r>
      <w:r w:rsidRPr="009F214B">
        <w:rPr>
          <w:highlight w:val="green"/>
          <w:u w:val="single"/>
        </w:rPr>
        <w:t xml:space="preserve"> </w:t>
      </w:r>
      <w:r w:rsidRPr="009F214B">
        <w:rPr>
          <w:u w:val="single"/>
        </w:rPr>
        <w:t xml:space="preserve">is the only recourse to address the rise in sectarian divides and civil conflicts. So long as the </w:t>
      </w:r>
      <w:r w:rsidRPr="009F214B">
        <w:rPr>
          <w:rStyle w:val="Emphasis"/>
        </w:rPr>
        <w:t>trend</w:t>
      </w:r>
      <w:r w:rsidRPr="009F214B">
        <w:rPr>
          <w:u w:val="single"/>
        </w:rPr>
        <w:t xml:space="preserve"> of the West’s desire to look inward continues, it is likely that nation </w:t>
      </w:r>
      <w:r w:rsidRPr="009F214B">
        <w:rPr>
          <w:highlight w:val="green"/>
          <w:u w:val="single"/>
        </w:rPr>
        <w:t>states</w:t>
      </w:r>
      <w:r w:rsidRPr="009F214B">
        <w:rPr>
          <w:u w:val="single"/>
        </w:rPr>
        <w:t xml:space="preserve"> </w:t>
      </w:r>
      <w:r w:rsidRPr="009F214B">
        <w:rPr>
          <w:rStyle w:val="Emphasis"/>
        </w:rPr>
        <w:t>mired</w:t>
      </w:r>
      <w:r w:rsidRPr="009F214B">
        <w:rPr>
          <w:u w:val="single"/>
        </w:rPr>
        <w:t xml:space="preserve"> in conflict will devolve into ethnic or tribal enclaves bent on </w:t>
      </w:r>
      <w:r w:rsidRPr="009F214B">
        <w:rPr>
          <w:rStyle w:val="Emphasis"/>
          <w:highlight w:val="green"/>
        </w:rPr>
        <w:t>rely</w:t>
      </w:r>
      <w:r w:rsidRPr="009F214B">
        <w:rPr>
          <w:rStyle w:val="Emphasis"/>
        </w:rPr>
        <w:t xml:space="preserve">ing </w:t>
      </w:r>
      <w:r w:rsidRPr="009F214B">
        <w:rPr>
          <w:rStyle w:val="Emphasis"/>
          <w:highlight w:val="green"/>
        </w:rPr>
        <w:t>on war to maintain</w:t>
      </w:r>
      <w:r w:rsidRPr="009F214B">
        <w:rPr>
          <w:rStyle w:val="Emphasis"/>
        </w:rPr>
        <w:t xml:space="preserve"> their legitimacy and </w:t>
      </w:r>
      <w:r w:rsidRPr="009F214B">
        <w:rPr>
          <w:rStyle w:val="Emphasis"/>
          <w:highlight w:val="green"/>
        </w:rPr>
        <w:t>power</w:t>
      </w:r>
      <w:r w:rsidRPr="009F214B">
        <w:rPr>
          <w:sz w:val="16"/>
        </w:rPr>
        <w:t xml:space="preserve">. Aside from growing sectarianism and the increasing prevalence of failed states, an even more daunting threat come from weapons that transcend the costs of conventional warfare. </w:t>
      </w:r>
    </w:p>
    <w:p w14:paraId="734081F7" w14:textId="77777777" w:rsidR="00660583" w:rsidRPr="009F214B" w:rsidRDefault="00660583" w:rsidP="00660583">
      <w:pPr>
        <w:rPr>
          <w:rStyle w:val="Emphasis"/>
        </w:rPr>
      </w:pPr>
      <w:r w:rsidRPr="009F214B">
        <w:rPr>
          <w:u w:val="single"/>
        </w:rPr>
        <w:t xml:space="preserve">The problem of </w:t>
      </w:r>
      <w:r w:rsidRPr="009F214B">
        <w:rPr>
          <w:rStyle w:val="Emphasis"/>
        </w:rPr>
        <w:t>nuclear proliferation</w:t>
      </w:r>
      <w:r w:rsidRPr="009F214B">
        <w:rPr>
          <w:u w:val="single"/>
        </w:rPr>
        <w:t xml:space="preserve"> has been around for </w:t>
      </w:r>
      <w:r w:rsidRPr="009F214B">
        <w:rPr>
          <w:rStyle w:val="Emphasis"/>
        </w:rPr>
        <w:t>decades</w:t>
      </w:r>
      <w:r w:rsidRPr="009F214B">
        <w:rPr>
          <w:u w:val="single"/>
        </w:rPr>
        <w:t xml:space="preserve">, and on the eve of President Trump’s inauguration, it appeared that Obama’s lofty goal of advocating for </w:t>
      </w:r>
      <w:r w:rsidRPr="009F214B">
        <w:rPr>
          <w:rStyle w:val="Emphasis"/>
        </w:rPr>
        <w:t>nonproliferation would no longer be a priority</w:t>
      </w:r>
      <w:r w:rsidRPr="009F214B">
        <w:rPr>
          <w:u w:val="single"/>
        </w:rPr>
        <w:t xml:space="preserve"> of American foreign policy.[3] In addition, now that the American president is threatening to </w:t>
      </w:r>
      <w:r w:rsidRPr="009F214B">
        <w:rPr>
          <w:rStyle w:val="Emphasis"/>
          <w:highlight w:val="green"/>
        </w:rPr>
        <w:t>undo</w:t>
      </w:r>
      <w:r w:rsidRPr="009F214B">
        <w:rPr>
          <w:rStyle w:val="Emphasis"/>
        </w:rPr>
        <w:t xml:space="preserve"> much of the United States’ extensive network of </w:t>
      </w:r>
      <w:r w:rsidRPr="009F214B">
        <w:rPr>
          <w:rStyle w:val="Emphasis"/>
          <w:highlight w:val="green"/>
        </w:rPr>
        <w:t>alliances</w:t>
      </w:r>
      <w:r w:rsidRPr="009F214B">
        <w:rPr>
          <w:sz w:val="16"/>
        </w:rPr>
        <w:t xml:space="preserve">, formerly </w:t>
      </w:r>
      <w:r w:rsidRPr="009F214B">
        <w:rPr>
          <w:highlight w:val="green"/>
          <w:u w:val="single"/>
        </w:rPr>
        <w:t xml:space="preserve">non-nuclear states </w:t>
      </w:r>
      <w:r w:rsidRPr="009F214B">
        <w:rPr>
          <w:u w:val="single"/>
        </w:rPr>
        <w:t xml:space="preserve">may be forced to </w:t>
      </w:r>
      <w:r w:rsidRPr="009F214B">
        <w:rPr>
          <w:rStyle w:val="Emphasis"/>
          <w:highlight w:val="green"/>
        </w:rPr>
        <w:t>rearm</w:t>
      </w:r>
      <w:r w:rsidRPr="009F214B">
        <w:rPr>
          <w:rStyle w:val="Emphasis"/>
        </w:rPr>
        <w:t xml:space="preserve"> themselves</w:t>
      </w:r>
      <w:r w:rsidRPr="009F214B">
        <w:rPr>
          <w:u w:val="single"/>
        </w:rPr>
        <w:t>.</w:t>
      </w:r>
      <w:r w:rsidRPr="009F214B">
        <w:rPr>
          <w:sz w:val="16"/>
        </w:rPr>
        <w:t xml:space="preserve"> Disarmament is central to liberal internationalism, as was apparent by the Washington Naval Treaty advocated by Wilson, and by the modern CTBT treaty. The reverse is, however, being seen in the modern era, </w:t>
      </w:r>
      <w:r w:rsidRPr="009F214B">
        <w:rPr>
          <w:u w:val="single"/>
        </w:rPr>
        <w:t xml:space="preserve">with cries coming from </w:t>
      </w:r>
      <w:r w:rsidRPr="009F214B">
        <w:rPr>
          <w:rStyle w:val="Emphasis"/>
          <w:highlight w:val="green"/>
        </w:rPr>
        <w:t>Japan and So</w:t>
      </w:r>
      <w:r w:rsidRPr="009F214B">
        <w:rPr>
          <w:rStyle w:val="Emphasis"/>
        </w:rPr>
        <w:t xml:space="preserve">uth </w:t>
      </w:r>
      <w:r w:rsidRPr="009F214B">
        <w:rPr>
          <w:rStyle w:val="Emphasis"/>
          <w:highlight w:val="green"/>
        </w:rPr>
        <w:t>Ko</w:t>
      </w:r>
      <w:r w:rsidRPr="009F214B">
        <w:rPr>
          <w:rStyle w:val="Emphasis"/>
        </w:rPr>
        <w:t>rea to remobilize</w:t>
      </w:r>
      <w:r w:rsidRPr="009F214B">
        <w:rPr>
          <w:u w:val="single"/>
        </w:rPr>
        <w:t xml:space="preserve"> and begin their own </w:t>
      </w:r>
      <w:r w:rsidRPr="009F214B">
        <w:rPr>
          <w:rStyle w:val="Emphasis"/>
          <w:highlight w:val="green"/>
        </w:rPr>
        <w:t>nuclear</w:t>
      </w:r>
      <w:r w:rsidRPr="009F214B">
        <w:rPr>
          <w:rStyle w:val="Emphasis"/>
        </w:rPr>
        <w:t xml:space="preserve"> weapon </w:t>
      </w:r>
      <w:r w:rsidRPr="009F214B">
        <w:rPr>
          <w:rStyle w:val="Emphasis"/>
          <w:highlight w:val="green"/>
        </w:rPr>
        <w:t>programs</w:t>
      </w:r>
      <w:r w:rsidRPr="009F214B">
        <w:rPr>
          <w:sz w:val="16"/>
        </w:rPr>
        <w:t xml:space="preserve">.[4] A world with more nuclear actors is a formula for chaos, especially if nuclear weapons become mass-produced. </w:t>
      </w:r>
      <w:r w:rsidRPr="009F214B">
        <w:rPr>
          <w:highlight w:val="green"/>
          <w:u w:val="single"/>
        </w:rPr>
        <w:t xml:space="preserve">Non-state actors </w:t>
      </w:r>
      <w:r w:rsidRPr="009F214B">
        <w:rPr>
          <w:u w:val="single"/>
        </w:rPr>
        <w:t xml:space="preserve">will increasingly </w:t>
      </w:r>
      <w:r w:rsidRPr="009F214B">
        <w:rPr>
          <w:highlight w:val="green"/>
          <w:u w:val="single"/>
        </w:rPr>
        <w:t>eye</w:t>
      </w:r>
      <w:r w:rsidRPr="009F214B">
        <w:rPr>
          <w:u w:val="single"/>
        </w:rPr>
        <w:t xml:space="preserve"> these nuclear sites as was the case near a Belgian nuclear power plant just over a year ago.[5] If any government commits a serious misstep, access to </w:t>
      </w:r>
      <w:r w:rsidRPr="009F214B">
        <w:rPr>
          <w:rStyle w:val="Emphasis"/>
        </w:rPr>
        <w:t xml:space="preserve">nuclear </w:t>
      </w:r>
      <w:r w:rsidRPr="009F214B">
        <w:rPr>
          <w:rStyle w:val="Emphasis"/>
          <w:highlight w:val="green"/>
        </w:rPr>
        <w:t xml:space="preserve">weapons </w:t>
      </w:r>
      <w:r w:rsidRPr="009F214B">
        <w:rPr>
          <w:rStyle w:val="Emphasis"/>
        </w:rPr>
        <w:t>on the behalf of terrorist and insurgent groups</w:t>
      </w:r>
      <w:r w:rsidRPr="009F214B">
        <w:rPr>
          <w:u w:val="single"/>
        </w:rPr>
        <w:t xml:space="preserve"> will become a reality</w:t>
      </w:r>
      <w:r w:rsidRPr="009F214B">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9F214B">
        <w:rPr>
          <w:u w:val="single"/>
        </w:rPr>
        <w:t xml:space="preserve">a world </w:t>
      </w:r>
      <w:r w:rsidRPr="009F214B">
        <w:rPr>
          <w:rStyle w:val="Emphasis"/>
        </w:rPr>
        <w:t>full of nuclear weapons</w:t>
      </w:r>
      <w:r w:rsidRPr="009F214B">
        <w:rPr>
          <w:u w:val="single"/>
        </w:rPr>
        <w:t xml:space="preserve"> and an international system guided by realpolitik could give rise to </w:t>
      </w:r>
      <w:r w:rsidRPr="009F214B">
        <w:rPr>
          <w:rStyle w:val="Emphasis"/>
          <w:highlight w:val="green"/>
        </w:rPr>
        <w:t>nuclear war</w:t>
      </w:r>
      <w:r w:rsidRPr="009F214B">
        <w:rPr>
          <w:rStyle w:val="Emphasis"/>
        </w:rPr>
        <w:t>fare</w:t>
      </w:r>
      <w:r w:rsidRPr="009F214B">
        <w:rPr>
          <w:u w:val="single"/>
        </w:rPr>
        <w:t xml:space="preserve">. In today’s world, nuclear weapons leave all states virtually defenseless. But, for nuclear deproliferation to become a cornerstone of the global agenda, a </w:t>
      </w:r>
      <w:r w:rsidRPr="009F214B">
        <w:rPr>
          <w:rStyle w:val="Emphasis"/>
        </w:rPr>
        <w:t xml:space="preserve">pacifying and </w:t>
      </w:r>
      <w:r w:rsidRPr="009F214B">
        <w:rPr>
          <w:rStyle w:val="Emphasis"/>
          <w:highlight w:val="green"/>
        </w:rPr>
        <w:t xml:space="preserve">democratic power must rise </w:t>
      </w:r>
      <w:r w:rsidRPr="009F214B">
        <w:rPr>
          <w:rStyle w:val="Emphasis"/>
        </w:rPr>
        <w:t>to the limelight to advocate the virtues of peace, stability, and human rights.</w:t>
      </w:r>
    </w:p>
    <w:p w14:paraId="5988284B" w14:textId="77777777" w:rsidR="00660583" w:rsidRPr="00660583" w:rsidRDefault="00660583" w:rsidP="00660583"/>
    <w:p w14:paraId="6EB03AB0" w14:textId="77777777" w:rsidR="00660583" w:rsidRDefault="00660583" w:rsidP="006B0592">
      <w:pPr>
        <w:pStyle w:val="Heading3"/>
      </w:pPr>
    </w:p>
    <w:p w14:paraId="18ECA20C" w14:textId="77777777" w:rsidR="00660583" w:rsidRDefault="00660583" w:rsidP="006B0592">
      <w:pPr>
        <w:pStyle w:val="Heading3"/>
      </w:pPr>
    </w:p>
    <w:p w14:paraId="07EFE1B0" w14:textId="79C86C38" w:rsidR="006B0592" w:rsidRPr="00BD2E70" w:rsidRDefault="006B0592" w:rsidP="006B0592">
      <w:pPr>
        <w:pStyle w:val="Heading3"/>
      </w:pPr>
      <w:r w:rsidRPr="00305C79">
        <w:t>1AC – Framing</w:t>
      </w:r>
    </w:p>
    <w:p w14:paraId="18B1D5E3" w14:textId="77777777" w:rsidR="006B0592" w:rsidRPr="002677ED" w:rsidRDefault="006B0592" w:rsidP="006B0592">
      <w:pPr>
        <w:pStyle w:val="Heading4"/>
        <w:rPr>
          <w:i/>
          <w:iCs/>
        </w:rPr>
      </w:pPr>
      <w:r w:rsidRPr="002677ED">
        <w:rPr>
          <w:i/>
        </w:rPr>
        <w:t>Ethics must begin a priori</w:t>
      </w:r>
    </w:p>
    <w:p w14:paraId="79671ABC" w14:textId="77777777" w:rsidR="006B0592" w:rsidRPr="003E4733" w:rsidRDefault="006B0592" w:rsidP="006B0592">
      <w:pPr>
        <w:pStyle w:val="Heading4"/>
      </w:pPr>
      <w:r w:rsidRPr="00A22B8C">
        <w:rPr>
          <w:u w:val="single"/>
        </w:rPr>
        <w:t>[</w:t>
      </w:r>
      <w:r>
        <w:rPr>
          <w:u w:val="single"/>
        </w:rPr>
        <w:t>A</w:t>
      </w:r>
      <w:r w:rsidRPr="00A22B8C">
        <w:rPr>
          <w:u w:val="single"/>
        </w:rPr>
        <w:t xml:space="preserve">] </w:t>
      </w:r>
      <w:r>
        <w:rPr>
          <w:u w:val="single"/>
        </w:rPr>
        <w:t>Empirical Uncertainty</w:t>
      </w:r>
      <w:r w:rsidRPr="00F73615">
        <w:t xml:space="preserve"> – evil demon could deceive us and inability to know other</w:t>
      </w:r>
      <w:r>
        <w:t>s</w:t>
      </w:r>
      <w:r w:rsidRPr="00F73615">
        <w:t xml:space="preserve"> experience make empiricism an unreliable basis for universal ethics.  Outweighs since it would be escapable since people could say they don’t experience the same. </w:t>
      </w:r>
    </w:p>
    <w:p w14:paraId="0379A41F" w14:textId="77777777" w:rsidR="006B0592" w:rsidRDefault="006B0592" w:rsidP="006B0592">
      <w:pPr>
        <w:pStyle w:val="Heading4"/>
      </w:pPr>
      <w:r w:rsidRPr="00A22B8C">
        <w:rPr>
          <w:u w:val="single"/>
        </w:rPr>
        <w:t>[</w:t>
      </w:r>
      <w:r>
        <w:rPr>
          <w:u w:val="single"/>
        </w:rPr>
        <w:t>B</w:t>
      </w:r>
      <w:r w:rsidRPr="00A22B8C">
        <w:rPr>
          <w:u w:val="single"/>
        </w:rPr>
        <w:t>] Constitutive Authority</w:t>
      </w:r>
      <w:r w:rsidRPr="00F73615">
        <w:t xml:space="preserve"> – The meta-ethic is</w:t>
      </w:r>
      <w:r>
        <w:t xml:space="preserve"> bindingness</w:t>
      </w:r>
      <w:r w:rsidRPr="00F73615">
        <w:t xml:space="preserve">. Practical reason is the only unescapable authority because to ask why I should be a reasoner concedes </w:t>
      </w:r>
      <w:proofErr w:type="gramStart"/>
      <w:r>
        <w:t>it’s</w:t>
      </w:r>
      <w:proofErr w:type="gramEnd"/>
      <w:r w:rsidRPr="00F73615">
        <w:t xml:space="preserve"> authority </w:t>
      </w:r>
      <w:r>
        <w:t>since</w:t>
      </w:r>
      <w:r w:rsidRPr="00F73615">
        <w:t xml:space="preserve"> you’re actively reasoning</w:t>
      </w:r>
      <w:r>
        <w:t>.</w:t>
      </w:r>
    </w:p>
    <w:p w14:paraId="6C99FC9F" w14:textId="77777777" w:rsidR="006B0592" w:rsidRPr="004535D0" w:rsidRDefault="006B0592" w:rsidP="006B0592">
      <w:pPr>
        <w:pStyle w:val="Heading4"/>
        <w:rPr>
          <w:rFonts w:cs="Calibri"/>
        </w:rPr>
      </w:pPr>
      <w:r w:rsidRPr="00305C79">
        <w:rPr>
          <w:rFonts w:cs="Calibri"/>
        </w:rPr>
        <w:t>[</w:t>
      </w:r>
      <w:r>
        <w:rPr>
          <w:rFonts w:cs="Calibri"/>
        </w:rPr>
        <w:t>C</w:t>
      </w:r>
      <w:r w:rsidRPr="00305C79">
        <w:rPr>
          <w:rFonts w:cs="Calibri"/>
        </w:rPr>
        <w:t xml:space="preserve">] </w:t>
      </w:r>
      <w:r w:rsidRPr="00305C79">
        <w:rPr>
          <w:rFonts w:cs="Calibri"/>
          <w:u w:val="single"/>
        </w:rPr>
        <w:t>Naturalistic fallacy</w:t>
      </w:r>
      <w:r w:rsidRPr="00305C79">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6A7D44EA" w14:textId="77777777" w:rsidR="006B0592" w:rsidRDefault="006B0592" w:rsidP="006B0592">
      <w:pPr>
        <w:pStyle w:val="Heading4"/>
      </w:pPr>
      <w:r w:rsidRPr="00F279F1">
        <w:rPr>
          <w:u w:val="single"/>
        </w:rPr>
        <w:t>That justifies universality</w:t>
      </w:r>
      <w:r>
        <w:t xml:space="preserve"> </w:t>
      </w:r>
      <w:r w:rsidRPr="00CE11B7">
        <w:t xml:space="preserve">– </w:t>
      </w:r>
      <w:r>
        <w:t>a]</w:t>
      </w:r>
      <w:r w:rsidRPr="00CE11B7">
        <w:t xml:space="preserve"> a priori principles like reason apply to everyone since they are independent of human experience and </w:t>
      </w:r>
      <w:r>
        <w:t>b]</w:t>
      </w:r>
      <w:r w:rsidRPr="00CE11B7">
        <w:t xml:space="preserve"> any non-universalizable norm justifies someone’s ability to impede on your ends </w:t>
      </w:r>
      <w:proofErr w:type="gramStart"/>
      <w:r w:rsidRPr="00CE11B7">
        <w:t>i.e.</w:t>
      </w:r>
      <w:proofErr w:type="gramEnd"/>
      <w:r w:rsidRPr="00CE11B7">
        <w:t xml:space="preserve"> if I want to eat ice cream, I must recognize that others may affect my pursuit of that end</w:t>
      </w:r>
      <w:r>
        <w:t>.</w:t>
      </w:r>
    </w:p>
    <w:p w14:paraId="62C9A73D" w14:textId="77777777" w:rsidR="006B0592" w:rsidRDefault="006B0592" w:rsidP="006B0592">
      <w:pPr>
        <w:pStyle w:val="Heading4"/>
      </w:pPr>
      <w:r>
        <w:t>Additionally</w:t>
      </w:r>
      <w:r w:rsidRPr="0088077D">
        <w:t>:</w:t>
      </w:r>
    </w:p>
    <w:p w14:paraId="6D21AE04" w14:textId="77777777" w:rsidR="006B0592" w:rsidRDefault="006B0592" w:rsidP="006B0592">
      <w:pPr>
        <w:pStyle w:val="Heading4"/>
      </w:pPr>
      <w:r>
        <w:t xml:space="preserve">[A] </w:t>
      </w:r>
      <w:r w:rsidRPr="00F73615">
        <w:t xml:space="preserve">Ethical frameworks </w:t>
      </w:r>
      <w:r>
        <w:t xml:space="preserve">are </w:t>
      </w:r>
      <w:r w:rsidRPr="00F73615">
        <w:t>topicality interpretations of the word ought so they must be theoretically justified</w:t>
      </w:r>
      <w:r>
        <w:t>. P</w:t>
      </w:r>
      <w:r w:rsidRPr="00F73615">
        <w:t>refer on resource disparities—</w:t>
      </w:r>
      <w:r>
        <w:t>focusing</w:t>
      </w:r>
      <w:r w:rsidRPr="00F73615">
        <w:t xml:space="preserve"> on evidence and statistics privileges debaters with the most preround prep </w:t>
      </w:r>
      <w:r>
        <w:t>excluding</w:t>
      </w:r>
      <w:r w:rsidRPr="00F73615">
        <w:t xml:space="preserve"> lone-wolfs who lack huge evidence files. A debate</w:t>
      </w:r>
      <w:r>
        <w:t>r</w:t>
      </w:r>
      <w:r w:rsidRPr="00F73615">
        <w:t xml:space="preserve"> under my framework can easily be won without any prep since minimal evidence </w:t>
      </w:r>
      <w:r>
        <w:t>is</w:t>
      </w:r>
      <w:r w:rsidRPr="00F73615">
        <w:t xml:space="preserve"> required. That controls the internal link to other voters because a pre-req to debating is access to the activity.</w:t>
      </w:r>
    </w:p>
    <w:p w14:paraId="401DCE02" w14:textId="77777777" w:rsidR="006B0592" w:rsidRPr="00CE11B7" w:rsidRDefault="006B0592" w:rsidP="006B0592">
      <w:pPr>
        <w:pStyle w:val="Heading4"/>
      </w:pPr>
      <w:r>
        <w:t xml:space="preserve">[B] </w:t>
      </w:r>
      <w:r w:rsidRPr="00CE11B7">
        <w:t>Only universalizable reason can effectively explain the perspectives of agents – that’s the best method for combatting oppression</w:t>
      </w:r>
      <w:r>
        <w:t>.</w:t>
      </w:r>
    </w:p>
    <w:p w14:paraId="5274F49F" w14:textId="77777777" w:rsidR="006B0592" w:rsidRPr="00426666" w:rsidRDefault="006B0592" w:rsidP="006B0592">
      <w:pPr>
        <w:rPr>
          <w:rFonts w:asciiTheme="majorHAnsi" w:hAnsiTheme="majorHAnsi" w:cstheme="majorHAnsi"/>
          <w:sz w:val="16"/>
          <w:szCs w:val="16"/>
        </w:rPr>
      </w:pPr>
      <w:r w:rsidRPr="006803F4">
        <w:rPr>
          <w:rStyle w:val="Style13ptBold"/>
          <w:rFonts w:asciiTheme="majorHAnsi" w:hAnsiTheme="majorHAnsi" w:cstheme="majorHAnsi"/>
          <w:sz w:val="28"/>
          <w:szCs w:val="28"/>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14:paraId="6BD9660E" w14:textId="77777777" w:rsidR="006B0592" w:rsidRDefault="006B0592" w:rsidP="006B0592">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empiri- cal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individ- ual think beyond his or her own </w:t>
      </w:r>
      <w:proofErr w:type="gramStart"/>
      <w:r w:rsidRPr="00292F5B">
        <w:rPr>
          <w:rFonts w:asciiTheme="majorHAnsi" w:hAnsiTheme="majorHAnsi" w:cstheme="majorHAnsi"/>
          <w:sz w:val="16"/>
        </w:rPr>
        <w:t>particular desires</w:t>
      </w:r>
      <w:proofErr w:type="gramEnd"/>
      <w:r w:rsidRPr="00292F5B">
        <w:rPr>
          <w:rFonts w:asciiTheme="majorHAnsi" w:hAnsiTheme="majorHAnsi" w:cstheme="majorHAnsi"/>
          <w:sz w:val="16"/>
        </w:rPr>
        <w:t xml:space="preserve">.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w:t>
      </w:r>
      <w:proofErr w:type="gramStart"/>
      <w:r w:rsidRPr="00CE11B7">
        <w:rPr>
          <w:rFonts w:asciiTheme="majorHAnsi" w:hAnsiTheme="majorHAnsi" w:cstheme="majorHAnsi"/>
          <w:sz w:val="16"/>
        </w:rPr>
        <w:t>in a given</w:t>
      </w:r>
      <w:proofErr w:type="gramEnd"/>
      <w:r w:rsidRPr="00CE11B7">
        <w:rPr>
          <w:rFonts w:asciiTheme="majorHAnsi" w:hAnsiTheme="majorHAnsi" w:cstheme="majorHAnsi"/>
          <w:sz w:val="16"/>
        </w:rPr>
        <w:t xml:space="preserve"> situation. For example, if I decide to use another person merely as a means for my own </w:t>
      </w:r>
      <w:proofErr w:type="gramStart"/>
      <w:r w:rsidRPr="00CE11B7">
        <w:rPr>
          <w:rFonts w:asciiTheme="majorHAnsi" w:hAnsiTheme="majorHAnsi" w:cstheme="majorHAnsi"/>
          <w:sz w:val="16"/>
        </w:rPr>
        <w:t>end</w:t>
      </w:r>
      <w:proofErr w:type="gramEnd"/>
      <w:r w:rsidRPr="00CE11B7">
        <w:rPr>
          <w:rFonts w:asciiTheme="majorHAnsi" w:hAnsiTheme="majorHAnsi" w:cstheme="majorHAnsi"/>
          <w:sz w:val="16"/>
        </w:rPr>
        <w:t xml:space="preserve"> I must recognize the other person’s right to do the same to me. I </w:t>
      </w:r>
      <w:proofErr w:type="gramStart"/>
      <w:r w:rsidRPr="00CE11B7">
        <w:rPr>
          <w:rFonts w:asciiTheme="majorHAnsi" w:hAnsiTheme="majorHAnsi" w:cstheme="majorHAnsi"/>
          <w:sz w:val="16"/>
        </w:rPr>
        <w:t>cannot consistently will</w:t>
      </w:r>
      <w:proofErr w:type="gramEnd"/>
      <w:r w:rsidRPr="00CE11B7">
        <w:rPr>
          <w:rFonts w:asciiTheme="majorHAnsi" w:hAnsiTheme="majorHAnsi" w:cstheme="majorHAnsi"/>
          <w:sz w:val="16"/>
        </w:rPr>
        <w:t xml:space="preserve">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0E2D0F51" w14:textId="77777777" w:rsidR="006B0592" w:rsidRPr="00305C79" w:rsidRDefault="006B0592" w:rsidP="006B0592">
      <w:pPr>
        <w:pStyle w:val="Heading4"/>
        <w:rPr>
          <w:rFonts w:cs="Calibri"/>
        </w:rPr>
      </w:pPr>
      <w:r w:rsidRPr="00305C79">
        <w:rPr>
          <w:rFonts w:cs="Calibri"/>
        </w:rPr>
        <w:t>[</w:t>
      </w:r>
      <w:r>
        <w:rPr>
          <w:rFonts w:cs="Calibri"/>
        </w:rPr>
        <w:t>C</w:t>
      </w:r>
      <w:r w:rsidRPr="00305C79">
        <w:rPr>
          <w:rFonts w:cs="Calibri"/>
        </w:rPr>
        <w:t>] Practical identities – we find our lives worth living under practical identities such as student but that presupposes agency.</w:t>
      </w:r>
    </w:p>
    <w:p w14:paraId="71B13D03" w14:textId="77777777" w:rsidR="006B0592" w:rsidRPr="00305C79" w:rsidRDefault="006B0592" w:rsidP="006B0592">
      <w:pPr>
        <w:rPr>
          <w:sz w:val="16"/>
          <w:szCs w:val="16"/>
        </w:rPr>
      </w:pPr>
      <w:r w:rsidRPr="00305C79">
        <w:rPr>
          <w:rFonts w:eastAsiaTheme="majorEastAsia"/>
          <w:b/>
          <w:bCs/>
          <w:sz w:val="26"/>
          <w:szCs w:val="26"/>
        </w:rPr>
        <w:t>Korsgaard 92</w:t>
      </w:r>
      <w:r w:rsidRPr="00305C79">
        <w:rPr>
          <w:sz w:val="16"/>
          <w:szCs w:val="16"/>
        </w:rPr>
        <w:t xml:space="preserve"> CHRISTINE M. Korsgaard 92 [I am a Professor of Philosophy at Harvard University, where I have taught since 1991. From July 1996 through June 2002, I was Chair of the Department of Philosophy. (The current chair is Sean Kelly.) From 2004-2012, I was Director of Graduate Studies in Philosophy. (The current DGS is Mark Richard.) Before coming here, I held positions at Yale, the University of California at Santa Barbara, and the University of Chicago, as well as visiting positions at Berkeley and UCLA. I served as President of the Eastern Division of the American Philosophical Association in </w:t>
      </w:r>
      <w:proofErr w:type="gramStart"/>
      <w:r w:rsidRPr="00305C79">
        <w:rPr>
          <w:sz w:val="16"/>
          <w:szCs w:val="16"/>
        </w:rPr>
        <w:t>2008-2009, and</w:t>
      </w:r>
      <w:proofErr w:type="gramEnd"/>
      <w:r w:rsidRPr="00305C79">
        <w:rPr>
          <w:sz w:val="16"/>
          <w:szCs w:val="16"/>
        </w:rPr>
        <w:t xml:space="preserve"> held a Mellon Distinguished Achievement Award from 2006-2009. I work on moral philosophy and its history, practical reason, the nature of agency, personal identity, normativity, and the ethical relations between human beings and the other animals], “The Sources of Normativity”, THE TANNER LECTURES ON HUMAN VALUES Delivered at Clare Hall, Cambridge University 16-17 Nov 1992, BE</w:t>
      </w:r>
    </w:p>
    <w:p w14:paraId="377E8AD6" w14:textId="77777777" w:rsidR="006B0592" w:rsidRPr="00305C79" w:rsidRDefault="006B0592" w:rsidP="006B0592">
      <w:pPr>
        <w:rPr>
          <w:sz w:val="16"/>
        </w:rPr>
      </w:pPr>
      <w:r w:rsidRPr="00305C79">
        <w:rPr>
          <w:sz w:val="16"/>
        </w:rPr>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sidRPr="00305C79">
        <w:rPr>
          <w:rStyle w:val="Emphasis"/>
        </w:rPr>
        <w:t xml:space="preserve">The </w:t>
      </w:r>
      <w:r w:rsidRPr="00305C79">
        <w:rPr>
          <w:rStyle w:val="Emphasis"/>
          <w:highlight w:val="green"/>
        </w:rPr>
        <w:t xml:space="preserve">reflective structure of the mind </w:t>
      </w:r>
      <w:r w:rsidRPr="00305C79">
        <w:rPr>
          <w:rStyle w:val="Emphasis"/>
        </w:rPr>
        <w:t xml:space="preserve">is a source of “self-consciousness” because it </w:t>
      </w:r>
      <w:r w:rsidRPr="00305C79">
        <w:rPr>
          <w:rStyle w:val="Emphasis"/>
          <w:highlight w:val="green"/>
        </w:rPr>
        <w:t>forces us to have a conception of ourselves.</w:t>
      </w:r>
      <w:r w:rsidRPr="00305C79">
        <w:rPr>
          <w:sz w:val="16"/>
        </w:rPr>
        <w:t xml:space="preserve"> As Kant argues, this is a fact about what it is like to be reflectively </w:t>
      </w:r>
      <w:proofErr w:type="gramStart"/>
      <w:r w:rsidRPr="00305C79">
        <w:rPr>
          <w:sz w:val="16"/>
        </w:rPr>
        <w:t>conscious</w:t>
      </w:r>
      <w:proofErr w:type="gramEnd"/>
      <w:r w:rsidRPr="00305C79">
        <w:rPr>
          <w:sz w:val="16"/>
        </w:rPr>
        <w:t xml:space="preserve">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deliberate. </w:t>
      </w:r>
      <w:r w:rsidRPr="00305C79">
        <w:rPr>
          <w:rStyle w:val="Emphasis"/>
          <w:highlight w:val="green"/>
        </w:rPr>
        <w:t>When you deliberate</w:t>
      </w:r>
      <w:r w:rsidRPr="00305C79">
        <w:rPr>
          <w:rStyle w:val="Emphasis"/>
        </w:rPr>
        <w:t xml:space="preserve">, </w:t>
      </w:r>
      <w:r w:rsidRPr="00305C79">
        <w:rPr>
          <w:rStyle w:val="Emphasis"/>
          <w:highlight w:val="green"/>
        </w:rPr>
        <w:t>it is as if there were something over</w:t>
      </w:r>
      <w:r w:rsidRPr="00305C79">
        <w:rPr>
          <w:rStyle w:val="Emphasis"/>
        </w:rPr>
        <w:t xml:space="preserve"> and above </w:t>
      </w:r>
      <w:proofErr w:type="gramStart"/>
      <w:r w:rsidRPr="00305C79">
        <w:rPr>
          <w:rStyle w:val="Emphasis"/>
        </w:rPr>
        <w:t>all of</w:t>
      </w:r>
      <w:proofErr w:type="gramEnd"/>
      <w:r w:rsidRPr="00305C79">
        <w:rPr>
          <w:rStyle w:val="Emphasis"/>
        </w:rPr>
        <w:t xml:space="preserve"> your </w:t>
      </w:r>
      <w:r w:rsidRPr="00305C79">
        <w:rPr>
          <w:rStyle w:val="Emphasis"/>
          <w:highlight w:val="green"/>
        </w:rPr>
        <w:t>desires</w:t>
      </w:r>
      <w:r w:rsidRPr="00305C79">
        <w:rPr>
          <w:rStyle w:val="Emphasis"/>
        </w:rPr>
        <w:t xml:space="preserve">, something that is you, and </w:t>
      </w:r>
      <w:r w:rsidRPr="00305C79">
        <w:rPr>
          <w:rStyle w:val="Emphasis"/>
          <w:highlight w:val="green"/>
        </w:rPr>
        <w:t>that chooses which desire to act on.</w:t>
      </w:r>
      <w:r w:rsidRPr="00305C79">
        <w:rPr>
          <w:rStyle w:val="Emphasis"/>
        </w:rPr>
        <w:t xml:space="preserve"> This means that </w:t>
      </w:r>
      <w:r w:rsidRPr="00305C79">
        <w:rPr>
          <w:rStyle w:val="Emphasis"/>
          <w:highlight w:val="green"/>
        </w:rPr>
        <w:t>the principle or law by which you determine</w:t>
      </w:r>
      <w:r w:rsidRPr="00305C79">
        <w:rPr>
          <w:rStyle w:val="Emphasis"/>
        </w:rPr>
        <w:t xml:space="preserve"> your </w:t>
      </w:r>
      <w:r w:rsidRPr="00305C79">
        <w:rPr>
          <w:rStyle w:val="Emphasis"/>
          <w:highlight w:val="green"/>
        </w:rPr>
        <w:t>actions is one that you regard as being expressive of yourself</w:t>
      </w:r>
      <w:r w:rsidRPr="00305C79">
        <w:rPr>
          <w:rStyle w:val="Emphasis"/>
        </w:rPr>
        <w:t>. To identify with such a principle or law is to be</w:t>
      </w:r>
      <w:r w:rsidRPr="00305C79">
        <w:rPr>
          <w:sz w:val="16"/>
        </w:rPr>
        <w:t xml:space="preserve">, in St. Paul’s famous phrase, </w:t>
      </w:r>
      <w:r w:rsidRPr="00305C79">
        <w:rPr>
          <w:rStyle w:val="Emphasis"/>
        </w:rPr>
        <w:t>a law to yourself</w:t>
      </w:r>
      <w:r w:rsidRPr="00305C79">
        <w:rPr>
          <w:sz w:val="16"/>
        </w:rPr>
        <w:t xml:space="preserve">.6 An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wanton that is the law that she is to herself. </w:t>
      </w:r>
      <w:r w:rsidRPr="00305C79">
        <w:rPr>
          <w:rStyle w:val="Emphasis"/>
          <w:highlight w:val="green"/>
        </w:rPr>
        <w:t>The conception of one’s identity</w:t>
      </w:r>
      <w:r w:rsidRPr="00305C79">
        <w:rPr>
          <w:rStyle w:val="Emphasis"/>
        </w:rPr>
        <w:t xml:space="preserve"> in question here is not a theoretical one, a view about what as a matter of inescapable scientific fact you are. It </w:t>
      </w:r>
      <w:r w:rsidRPr="00305C79">
        <w:rPr>
          <w:rStyle w:val="Emphasis"/>
          <w:highlight w:val="green"/>
        </w:rPr>
        <w:t>is</w:t>
      </w:r>
      <w:r w:rsidRPr="00305C79">
        <w:rPr>
          <w:rStyle w:val="Emphasis"/>
        </w:rPr>
        <w:t xml:space="preserve"> better understood as </w:t>
      </w:r>
      <w:r w:rsidRPr="00305C79">
        <w:rPr>
          <w:rStyle w:val="Emphasis"/>
          <w:highlight w:val="green"/>
        </w:rPr>
        <w:t>a description under which you value yourself</w:t>
      </w:r>
      <w:r w:rsidRPr="00305C79">
        <w:rPr>
          <w:rStyle w:val="Emphasis"/>
        </w:rPr>
        <w:t xml:space="preserve">, a description </w:t>
      </w:r>
      <w:r w:rsidRPr="00305C79">
        <w:rPr>
          <w:rStyle w:val="Emphasis"/>
          <w:highlight w:val="green"/>
        </w:rPr>
        <w:t>under which you find your life to be worth living</w:t>
      </w:r>
      <w:r w:rsidRPr="00305C79">
        <w:rPr>
          <w:rStyle w:val="Emphasis"/>
        </w:rPr>
        <w:t xml:space="preserve"> and your actions to be worth undertaking. </w:t>
      </w:r>
      <w:proofErr w:type="gramStart"/>
      <w:r w:rsidRPr="00305C79">
        <w:rPr>
          <w:rStyle w:val="Emphasis"/>
        </w:rPr>
        <w:t>So</w:t>
      </w:r>
      <w:proofErr w:type="gramEnd"/>
      <w:r w:rsidRPr="00305C79">
        <w:rPr>
          <w:rStyle w:val="Emphasis"/>
        </w:rPr>
        <w:t xml:space="preserve"> I will </w:t>
      </w:r>
      <w:r w:rsidRPr="00305C79">
        <w:rPr>
          <w:rStyle w:val="Emphasis"/>
          <w:highlight w:val="green"/>
        </w:rPr>
        <w:t>call this</w:t>
      </w:r>
      <w:r w:rsidRPr="00305C79">
        <w:rPr>
          <w:rStyle w:val="Emphasis"/>
        </w:rPr>
        <w:t xml:space="preserve"> a conception of your </w:t>
      </w:r>
      <w:r w:rsidRPr="00305C79">
        <w:rPr>
          <w:rStyle w:val="Emphasis"/>
          <w:highlight w:val="green"/>
        </w:rPr>
        <w:t>practical identity.</w:t>
      </w:r>
      <w:r w:rsidRPr="00305C79">
        <w:rPr>
          <w:rStyle w:val="Emphasis"/>
        </w:rPr>
        <w:t xml:space="preserve"> Practical identity is </w:t>
      </w:r>
      <w:r w:rsidRPr="00305C79">
        <w:rPr>
          <w:rStyle w:val="Emphasis"/>
          <w:highlight w:val="green"/>
        </w:rPr>
        <w:t>a complex matter</w:t>
      </w:r>
      <w:r w:rsidRPr="00305C79">
        <w:rPr>
          <w:rStyle w:val="Emphasis"/>
        </w:rPr>
        <w:t xml:space="preserve"> and for the average person there will be a jumble of such conceptions.</w:t>
      </w:r>
      <w:r w:rsidRPr="00305C79">
        <w:rPr>
          <w:sz w:val="16"/>
        </w:rPr>
        <w:t xml:space="preserve"> You are a human being, a woman or a man, an adherent of a certain religion, a member of an ethnic group, someone’s friend, and so on. And </w:t>
      </w:r>
      <w:proofErr w:type="gramStart"/>
      <w:r w:rsidRPr="00305C79">
        <w:rPr>
          <w:sz w:val="16"/>
        </w:rPr>
        <w:t>all of</w:t>
      </w:r>
      <w:proofErr w:type="gramEnd"/>
      <w:r w:rsidRPr="00305C79">
        <w:rPr>
          <w:sz w:val="16"/>
        </w:rPr>
        <w:t xml:space="preserve"> these identities give rise to reasons and obligations. </w:t>
      </w:r>
      <w:r w:rsidRPr="00305C79">
        <w:rPr>
          <w:rStyle w:val="Emphasis"/>
          <w:highlight w:val="green"/>
        </w:rPr>
        <w:t>Your reasons express</w:t>
      </w:r>
      <w:r w:rsidRPr="00305C79">
        <w:rPr>
          <w:rStyle w:val="Emphasis"/>
        </w:rPr>
        <w:t xml:space="preserve"> your </w:t>
      </w:r>
      <w:r w:rsidRPr="00305C79">
        <w:rPr>
          <w:rStyle w:val="Emphasis"/>
          <w:highlight w:val="green"/>
        </w:rPr>
        <w:t>identity</w:t>
      </w:r>
      <w:r w:rsidRPr="00305C79">
        <w:rPr>
          <w:rStyle w:val="Emphasis"/>
        </w:rPr>
        <w:t xml:space="preserve">, your nature; </w:t>
      </w:r>
      <w:r w:rsidRPr="00305C79">
        <w:rPr>
          <w:rStyle w:val="Emphasis"/>
          <w:highlight w:val="green"/>
        </w:rPr>
        <w:t>your obligations spring from what that identity forbids</w:t>
      </w:r>
      <w:r w:rsidRPr="00305C79">
        <w:rPr>
          <w:sz w:val="16"/>
        </w:rPr>
        <w:t>.</w:t>
      </w:r>
    </w:p>
    <w:p w14:paraId="0CA0F934" w14:textId="77777777" w:rsidR="006B0592" w:rsidRPr="00753A4F" w:rsidRDefault="006B0592" w:rsidP="006B0592">
      <w:pPr>
        <w:rPr>
          <w:rFonts w:asciiTheme="majorHAnsi" w:hAnsiTheme="majorHAnsi" w:cstheme="majorHAnsi"/>
          <w:b/>
          <w:u w:val="single"/>
        </w:rPr>
      </w:pPr>
    </w:p>
    <w:p w14:paraId="168501FB" w14:textId="77777777" w:rsidR="006B0592" w:rsidRPr="00E80998" w:rsidRDefault="006B0592" w:rsidP="006B0592">
      <w:pPr>
        <w:pStyle w:val="Heading4"/>
      </w:pPr>
      <w:r w:rsidRPr="00E80998">
        <w:t xml:space="preserve">Thus, the standard is consistency with the categorical imperative. </w:t>
      </w:r>
    </w:p>
    <w:p w14:paraId="07A9B59B" w14:textId="77777777" w:rsidR="006B0592" w:rsidRDefault="006B0592" w:rsidP="006B0592">
      <w:pPr>
        <w:pStyle w:val="Heading4"/>
      </w:pPr>
      <w:r w:rsidRPr="00F279F1">
        <w:rPr>
          <w:u w:val="single"/>
        </w:rPr>
        <w:t xml:space="preserve">[1] Presumption and </w:t>
      </w:r>
      <w:r>
        <w:rPr>
          <w:u w:val="single"/>
        </w:rPr>
        <w:t>P</w:t>
      </w:r>
      <w:r w:rsidRPr="00F279F1">
        <w:rPr>
          <w:u w:val="single"/>
        </w:rPr>
        <w:t xml:space="preserve">ermissibility </w:t>
      </w:r>
      <w:proofErr w:type="gramStart"/>
      <w:r w:rsidRPr="00F279F1">
        <w:rPr>
          <w:u w:val="single"/>
        </w:rPr>
        <w:t>affirm:</w:t>
      </w:r>
      <w:proofErr w:type="gramEnd"/>
      <w:r w:rsidRPr="0088077D">
        <w:t xml:space="preserve"> a] Statements are true before false since if I told you my name, you’d believe me. b] If anything is permissible, then so is the aff since there is nothing </w:t>
      </w:r>
      <w:r>
        <w:t>prohibiting us.</w:t>
      </w:r>
      <w:r w:rsidRPr="0088077D">
        <w:t xml:space="preserve"> </w:t>
      </w:r>
    </w:p>
    <w:p w14:paraId="14A8B05C" w14:textId="77777777" w:rsidR="006B0592" w:rsidRDefault="006B0592" w:rsidP="006B0592">
      <w:pPr>
        <w:pStyle w:val="Heading4"/>
      </w:pPr>
      <w:r w:rsidRPr="00C423B9">
        <w:rPr>
          <w:u w:val="single"/>
        </w:rPr>
        <w:t>[2] Consequences Fail:</w:t>
      </w:r>
      <w:r w:rsidRPr="00C423B9">
        <w:t xml:space="preserve"> a] Every action has infinite stemming consequences, because every consequence can cause another consequence so we can’t predict. b] Induction is circular because it relies on the assumption that nature will hold uniform and we could only reach that conclusion through inductive reasoning based on observation of past events. c] Every action is infinitely divisible, only intents unify because we </w:t>
      </w:r>
      <w:r>
        <w:t>commit</w:t>
      </w:r>
      <w:r w:rsidRPr="00C423B9">
        <w:t xml:space="preserve"> the end point of an action – but consequences cannot determine what step of action is moral d] </w:t>
      </w:r>
      <w:r>
        <w:t>Yes act/omission distinction – t</w:t>
      </w:r>
      <w:r w:rsidRPr="00C423B9">
        <w:t xml:space="preserve">here are infinite events occurring over which you have no control, so you can never be moral </w:t>
      </w:r>
    </w:p>
    <w:p w14:paraId="268283FA" w14:textId="77777777" w:rsidR="006B0592" w:rsidRPr="004535D0" w:rsidRDefault="006B0592" w:rsidP="006B0592"/>
    <w:p w14:paraId="780DDD64" w14:textId="77777777" w:rsidR="006B0592" w:rsidRPr="00305C79" w:rsidRDefault="006B0592" w:rsidP="006B0592">
      <w:pPr>
        <w:rPr>
          <w:rFonts w:eastAsia="Times New Roman"/>
          <w:b/>
          <w:bCs/>
          <w:color w:val="000000" w:themeColor="text1"/>
          <w:sz w:val="26"/>
          <w:szCs w:val="26"/>
        </w:rPr>
      </w:pPr>
    </w:p>
    <w:p w14:paraId="46F341C9" w14:textId="77777777" w:rsidR="006B0592" w:rsidRPr="00305C79" w:rsidRDefault="006B0592" w:rsidP="006B0592">
      <w:pPr>
        <w:pStyle w:val="Heading3"/>
        <w:rPr>
          <w:rFonts w:cs="Calibri"/>
        </w:rPr>
      </w:pPr>
      <w:r w:rsidRPr="00305C79">
        <w:rPr>
          <w:rFonts w:cs="Calibri"/>
        </w:rPr>
        <w:t>Advocacy</w:t>
      </w:r>
    </w:p>
    <w:p w14:paraId="7D2F8A9E" w14:textId="77777777" w:rsidR="006B0592" w:rsidRDefault="006B0592" w:rsidP="006B0592">
      <w:pPr>
        <w:spacing w:after="0" w:line="240" w:lineRule="auto"/>
        <w:rPr>
          <w:b/>
          <w:bCs/>
          <w:sz w:val="26"/>
          <w:szCs w:val="26"/>
        </w:rPr>
      </w:pPr>
      <w:r w:rsidRPr="00305C79">
        <w:rPr>
          <w:rStyle w:val="Heading4Char"/>
          <w:rFonts w:cs="Calibri"/>
        </w:rPr>
        <w:t xml:space="preserve">Thus, the plan – </w:t>
      </w:r>
      <w:r w:rsidRPr="00305C79">
        <w:rPr>
          <w:rStyle w:val="Heading4Char"/>
          <w:rFonts w:cs="Calibri"/>
          <w:lang w:eastAsia="zh-CN"/>
        </w:rPr>
        <w:t>Resolved: The member nations of the World Trade Organization ought to reduce intellectual property protections for medicines.</w:t>
      </w:r>
      <w:r w:rsidRPr="00305C79">
        <w:rPr>
          <w:rStyle w:val="Heading4Char"/>
          <w:rFonts w:cs="Calibri"/>
        </w:rPr>
        <w:t xml:space="preserve"> CP</w:t>
      </w:r>
      <w:r w:rsidRPr="00305C79">
        <w:rPr>
          <w:b/>
          <w:bCs/>
          <w:color w:val="000000" w:themeColor="text1"/>
          <w:sz w:val="26"/>
          <w:szCs w:val="26"/>
        </w:rPr>
        <w:t xml:space="preserve"> and PICs affirm because they do not disprove my general thesis</w:t>
      </w:r>
      <w:r w:rsidRPr="00305C79">
        <w:rPr>
          <w:b/>
          <w:bCs/>
          <w:sz w:val="26"/>
          <w:szCs w:val="26"/>
        </w:rPr>
        <w:t>.</w:t>
      </w:r>
    </w:p>
    <w:p w14:paraId="23E5BDFF" w14:textId="77777777" w:rsidR="006B0592" w:rsidRDefault="006B0592" w:rsidP="006B0592"/>
    <w:p w14:paraId="3FB69702" w14:textId="77777777" w:rsidR="006B0592" w:rsidRPr="009F214B" w:rsidRDefault="006B0592" w:rsidP="006B0592">
      <w:pPr>
        <w:pStyle w:val="Heading4"/>
        <w:rPr>
          <w:rFonts w:cs="Calibri"/>
        </w:rPr>
      </w:pPr>
      <w:r w:rsidRPr="009F214B">
        <w:rPr>
          <w:rFonts w:cs="Calibri"/>
        </w:rPr>
        <w:t xml:space="preserve">Enforcement through </w:t>
      </w:r>
      <w:r w:rsidRPr="009F214B">
        <w:rPr>
          <w:rFonts w:cs="Calibri"/>
          <w:u w:val="single"/>
        </w:rPr>
        <w:t>limited IP waivers solve</w:t>
      </w:r>
      <w:r w:rsidRPr="009F214B">
        <w:rPr>
          <w:rFonts w:cs="Calibri"/>
        </w:rPr>
        <w:t xml:space="preserve"> – patent term extensions are normal means and solves </w:t>
      </w:r>
      <w:r w:rsidRPr="009F214B">
        <w:rPr>
          <w:rFonts w:cs="Calibri"/>
          <w:u w:val="single"/>
        </w:rPr>
        <w:t>innovation</w:t>
      </w:r>
      <w:r w:rsidRPr="009F214B">
        <w:rPr>
          <w:rFonts w:cs="Calibri"/>
        </w:rPr>
        <w:t xml:space="preserve"> and </w:t>
      </w:r>
      <w:r w:rsidRPr="009F214B">
        <w:rPr>
          <w:rFonts w:cs="Calibri"/>
          <w:u w:val="single"/>
        </w:rPr>
        <w:t>scale-up</w:t>
      </w:r>
      <w:r w:rsidRPr="009F214B">
        <w:rPr>
          <w:rFonts w:cs="Calibri"/>
        </w:rPr>
        <w:t>.</w:t>
      </w:r>
    </w:p>
    <w:p w14:paraId="5ACC0A7B" w14:textId="77777777" w:rsidR="006B0592" w:rsidRPr="009F214B" w:rsidRDefault="006B0592" w:rsidP="006B0592">
      <w:r w:rsidRPr="009F214B">
        <w:rPr>
          <w:rStyle w:val="Style13ptBold"/>
        </w:rPr>
        <w:t>Young and Potts-Szeliga 21</w:t>
      </w:r>
      <w:r w:rsidRPr="009F214B">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4" w:history="1">
        <w:r w:rsidRPr="009F214B">
          <w:rPr>
            <w:rStyle w:val="Hyperlink"/>
          </w:rPr>
          <w:t>https://www.ipwatchdog.com/2021/07/21/third-option-limited-ip-waiver-solve-pandemic-vaccine-problems/id=135732/</w:t>
        </w:r>
      </w:hyperlink>
      <w:r w:rsidRPr="009F214B">
        <w:t>] Justin</w:t>
      </w:r>
    </w:p>
    <w:p w14:paraId="60BAF9F5" w14:textId="77777777" w:rsidR="006B0592" w:rsidRPr="009F214B" w:rsidRDefault="006B0592" w:rsidP="006B0592">
      <w:pPr>
        <w:rPr>
          <w:sz w:val="16"/>
        </w:rPr>
      </w:pPr>
      <w:r w:rsidRPr="009F214B">
        <w:rPr>
          <w:highlight w:val="green"/>
          <w:u w:val="single"/>
        </w:rPr>
        <w:t>Limited Waiver</w:t>
      </w:r>
      <w:r w:rsidRPr="009F214B">
        <w:rPr>
          <w:u w:val="single"/>
        </w:rPr>
        <w:t xml:space="preserve"> Approach </w:t>
      </w:r>
      <w:r w:rsidRPr="009F214B">
        <w:rPr>
          <w:sz w:val="16"/>
        </w:rPr>
        <w:t xml:space="preserve">This article suggests a third option, between voluntary vaccine donation and the full IP waiver proposal, that may offer a way forward. </w:t>
      </w:r>
      <w:r w:rsidRPr="009F214B">
        <w:rPr>
          <w:u w:val="single"/>
        </w:rPr>
        <w:t xml:space="preserve">The third proposed solution is incentivized </w:t>
      </w:r>
      <w:r w:rsidRPr="009F214B">
        <w:rPr>
          <w:rStyle w:val="Emphasis"/>
        </w:rPr>
        <w:t>limited IP waivers that could encourage</w:t>
      </w:r>
      <w:r w:rsidRPr="009F214B">
        <w:rPr>
          <w:sz w:val="16"/>
        </w:rPr>
        <w:t xml:space="preserve"> (or require) </w:t>
      </w:r>
      <w:r w:rsidRPr="009F214B">
        <w:rPr>
          <w:u w:val="single"/>
        </w:rPr>
        <w:t xml:space="preserve">private companies to engage in </w:t>
      </w:r>
      <w:r w:rsidRPr="009F214B">
        <w:rPr>
          <w:rStyle w:val="Emphasis"/>
        </w:rPr>
        <w:t xml:space="preserve">licensing agreements with nations to </w:t>
      </w:r>
      <w:r w:rsidRPr="009F214B">
        <w:rPr>
          <w:rStyle w:val="Emphasis"/>
          <w:highlight w:val="green"/>
        </w:rPr>
        <w:t xml:space="preserve">share </w:t>
      </w:r>
      <w:r w:rsidRPr="009F214B">
        <w:rPr>
          <w:rStyle w:val="Emphasis"/>
        </w:rPr>
        <w:t>some</w:t>
      </w:r>
      <w:r w:rsidRPr="009F214B">
        <w:rPr>
          <w:u w:val="single"/>
        </w:rPr>
        <w:t xml:space="preserve">, </w:t>
      </w:r>
      <w:r w:rsidRPr="009F214B">
        <w:rPr>
          <w:rStyle w:val="Emphasis"/>
        </w:rPr>
        <w:t>but not all, of the knowledge and designs covering the COVID-19 vaccines</w:t>
      </w:r>
      <w:r w:rsidRPr="009F214B">
        <w:rPr>
          <w:sz w:val="16"/>
        </w:rPr>
        <w:t xml:space="preserve"> to the developing world. </w:t>
      </w:r>
      <w:r w:rsidRPr="009F214B">
        <w:rPr>
          <w:u w:val="single"/>
        </w:rPr>
        <w:t xml:space="preserve">The limited IP waivers could cover the </w:t>
      </w:r>
      <w:r w:rsidRPr="009F214B">
        <w:rPr>
          <w:highlight w:val="green"/>
          <w:u w:val="single"/>
        </w:rPr>
        <w:t>minimum</w:t>
      </w:r>
      <w:r w:rsidRPr="009F214B">
        <w:rPr>
          <w:u w:val="single"/>
        </w:rPr>
        <w:t xml:space="preserve"> necessary </w:t>
      </w:r>
      <w:r w:rsidRPr="009F214B">
        <w:rPr>
          <w:highlight w:val="green"/>
          <w:u w:val="single"/>
        </w:rPr>
        <w:t>portions of</w:t>
      </w:r>
      <w:r w:rsidRPr="009F214B">
        <w:rPr>
          <w:u w:val="single"/>
        </w:rPr>
        <w:t xml:space="preserve"> the </w:t>
      </w:r>
      <w:r w:rsidRPr="009F214B">
        <w:rPr>
          <w:highlight w:val="green"/>
          <w:u w:val="single"/>
        </w:rPr>
        <w:t>tech</w:t>
      </w:r>
      <w:r w:rsidRPr="009F214B">
        <w:rPr>
          <w:u w:val="single"/>
        </w:rPr>
        <w:t xml:space="preserve">nology </w:t>
      </w:r>
      <w:r w:rsidRPr="009F214B">
        <w:rPr>
          <w:highlight w:val="green"/>
          <w:u w:val="single"/>
        </w:rPr>
        <w:t xml:space="preserve">to produce </w:t>
      </w:r>
      <w:r w:rsidRPr="009F214B">
        <w:rPr>
          <w:rStyle w:val="Emphasis"/>
          <w:highlight w:val="green"/>
        </w:rPr>
        <w:t>basic</w:t>
      </w:r>
      <w:r w:rsidRPr="009F214B">
        <w:rPr>
          <w:u w:val="single"/>
        </w:rPr>
        <w:t xml:space="preserve"> COVID-19 </w:t>
      </w:r>
      <w:r w:rsidRPr="009F214B">
        <w:rPr>
          <w:rStyle w:val="Emphasis"/>
          <w:highlight w:val="green"/>
        </w:rPr>
        <w:t>vaccines</w:t>
      </w:r>
      <w:r w:rsidRPr="009F214B">
        <w:rPr>
          <w:sz w:val="16"/>
        </w:rPr>
        <w:t xml:space="preserve">. The waivers could be </w:t>
      </w:r>
      <w:r w:rsidRPr="009F214B">
        <w:rPr>
          <w:highlight w:val="green"/>
          <w:u w:val="single"/>
        </w:rPr>
        <w:t xml:space="preserve">limited </w:t>
      </w:r>
      <w:r w:rsidRPr="009F214B">
        <w:rPr>
          <w:u w:val="single"/>
        </w:rPr>
        <w:t xml:space="preserve">in time </w:t>
      </w:r>
      <w:r w:rsidRPr="009F214B">
        <w:rPr>
          <w:highlight w:val="green"/>
          <w:u w:val="single"/>
        </w:rPr>
        <w:t>to</w:t>
      </w:r>
      <w:r w:rsidRPr="009F214B">
        <w:rPr>
          <w:u w:val="single"/>
        </w:rPr>
        <w:t xml:space="preserve"> the </w:t>
      </w:r>
      <w:r w:rsidRPr="009F214B">
        <w:rPr>
          <w:rStyle w:val="Emphasis"/>
        </w:rPr>
        <w:t xml:space="preserve">duration of </w:t>
      </w:r>
      <w:r w:rsidRPr="009F214B">
        <w:rPr>
          <w:rStyle w:val="Emphasis"/>
          <w:highlight w:val="green"/>
        </w:rPr>
        <w:t>the pandemic</w:t>
      </w:r>
      <w:r w:rsidRPr="009F214B">
        <w:rPr>
          <w:u w:val="single"/>
        </w:rPr>
        <w:t>, or another term agreed to by the WTO</w:t>
      </w:r>
      <w:r w:rsidRPr="009F214B">
        <w:rPr>
          <w:sz w:val="16"/>
        </w:rPr>
        <w:t xml:space="preserve">. The term could also be defined as </w:t>
      </w:r>
      <w:r w:rsidRPr="009F214B">
        <w:rPr>
          <w:highlight w:val="green"/>
          <w:u w:val="single"/>
        </w:rPr>
        <w:t>ending when</w:t>
      </w:r>
      <w:r w:rsidRPr="009F214B">
        <w:rPr>
          <w:u w:val="single"/>
        </w:rPr>
        <w:t xml:space="preserve"> widespread </w:t>
      </w:r>
      <w:r w:rsidRPr="009F214B">
        <w:rPr>
          <w:highlight w:val="green"/>
          <w:u w:val="single"/>
        </w:rPr>
        <w:t xml:space="preserve">vaccination and immunity </w:t>
      </w:r>
      <w:r w:rsidRPr="009F214B">
        <w:rPr>
          <w:u w:val="single"/>
        </w:rPr>
        <w:t xml:space="preserve">goals are </w:t>
      </w:r>
      <w:r w:rsidRPr="009F214B">
        <w:rPr>
          <w:highlight w:val="green"/>
          <w:u w:val="single"/>
        </w:rPr>
        <w:t>achieved</w:t>
      </w:r>
      <w:r w:rsidRPr="009F214B">
        <w:rPr>
          <w:u w:val="single"/>
        </w:rPr>
        <w:t xml:space="preserve">. The incentive for pharmaceutical companies to support such limited IP waivers could be provided in the </w:t>
      </w:r>
      <w:r w:rsidRPr="009F214B">
        <w:rPr>
          <w:rStyle w:val="Emphasis"/>
        </w:rPr>
        <w:t xml:space="preserve">form of </w:t>
      </w:r>
      <w:r w:rsidRPr="009F214B">
        <w:rPr>
          <w:rStyle w:val="Emphasis"/>
          <w:highlight w:val="green"/>
        </w:rPr>
        <w:t>patent term extensio</w:t>
      </w:r>
      <w:r w:rsidRPr="009F214B">
        <w:rPr>
          <w:rStyle w:val="Emphasis"/>
        </w:rPr>
        <w:t xml:space="preserve">ns for the technology covered by the limited IP waivers. </w:t>
      </w:r>
      <w:r w:rsidRPr="009F214B">
        <w:rPr>
          <w:sz w:val="16"/>
        </w:rPr>
        <w:t xml:space="preserve">Extensions of patent term are already known and widely used. In the U.S., </w:t>
      </w:r>
      <w:r w:rsidRPr="009F214B">
        <w:rPr>
          <w:u w:val="single"/>
        </w:rPr>
        <w:t xml:space="preserve">patent term adjustments are </w:t>
      </w:r>
      <w:r w:rsidRPr="009F214B">
        <w:rPr>
          <w:rStyle w:val="Emphasis"/>
        </w:rPr>
        <w:t xml:space="preserve">automatically </w:t>
      </w:r>
      <w:r w:rsidRPr="009F214B">
        <w:rPr>
          <w:rStyle w:val="Emphasis"/>
          <w:highlight w:val="green"/>
        </w:rPr>
        <w:t>added</w:t>
      </w:r>
      <w:r w:rsidRPr="009F214B">
        <w:rPr>
          <w:rStyle w:val="Emphasis"/>
        </w:rPr>
        <w:t xml:space="preserve"> on </w:t>
      </w:r>
      <w:r w:rsidRPr="009F214B">
        <w:rPr>
          <w:rStyle w:val="Emphasis"/>
          <w:highlight w:val="green"/>
        </w:rPr>
        <w:t xml:space="preserve">to </w:t>
      </w:r>
      <w:r w:rsidRPr="009F214B">
        <w:rPr>
          <w:rStyle w:val="Emphasis"/>
        </w:rPr>
        <w:t xml:space="preserve">the </w:t>
      </w:r>
      <w:r w:rsidRPr="009F214B">
        <w:rPr>
          <w:rStyle w:val="Emphasis"/>
          <w:highlight w:val="green"/>
        </w:rPr>
        <w:t>patent lifespan</w:t>
      </w:r>
      <w:r w:rsidRPr="009F214B">
        <w:rPr>
          <w:highlight w:val="green"/>
          <w:u w:val="single"/>
        </w:rPr>
        <w:t xml:space="preserve"> </w:t>
      </w:r>
      <w:r w:rsidRPr="009F214B">
        <w:rPr>
          <w:u w:val="single"/>
        </w:rPr>
        <w:t>to account for any delays by the USPTO in the patent prosecution process</w:t>
      </w:r>
      <w:r w:rsidRPr="009F214B">
        <w:rPr>
          <w:sz w:val="16"/>
        </w:rPr>
        <w:t xml:space="preserve">. In some cases, these mechanisms may extend the patent term for years. Patent term extensions also are available for regulatory delays (35 U.S.C. § 156). </w:t>
      </w:r>
      <w:proofErr w:type="gramStart"/>
      <w:r w:rsidRPr="009F214B">
        <w:rPr>
          <w:sz w:val="16"/>
        </w:rPr>
        <w:t xml:space="preserve">In particular, </w:t>
      </w:r>
      <w:r w:rsidRPr="009F214B">
        <w:rPr>
          <w:u w:val="single"/>
        </w:rPr>
        <w:t>patents</w:t>
      </w:r>
      <w:proofErr w:type="gramEnd"/>
      <w:r w:rsidRPr="009F214B">
        <w:rPr>
          <w:u w:val="single"/>
        </w:rPr>
        <w:t xml:space="preserve"> covering, </w:t>
      </w:r>
      <w:r w:rsidRPr="009F214B">
        <w:rPr>
          <w:rStyle w:val="Emphasis"/>
        </w:rPr>
        <w:t>inter alia, drug products approved by the United States Food &amp; Drug Administration may be eligible for up to five years</w:t>
      </w:r>
      <w:r w:rsidRPr="009F214B">
        <w:rPr>
          <w:u w:val="single"/>
        </w:rPr>
        <w:t xml:space="preserve"> of additional patent term to give back time</w:t>
      </w:r>
      <w:r w:rsidRPr="009F214B">
        <w:rPr>
          <w:sz w:val="16"/>
        </w:rPr>
        <w:t xml:space="preserve"> required to complete the regulatory review process. Both </w:t>
      </w:r>
      <w:r w:rsidRPr="009F214B">
        <w:rPr>
          <w:u w:val="single"/>
        </w:rPr>
        <w:t xml:space="preserve">patent term adjustments and patent term extensions arise from activities beyond the control of the pharmaceutical companies. A pandemic patent term extension fashioned after such known extensions could be made </w:t>
      </w:r>
      <w:r w:rsidRPr="009F214B">
        <w:rPr>
          <w:rStyle w:val="Emphasis"/>
        </w:rPr>
        <w:t xml:space="preserve">used to </w:t>
      </w:r>
      <w:r w:rsidRPr="009F214B">
        <w:rPr>
          <w:rStyle w:val="Emphasis"/>
          <w:highlight w:val="green"/>
        </w:rPr>
        <w:t>compensate</w:t>
      </w:r>
      <w:r w:rsidRPr="009F214B">
        <w:rPr>
          <w:sz w:val="16"/>
        </w:rPr>
        <w:t xml:space="preserve"> for the current pressing global health needs. This </w:t>
      </w:r>
      <w:r w:rsidRPr="009F214B">
        <w:rPr>
          <w:u w:val="single"/>
        </w:rPr>
        <w:t xml:space="preserve">third proposal </w:t>
      </w:r>
      <w:r w:rsidRPr="009F214B">
        <w:rPr>
          <w:rStyle w:val="Emphasis"/>
        </w:rPr>
        <w:t xml:space="preserve">may be </w:t>
      </w:r>
      <w:r w:rsidRPr="009F214B">
        <w:rPr>
          <w:rStyle w:val="Emphasis"/>
          <w:highlight w:val="green"/>
        </w:rPr>
        <w:t>achievable at the WTO</w:t>
      </w:r>
      <w:r w:rsidRPr="009F214B">
        <w:rPr>
          <w:u w:val="single"/>
        </w:rPr>
        <w:t>.</w:t>
      </w:r>
      <w:r w:rsidRPr="009F214B">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F214B">
        <w:rPr>
          <w:u w:val="single"/>
        </w:rPr>
        <w:t xml:space="preserve">A </w:t>
      </w:r>
      <w:r w:rsidRPr="009F214B">
        <w:rPr>
          <w:rStyle w:val="Emphasis"/>
        </w:rPr>
        <w:t>steep hurdle</w:t>
      </w:r>
      <w:r w:rsidRPr="009F214B">
        <w:rPr>
          <w:u w:val="single"/>
        </w:rPr>
        <w:t xml:space="preserve"> is that </w:t>
      </w:r>
      <w:r w:rsidRPr="009F214B">
        <w:rPr>
          <w:rStyle w:val="Emphasis"/>
        </w:rPr>
        <w:t>mRNA is a new technology</w:t>
      </w:r>
      <w:r w:rsidRPr="009F214B">
        <w:rPr>
          <w:u w:val="single"/>
        </w:rPr>
        <w:t xml:space="preserve">, with </w:t>
      </w:r>
      <w:r w:rsidRPr="009F214B">
        <w:rPr>
          <w:rStyle w:val="Emphasis"/>
        </w:rPr>
        <w:t>no machines or experts</w:t>
      </w:r>
      <w:r w:rsidRPr="009F214B">
        <w:rPr>
          <w:u w:val="single"/>
        </w:rPr>
        <w:t xml:space="preserve"> for hire. Nonetheless, </w:t>
      </w:r>
      <w:r w:rsidRPr="009F214B">
        <w:rPr>
          <w:rStyle w:val="Emphasis"/>
        </w:rPr>
        <w:t>the third solution offers hope</w:t>
      </w:r>
      <w:r w:rsidRPr="009F214B">
        <w:rPr>
          <w:u w:val="single"/>
        </w:rPr>
        <w:t xml:space="preserve"> to find a middle ground that may begin to be implemented before the end of the current pandemic</w:t>
      </w:r>
      <w:r w:rsidRPr="009F214B">
        <w:rPr>
          <w:sz w:val="16"/>
        </w:rPr>
        <w:t xml:space="preserve"> and be in place for the future. </w:t>
      </w:r>
      <w:r w:rsidRPr="009F214B">
        <w:rPr>
          <w:u w:val="single"/>
        </w:rPr>
        <w:t>The patent term extension could be provided for countries with patent offices and could be adapted based on laws and conditions in each country. Pandemic-related patent term extensions</w:t>
      </w:r>
      <w:r w:rsidRPr="009F214B">
        <w:rPr>
          <w:sz w:val="16"/>
        </w:rPr>
        <w:t xml:space="preserve"> could be given for </w:t>
      </w:r>
      <w:proofErr w:type="gramStart"/>
      <w:r w:rsidRPr="009F214B">
        <w:rPr>
          <w:sz w:val="16"/>
        </w:rPr>
        <w:t>a period of time</w:t>
      </w:r>
      <w:proofErr w:type="gramEnd"/>
      <w:r w:rsidRPr="009F214B">
        <w:rPr>
          <w:sz w:val="16"/>
        </w:rPr>
        <w:t xml:space="preserve"> that the compulsory license is in force. With </w:t>
      </w:r>
      <w:r w:rsidRPr="009F214B">
        <w:rPr>
          <w:rStyle w:val="Emphasis"/>
        </w:rPr>
        <w:t>current pandemic projections of six months to two years</w:t>
      </w:r>
      <w:r w:rsidRPr="009F214B">
        <w:rPr>
          <w:u w:val="single"/>
        </w:rPr>
        <w:t xml:space="preserve"> for sufficient distribution, providing a </w:t>
      </w:r>
      <w:r w:rsidRPr="009F214B">
        <w:rPr>
          <w:rStyle w:val="Emphasis"/>
        </w:rPr>
        <w:t>patent term extension is reasonable</w:t>
      </w:r>
      <w:r w:rsidRPr="009F214B">
        <w:rPr>
          <w:u w:val="single"/>
        </w:rPr>
        <w:t xml:space="preserve"> and </w:t>
      </w:r>
      <w:r w:rsidRPr="009F214B">
        <w:rPr>
          <w:rStyle w:val="Emphasis"/>
        </w:rPr>
        <w:t>in line</w:t>
      </w:r>
      <w:r w:rsidRPr="009F214B">
        <w:rPr>
          <w:u w:val="single"/>
        </w:rPr>
        <w:t xml:space="preserve"> with the </w:t>
      </w:r>
      <w:proofErr w:type="gramStart"/>
      <w:r w:rsidRPr="009F214B">
        <w:rPr>
          <w:u w:val="single"/>
        </w:rPr>
        <w:t>time period</w:t>
      </w:r>
      <w:proofErr w:type="gramEnd"/>
      <w:r w:rsidRPr="009F214B">
        <w:rPr>
          <w:u w:val="single"/>
        </w:rPr>
        <w:t xml:space="preserve"> of many patent term extensions</w:t>
      </w:r>
      <w:r w:rsidRPr="009F214B">
        <w:rPr>
          <w:sz w:val="16"/>
        </w:rPr>
        <w:t xml:space="preserve">. Given that most pharmaceutical patents are prosecuted in multiple countries, this provides an incentive to participate in a limited waiver program. Let’s Not Repeat Past Mistakes It’s been a century since the last pandemic devastated the globe and the only certainty is that this will not be the last pandemic. </w:t>
      </w:r>
      <w:r w:rsidRPr="009F214B">
        <w:rPr>
          <w:highlight w:val="green"/>
          <w:u w:val="single"/>
        </w:rPr>
        <w:t>Solutions</w:t>
      </w:r>
      <w:r w:rsidRPr="009F214B">
        <w:rPr>
          <w:u w:val="single"/>
        </w:rPr>
        <w:t xml:space="preserve"> created today lay a </w:t>
      </w:r>
      <w:r w:rsidRPr="009F214B">
        <w:rPr>
          <w:rStyle w:val="Emphasis"/>
        </w:rPr>
        <w:t xml:space="preserve">foundation for </w:t>
      </w:r>
      <w:r w:rsidRPr="009F214B">
        <w:rPr>
          <w:rStyle w:val="Emphasis"/>
          <w:highlight w:val="green"/>
        </w:rPr>
        <w:t>mitigation of</w:t>
      </w:r>
      <w:r w:rsidRPr="009F214B">
        <w:rPr>
          <w:rStyle w:val="Emphasis"/>
        </w:rPr>
        <w:t xml:space="preserve"> the </w:t>
      </w:r>
      <w:r w:rsidRPr="009F214B">
        <w:rPr>
          <w:rStyle w:val="Emphasis"/>
          <w:highlight w:val="green"/>
        </w:rPr>
        <w:t>next pandemic</w:t>
      </w:r>
      <w:r w:rsidRPr="009F214B">
        <w:rPr>
          <w:sz w:val="16"/>
        </w:rPr>
        <w:t xml:space="preserve">. It’s been said that those who refuse to learn from history are doomed to repeat it, a thought too painful to contemplate with a pandemic. </w:t>
      </w:r>
      <w:r w:rsidRPr="009F214B">
        <w:rPr>
          <w:u w:val="single"/>
        </w:rPr>
        <w:t xml:space="preserve">The </w:t>
      </w:r>
      <w:r w:rsidRPr="009F214B">
        <w:rPr>
          <w:rStyle w:val="Emphasis"/>
        </w:rPr>
        <w:t>industrial</w:t>
      </w:r>
      <w:r w:rsidRPr="009F214B">
        <w:rPr>
          <w:u w:val="single"/>
        </w:rPr>
        <w:t xml:space="preserve"> </w:t>
      </w:r>
      <w:r w:rsidRPr="009F214B">
        <w:rPr>
          <w:rStyle w:val="Emphasis"/>
        </w:rPr>
        <w:t>nations</w:t>
      </w:r>
      <w:r w:rsidRPr="009F214B">
        <w:rPr>
          <w:u w:val="single"/>
        </w:rPr>
        <w:t xml:space="preserve"> of the world have technology that others are literally </w:t>
      </w:r>
      <w:r w:rsidRPr="009F214B">
        <w:rPr>
          <w:rStyle w:val="Emphasis"/>
        </w:rPr>
        <w:t>dying</w:t>
      </w:r>
      <w:r w:rsidRPr="009F214B">
        <w:rPr>
          <w:u w:val="single"/>
        </w:rPr>
        <w:t xml:space="preserve"> to obtain—a high price to pay. Incentivized </w:t>
      </w:r>
      <w:r w:rsidRPr="009F214B">
        <w:rPr>
          <w:highlight w:val="green"/>
          <w:u w:val="single"/>
        </w:rPr>
        <w:t>limited IP waivers</w:t>
      </w:r>
      <w:r w:rsidRPr="009F214B">
        <w:rPr>
          <w:u w:val="single"/>
        </w:rPr>
        <w:t xml:space="preserve"> may offer a compromise to </w:t>
      </w:r>
      <w:r w:rsidRPr="009F214B">
        <w:rPr>
          <w:rStyle w:val="Emphasis"/>
          <w:highlight w:val="green"/>
        </w:rPr>
        <w:t>bridge the gap</w:t>
      </w:r>
      <w:r w:rsidRPr="009F214B">
        <w:rPr>
          <w:rStyle w:val="Emphasis"/>
        </w:rPr>
        <w:t xml:space="preserve"> between maintaining IP rights</w:t>
      </w:r>
      <w:r w:rsidRPr="009F214B">
        <w:rPr>
          <w:sz w:val="16"/>
        </w:rPr>
        <w:t xml:space="preserve"> (and thus relying on charity alone) and arbitrary compulsory licensing that could deter the technological investment to create life-saving solutions in the future.</w:t>
      </w:r>
    </w:p>
    <w:p w14:paraId="00140DB7" w14:textId="77777777" w:rsidR="006B0592" w:rsidRPr="00305C79" w:rsidRDefault="006B0592" w:rsidP="006B0592"/>
    <w:p w14:paraId="1C5ED390" w14:textId="77777777" w:rsidR="006B0592" w:rsidRPr="00305C79" w:rsidRDefault="006B0592" w:rsidP="006B0592">
      <w:pPr>
        <w:pStyle w:val="Heading3"/>
        <w:rPr>
          <w:rFonts w:cs="Calibri"/>
        </w:rPr>
      </w:pPr>
      <w:r w:rsidRPr="00305C79">
        <w:rPr>
          <w:rFonts w:cs="Calibri"/>
        </w:rPr>
        <w:t xml:space="preserve">Offense </w:t>
      </w:r>
    </w:p>
    <w:p w14:paraId="7CE709FC" w14:textId="77777777" w:rsidR="006B0592" w:rsidRPr="00305C79" w:rsidRDefault="006B0592" w:rsidP="006B0592">
      <w:pPr>
        <w:pStyle w:val="Heading4"/>
        <w:rPr>
          <w:rFonts w:cs="Calibri"/>
        </w:rPr>
      </w:pPr>
      <w:r>
        <w:rPr>
          <w:rFonts w:cs="Calibri"/>
        </w:rPr>
        <w:t xml:space="preserve">1] </w:t>
      </w:r>
      <w:r w:rsidRPr="00305C79">
        <w:rPr>
          <w:rFonts w:cs="Calibri"/>
        </w:rPr>
        <w:t xml:space="preserve">Property rights minimize the opportunity of innovation which limits individual freedom through creating monopolies. They also limit the use of tangible objects such as medicines for good purposes. </w:t>
      </w:r>
    </w:p>
    <w:p w14:paraId="46770BBF" w14:textId="77777777" w:rsidR="006B0592" w:rsidRPr="00305C79" w:rsidRDefault="006B0592" w:rsidP="006B0592">
      <w:pPr>
        <w:rPr>
          <w:lang w:eastAsia="zh-CN"/>
        </w:rPr>
      </w:pPr>
      <w:r w:rsidRPr="00305C79">
        <w:rPr>
          <w:rStyle w:val="Style13ptBold"/>
        </w:rPr>
        <w:t xml:space="preserve">Cernea and Uszkai 12 </w:t>
      </w:r>
      <w:r w:rsidRPr="00305C79">
        <w:rPr>
          <w:lang w:eastAsia="zh-CN"/>
        </w:rPr>
        <w:t>Cernea, Mihail-Valentin, and Radu Uszkai. </w:t>
      </w:r>
      <w:r w:rsidRPr="00305C79">
        <w:rPr>
          <w:i/>
          <w:iCs/>
          <w:lang w:eastAsia="zh-CN"/>
        </w:rPr>
        <w:t>The Clash between Global Justice and Pharmaceutical Patents: A Critical Analysis</w:t>
      </w:r>
      <w:r w:rsidRPr="00305C79">
        <w:rPr>
          <w:lang w:eastAsia="zh-CN"/>
        </w:rPr>
        <w:t>. 2012, the-clash-between-global-justice-and-drug-patents-a-critical-analysis.pdf. SJEP</w:t>
      </w:r>
    </w:p>
    <w:p w14:paraId="600A7A52" w14:textId="77777777" w:rsidR="006B0592" w:rsidRDefault="006B0592" w:rsidP="006B0592">
      <w:r w:rsidRPr="00305C79">
        <w:rPr>
          <w:rStyle w:val="Emphasis"/>
        </w:rPr>
        <w:t>To make this point clearer, we regard property as an ethical institution which emerged in the context of reiterated conflict between agents for tangible goods. A useful analogy would be, for example, the particular way in which David Hume discusses the emergence of justice in the context of scarcity in which agents pursue their own interests</w:t>
      </w:r>
      <w:proofErr w:type="gramStart"/>
      <w:r w:rsidRPr="00305C79">
        <w:rPr>
          <w:rStyle w:val="Emphasis"/>
        </w:rPr>
        <w:t>4 .</w:t>
      </w:r>
      <w:proofErr w:type="gramEnd"/>
      <w:r w:rsidRPr="00305C79">
        <w:rPr>
          <w:rStyle w:val="Emphasis"/>
        </w:rPr>
        <w:t xml:space="preserve"> As a result, </w:t>
      </w:r>
      <w:r w:rsidRPr="00305C79">
        <w:rPr>
          <w:rStyle w:val="Emphasis"/>
          <w:highlight w:val="green"/>
        </w:rPr>
        <w:t>the purpose of property rights</w:t>
      </w:r>
      <w:r w:rsidRPr="00305C79">
        <w:rPr>
          <w:rStyle w:val="Emphasis"/>
        </w:rPr>
        <w:t xml:space="preserve"> </w:t>
      </w:r>
      <w:r w:rsidRPr="00305C79">
        <w:rPr>
          <w:rStyle w:val="Emphasis"/>
          <w:highlight w:val="green"/>
        </w:rPr>
        <w:t>would be</w:t>
      </w:r>
      <w:r w:rsidRPr="00305C79">
        <w:rPr>
          <w:rStyle w:val="Emphasis"/>
        </w:rPr>
        <w:t xml:space="preserve"> that of </w:t>
      </w:r>
      <w:r w:rsidRPr="00305C79">
        <w:rPr>
          <w:rStyle w:val="Emphasis"/>
          <w:highlight w:val="green"/>
        </w:rPr>
        <w:t>avoiding</w:t>
      </w:r>
      <w:r w:rsidRPr="00305C79">
        <w:rPr>
          <w:rStyle w:val="Emphasis"/>
        </w:rPr>
        <w:t xml:space="preserve"> or minimizing </w:t>
      </w:r>
      <w:r w:rsidRPr="00305C79">
        <w:rPr>
          <w:rStyle w:val="Emphasis"/>
          <w:highlight w:val="green"/>
        </w:rPr>
        <w:t>the possibility of conflict</w:t>
      </w:r>
      <w:r w:rsidRPr="00305C79">
        <w:rPr>
          <w:rStyle w:val="Emphasis"/>
        </w:rPr>
        <w:t xml:space="preserve"> </w:t>
      </w:r>
      <w:r w:rsidRPr="00305C79">
        <w:rPr>
          <w:rStyle w:val="Emphasis"/>
          <w:highlight w:val="green"/>
        </w:rPr>
        <w:t>and</w:t>
      </w:r>
      <w:r w:rsidRPr="00305C79">
        <w:rPr>
          <w:rStyle w:val="Emphasis"/>
        </w:rPr>
        <w:t xml:space="preserve"> that of </w:t>
      </w:r>
      <w:r w:rsidRPr="00305C79">
        <w:rPr>
          <w:rStyle w:val="Emphasis"/>
          <w:highlight w:val="green"/>
        </w:rPr>
        <w:t>increasing the costs of</w:t>
      </w:r>
      <w:r w:rsidRPr="00305C79">
        <w:rPr>
          <w:rStyle w:val="Emphasis"/>
        </w:rPr>
        <w:t xml:space="preserve"> </w:t>
      </w:r>
      <w:r w:rsidRPr="00305C79">
        <w:rPr>
          <w:rStyle w:val="Emphasis"/>
          <w:highlight w:val="green"/>
        </w:rPr>
        <w:t>free-riding</w:t>
      </w:r>
      <w:r w:rsidRPr="00305C79">
        <w:rPr>
          <w:rStyle w:val="Emphasis"/>
        </w:rPr>
        <w:t xml:space="preserve"> or trespassing.</w:t>
      </w:r>
      <w:r w:rsidRPr="00305C79">
        <w:t xml:space="preserve"> Let’s take the following example which will illustrate better our point. Assume that X is a philosophy student and has a copy of Immanuel Kant’s Groundwork of the Metaphysics of Morals. Y is a college of </w:t>
      </w:r>
      <w:proofErr w:type="gramStart"/>
      <w:r w:rsidRPr="00305C79">
        <w:t>him</w:t>
      </w:r>
      <w:proofErr w:type="gramEnd"/>
      <w:r w:rsidRPr="00305C79">
        <w:t xml:space="preserve"> but he does not have the book. They both </w:t>
      </w:r>
      <w:proofErr w:type="gramStart"/>
      <w:r w:rsidRPr="00305C79">
        <w:t>have to</w:t>
      </w:r>
      <w:proofErr w:type="gramEnd"/>
      <w:r w:rsidRPr="00305C79">
        <w:t xml:space="preserve"> write an essay on Kant’s categorical imperative. Because Y does not have the book, let’s assume that he decides, whether </w:t>
      </w:r>
      <w:proofErr w:type="gramStart"/>
      <w:r w:rsidRPr="00305C79">
        <w:t>by the use of</w:t>
      </w:r>
      <w:proofErr w:type="gramEnd"/>
      <w:r w:rsidRPr="00305C79">
        <w:t xml:space="preserve"> coercion or fraud to take his book. As a result, the theft leaves X without his property because tangible goods are rivalrous in consumption. </w:t>
      </w:r>
      <w:proofErr w:type="gramStart"/>
      <w:r w:rsidRPr="00305C79">
        <w:t>Both student</w:t>
      </w:r>
      <w:proofErr w:type="gramEnd"/>
      <w:r w:rsidRPr="00305C79">
        <w:t xml:space="preserve"> can’t, at the same time but in a different place read about Kant’s categorical imperative from the same copy. </w:t>
      </w:r>
      <w:r w:rsidRPr="00305C79">
        <w:rPr>
          <w:rStyle w:val="Emphasis"/>
        </w:rPr>
        <w:t xml:space="preserve">Now a different example: suppose X invents a new way of harvesting corn and Y harvests his corn accordingly. This situation is quite different in comparison to the case we presented earlier, because Y does not </w:t>
      </w:r>
      <w:proofErr w:type="gramStart"/>
      <w:r w:rsidRPr="00305C79">
        <w:rPr>
          <w:rStyle w:val="Emphasis"/>
        </w:rPr>
        <w:t>leaves</w:t>
      </w:r>
      <w:proofErr w:type="gramEnd"/>
      <w:r w:rsidRPr="00305C79">
        <w:rPr>
          <w:rStyle w:val="Emphasis"/>
        </w:rPr>
        <w:t xml:space="preserve"> X without either his new harvesting mechanisms which he created but neither without the idea behind the mechanism. It would be hard to say that Y stole something from X because </w:t>
      </w:r>
      <w:r w:rsidRPr="00305C79">
        <w:rPr>
          <w:rStyle w:val="Emphasis"/>
          <w:highlight w:val="green"/>
        </w:rPr>
        <w:t>the</w:t>
      </w:r>
      <w:r w:rsidRPr="00305C79">
        <w:rPr>
          <w:rStyle w:val="Emphasis"/>
        </w:rPr>
        <w:t xml:space="preserve"> </w:t>
      </w:r>
      <w:r w:rsidRPr="00305C79">
        <w:rPr>
          <w:rStyle w:val="Emphasis"/>
          <w:highlight w:val="green"/>
        </w:rPr>
        <w:t xml:space="preserve">consumption </w:t>
      </w:r>
      <w:r w:rsidRPr="00305C79">
        <w:rPr>
          <w:rStyle w:val="Emphasis"/>
        </w:rPr>
        <w:t xml:space="preserve">of intangible goods such as </w:t>
      </w:r>
      <w:r w:rsidRPr="00305C79">
        <w:rPr>
          <w:rStyle w:val="Emphasis"/>
          <w:highlight w:val="green"/>
        </w:rPr>
        <w:t>ideas</w:t>
      </w:r>
      <w:r w:rsidRPr="00305C79">
        <w:rPr>
          <w:rStyle w:val="Emphasis"/>
        </w:rPr>
        <w:t xml:space="preserve"> does not </w:t>
      </w:r>
      <w:r w:rsidRPr="00305C79">
        <w:rPr>
          <w:rStyle w:val="Emphasis"/>
          <w:highlight w:val="green"/>
        </w:rPr>
        <w:t>have the same rivalrous property</w:t>
      </w:r>
      <w:r w:rsidRPr="00305C79">
        <w:rPr>
          <w:rStyle w:val="Emphasis"/>
        </w:rPr>
        <w:t xml:space="preserve"> </w:t>
      </w:r>
      <w:r w:rsidRPr="00305C79">
        <w:rPr>
          <w:rStyle w:val="Emphasis"/>
          <w:highlight w:val="green"/>
        </w:rPr>
        <w:t>as a copy of a book</w:t>
      </w:r>
      <w:r w:rsidRPr="00305C79">
        <w:rPr>
          <w:rStyle w:val="Emphasis"/>
        </w:rPr>
        <w:t xml:space="preserve"> written by Kant. </w:t>
      </w:r>
      <w:proofErr w:type="gramStart"/>
      <w:r w:rsidRPr="00305C79">
        <w:rPr>
          <w:rStyle w:val="Emphasis"/>
        </w:rPr>
        <w:t xml:space="preserve">Actually, </w:t>
      </w:r>
      <w:r w:rsidRPr="00305C79">
        <w:rPr>
          <w:rStyle w:val="Emphasis"/>
          <w:highlight w:val="green"/>
        </w:rPr>
        <w:t>the</w:t>
      </w:r>
      <w:proofErr w:type="gramEnd"/>
      <w:r w:rsidRPr="00305C79">
        <w:rPr>
          <w:rStyle w:val="Emphasis"/>
          <w:highlight w:val="green"/>
        </w:rPr>
        <w:t xml:space="preserve"> existence of the patent system fosters the scarcity of ideas</w:t>
      </w:r>
      <w:r w:rsidRPr="00305C79">
        <w:rPr>
          <w:rStyle w:val="Emphasis"/>
        </w:rPr>
        <w:t xml:space="preserve">. In this context </w:t>
      </w:r>
      <w:r w:rsidRPr="00305C79">
        <w:rPr>
          <w:rStyle w:val="Emphasis"/>
          <w:highlight w:val="green"/>
        </w:rPr>
        <w:t>patents</w:t>
      </w:r>
      <w:r w:rsidRPr="00305C79">
        <w:rPr>
          <w:rStyle w:val="Emphasis"/>
        </w:rPr>
        <w:t xml:space="preserve"> </w:t>
      </w:r>
      <w:r w:rsidRPr="00305C79">
        <w:rPr>
          <w:rStyle w:val="Emphasis"/>
          <w:highlight w:val="green"/>
        </w:rPr>
        <w:t>represent unjustified state-granted monopolies</w:t>
      </w:r>
      <w:r w:rsidRPr="00305C79">
        <w:rPr>
          <w:rStyle w:val="Emphasis"/>
        </w:rPr>
        <w:t xml:space="preserve">. Moreover, </w:t>
      </w:r>
      <w:r w:rsidRPr="00305C79">
        <w:rPr>
          <w:rStyle w:val="Emphasis"/>
          <w:highlight w:val="green"/>
        </w:rPr>
        <w:t xml:space="preserve">intellectual property rights have another </w:t>
      </w:r>
      <w:r w:rsidRPr="00305C79">
        <w:rPr>
          <w:rStyle w:val="Emphasis"/>
        </w:rPr>
        <w:t xml:space="preserve">profound </w:t>
      </w:r>
      <w:r w:rsidRPr="00305C79">
        <w:rPr>
          <w:rStyle w:val="Emphasis"/>
          <w:highlight w:val="green"/>
        </w:rPr>
        <w:t>immoral consequence</w:t>
      </w:r>
      <w:r w:rsidRPr="00305C79">
        <w:rPr>
          <w:rStyle w:val="Emphasis"/>
        </w:rPr>
        <w:t xml:space="preserve">: </w:t>
      </w:r>
      <w:r w:rsidRPr="00305C79">
        <w:rPr>
          <w:rStyle w:val="Emphasis"/>
          <w:highlight w:val="green"/>
        </w:rPr>
        <w:t>it limits the use of tangible objects</w:t>
      </w:r>
      <w:r w:rsidRPr="00305C79">
        <w:rPr>
          <w:rStyle w:val="Emphasis"/>
        </w:rPr>
        <w:t xml:space="preserve"> which we acquired fully in line with market rules.</w:t>
      </w:r>
      <w:r w:rsidRPr="00305C79">
        <w:t xml:space="preserve"> </w:t>
      </w:r>
    </w:p>
    <w:p w14:paraId="0D039720" w14:textId="77777777" w:rsidR="006B0592" w:rsidRDefault="006B0592" w:rsidP="006B0592">
      <w:pPr>
        <w:pStyle w:val="Heading4"/>
        <w:spacing w:before="0"/>
        <w:rPr>
          <w:rFonts w:ascii="Times New Roman" w:hAnsi="Times New Roman" w:cs="Times New Roman"/>
          <w:sz w:val="24"/>
        </w:rPr>
      </w:pPr>
      <w:r>
        <w:rPr>
          <w:rFonts w:cs="Calibri"/>
        </w:rPr>
        <w:t>[2] IPP is inconsistent with free market principles</w:t>
      </w:r>
    </w:p>
    <w:p w14:paraId="5DC9595A" w14:textId="77777777" w:rsidR="006B0592" w:rsidRDefault="006B0592" w:rsidP="006B0592">
      <w:pPr>
        <w:pStyle w:val="NormalWeb"/>
        <w:spacing w:before="15" w:beforeAutospacing="0" w:after="180" w:afterAutospacing="0"/>
      </w:pPr>
      <w:r>
        <w:rPr>
          <w:rFonts w:ascii="Calibri" w:hAnsi="Calibri" w:cs="Calibri"/>
          <w:b/>
          <w:bCs/>
          <w:sz w:val="26"/>
          <w:szCs w:val="26"/>
        </w:rPr>
        <w:t>Kinsella 11</w:t>
      </w:r>
      <w:r>
        <w:rPr>
          <w:rFonts w:ascii="Calibri" w:hAnsi="Calibri" w:cs="Calibri"/>
          <w:sz w:val="22"/>
          <w:szCs w:val="22"/>
        </w:rPr>
        <w:t> </w:t>
      </w:r>
      <w:r>
        <w:rPr>
          <w:rFonts w:ascii="Arial" w:hAnsi="Arial" w:cs="Arial"/>
          <w:sz w:val="22"/>
          <w:szCs w:val="22"/>
        </w:rPr>
        <w:t xml:space="preserve">(Stephan Kinsella, 5-25-2011, accessed on 8-23-2021, Foundation for Economic Education, "How Intellectual Property Hampers the Free Market | N. Stephan Kinsella", </w:t>
      </w:r>
      <w:hyperlink r:id="rId15" w:history="1">
        <w:r w:rsidRPr="00F44138">
          <w:rPr>
            <w:rStyle w:val="Hyperlink"/>
            <w:rFonts w:ascii="Arial" w:hAnsi="Arial" w:cs="Arial"/>
            <w:sz w:val="22"/>
            <w:szCs w:val="22"/>
          </w:rPr>
          <w:t>https://fee.org/articles/how-intellectual-property-hampers-the-free-market/</w:t>
        </w:r>
      </w:hyperlink>
      <w:r>
        <w:rPr>
          <w:rFonts w:ascii="Arial" w:hAnsi="Arial" w:cs="Arial"/>
          <w:sz w:val="22"/>
          <w:szCs w:val="22"/>
        </w:rPr>
        <w:t>) BHHS AK</w:t>
      </w:r>
    </w:p>
    <w:p w14:paraId="1075AA6A" w14:textId="77777777" w:rsidR="006B0592" w:rsidRPr="00967C84" w:rsidRDefault="006B0592" w:rsidP="006B0592">
      <w:pPr>
        <w:rPr>
          <w:u w:val="single"/>
        </w:rPr>
      </w:pPr>
      <w:r w:rsidRPr="006C50A6">
        <w:rPr>
          <w:sz w:val="16"/>
        </w:rPr>
        <w:t xml:space="preserve">But are they? </w:t>
      </w:r>
      <w:r w:rsidRPr="00097C77">
        <w:rPr>
          <w:rStyle w:val="StyleUnderline"/>
        </w:rPr>
        <w:t xml:space="preserve">There are good reasons to think that </w:t>
      </w:r>
      <w:r w:rsidRPr="006C50A6">
        <w:rPr>
          <w:rStyle w:val="StyleUnderline"/>
          <w:highlight w:val="green"/>
        </w:rPr>
        <w:t>IP is not</w:t>
      </w:r>
      <w:r w:rsidRPr="00097C77">
        <w:rPr>
          <w:rStyle w:val="StyleUnderline"/>
        </w:rPr>
        <w:t xml:space="preserve"> actually </w:t>
      </w:r>
      <w:r w:rsidRPr="006C50A6">
        <w:rPr>
          <w:rStyle w:val="StyleUnderline"/>
          <w:highlight w:val="green"/>
        </w:rPr>
        <w:t>property</w:t>
      </w:r>
      <w:r w:rsidRPr="00097C77">
        <w:rPr>
          <w:rStyle w:val="StyleUnderline"/>
        </w:rPr>
        <w:t xml:space="preserve">—that </w:t>
      </w:r>
      <w:r w:rsidRPr="006C50A6">
        <w:rPr>
          <w:rStyle w:val="StyleUnderline"/>
          <w:highlight w:val="green"/>
        </w:rPr>
        <w:t>it is</w:t>
      </w:r>
      <w:r w:rsidRPr="00097C77">
        <w:rPr>
          <w:rStyle w:val="StyleUnderline"/>
        </w:rPr>
        <w:t xml:space="preserve"> </w:t>
      </w:r>
      <w:proofErr w:type="gramStart"/>
      <w:r w:rsidRPr="00097C77">
        <w:rPr>
          <w:rStyle w:val="StyleUnderline"/>
        </w:rPr>
        <w:t xml:space="preserve">actually </w:t>
      </w:r>
      <w:r w:rsidRPr="006C50A6">
        <w:rPr>
          <w:rStyle w:val="StyleUnderline"/>
          <w:highlight w:val="green"/>
        </w:rPr>
        <w:t>antithetical</w:t>
      </w:r>
      <w:proofErr w:type="gramEnd"/>
      <w:r w:rsidRPr="00097C77">
        <w:rPr>
          <w:rStyle w:val="StyleUnderline"/>
        </w:rPr>
        <w:t xml:space="preserve"> </w:t>
      </w:r>
      <w:r w:rsidRPr="006C50A6">
        <w:rPr>
          <w:rStyle w:val="StyleUnderline"/>
          <w:highlight w:val="green"/>
        </w:rPr>
        <w:t>to a</w:t>
      </w:r>
      <w:r w:rsidRPr="00097C77">
        <w:rPr>
          <w:rStyle w:val="StyleUnderline"/>
        </w:rPr>
        <w:t xml:space="preserve"> private-property, </w:t>
      </w:r>
      <w:r w:rsidRPr="006C50A6">
        <w:rPr>
          <w:rStyle w:val="StyleUnderline"/>
          <w:highlight w:val="green"/>
        </w:rPr>
        <w:t>free-market</w:t>
      </w:r>
      <w:r w:rsidRPr="00097C77">
        <w:rPr>
          <w:rStyle w:val="StyleUnderline"/>
        </w:rPr>
        <w:t xml:space="preserve"> order.</w:t>
      </w:r>
      <w:r w:rsidRPr="006C50A6">
        <w:rPr>
          <w:sz w:val="16"/>
        </w:rPr>
        <w:t xml:space="preserve"> </w:t>
      </w:r>
      <w:r w:rsidRPr="006C50A6">
        <w:rPr>
          <w:sz w:val="8"/>
          <w:szCs w:val="8"/>
        </w:rPr>
        <w:t>By intellectual property, I mean primarily patent and copyright. It’s important to understand the origins of these concepts. As law professor Eric E. Johnson notes, “The monopolies now understood as copyrights and patents were originally created by royal decree, bestowed as a form of favoritism and control. As the power of the monarchy dwindled, these chartered monopolies were reformed, and essentially by default, they wound up in the hands of authors and inventors.” Patents were exclusive monopolies to sell various goods and services for a limited time. The word patent, historian Patricia Seed explains, comes from the Latin patente, signifying open letters. Patents were “open letters” granted by the monarch authorizing someone to do something—to be, say, the only person to sell a certain good in a certain area, to homestead land in the New World on behalf of the crown, and so on. It’s interesting that many defenders of IP—such as patent lawyers and even some libertarians—get indignant if you call patents or copyright a monopoly. “It’s not a monopoly; it’s a property right,” they say. “If it’s a monopoly then your use of your car is a monopoly.” But patents are State grants of monopoly privilege. One of the first patent statutes was England’s Statute of Monopolies of 1624, a good example of truth in labeling. Granting patents was a way for the State to raise money without having to impose a tax. Dispensing them also helped secure the loyalty of favorites. The patentee in return received protection from competition. This was great for the State and the patentee but not for competition or the consumer. In today’s system we’ve democratized and institutionalized intellectual property. Now anyone can apply. You don’t have to go to the king or be his buddy. You can just go to the patent office. But the same thing happens. Some companies apply for patents just to keep the wolves at bay. After all, if you don’t have patents someone might sue you or reinvent and patent the same ideas you are using. If you have a patent arsenal, others are afraid to sue you.</w:t>
      </w:r>
      <w:r w:rsidRPr="006C50A6">
        <w:rPr>
          <w:sz w:val="16"/>
        </w:rPr>
        <w:t xml:space="preserve"> </w:t>
      </w:r>
      <w:proofErr w:type="gramStart"/>
      <w:r w:rsidRPr="006C50A6">
        <w:rPr>
          <w:rStyle w:val="StyleUnderline"/>
        </w:rPr>
        <w:t>So</w:t>
      </w:r>
      <w:proofErr w:type="gramEnd"/>
      <w:r w:rsidRPr="006C50A6">
        <w:rPr>
          <w:rStyle w:val="StyleUnderline"/>
        </w:rPr>
        <w:t xml:space="preserve"> </w:t>
      </w:r>
      <w:r w:rsidRPr="006C50A6">
        <w:rPr>
          <w:rStyle w:val="StyleUnderline"/>
          <w:highlight w:val="green"/>
        </w:rPr>
        <w:t>companies</w:t>
      </w:r>
      <w:r w:rsidRPr="006C50A6">
        <w:rPr>
          <w:rStyle w:val="StyleUnderline"/>
        </w:rPr>
        <w:t xml:space="preserve"> spend millions of dollars to </w:t>
      </w:r>
      <w:r w:rsidRPr="006C50A6">
        <w:rPr>
          <w:rStyle w:val="StyleUnderline"/>
          <w:highlight w:val="green"/>
        </w:rPr>
        <w:t>obtain patents for defensive purposes.</w:t>
      </w:r>
      <w:r>
        <w:rPr>
          <w:rStyle w:val="StyleUnderline"/>
        </w:rPr>
        <w:t xml:space="preserve"> </w:t>
      </w:r>
      <w:r w:rsidRPr="006C50A6">
        <w:rPr>
          <w:sz w:val="16"/>
        </w:rPr>
        <w:t xml:space="preserve">Large companies rattle their sabers or sue each other, then make a deal, say, to cross-license their patents to each other. That’s fine for them because they have protection from each other’s competition. But what does it do to smaller companies? They don’t have big patent arsenals or a credible countersuit threat. </w:t>
      </w:r>
      <w:proofErr w:type="gramStart"/>
      <w:r w:rsidRPr="006C50A6">
        <w:rPr>
          <w:rStyle w:val="StyleUnderline"/>
        </w:rPr>
        <w:t>So</w:t>
      </w:r>
      <w:proofErr w:type="gramEnd"/>
      <w:r w:rsidRPr="006C50A6">
        <w:rPr>
          <w:rStyle w:val="StyleUnderline"/>
        </w:rPr>
        <w:t xml:space="preserve"> </w:t>
      </w:r>
      <w:r w:rsidRPr="006C50A6">
        <w:rPr>
          <w:rStyle w:val="StyleUnderline"/>
          <w:highlight w:val="green"/>
        </w:rPr>
        <w:t>patents amount to a barrier to entry</w:t>
      </w:r>
      <w:r w:rsidRPr="006C50A6">
        <w:rPr>
          <w:rStyle w:val="StyleUnderline"/>
        </w:rPr>
        <w:t>, the modern version of mercantilist protectionism</w:t>
      </w:r>
      <w:r w:rsidRPr="006C50A6">
        <w:rPr>
          <w:sz w:val="16"/>
        </w:rPr>
        <w:t xml:space="preserve">. </w:t>
      </w:r>
      <w:r w:rsidRPr="006C50A6">
        <w:rPr>
          <w:sz w:val="8"/>
          <w:szCs w:val="8"/>
        </w:rPr>
        <w:t xml:space="preserve">What about copyright? The roots literally lie in censorship. It was easy for State and church to control thought by controlling the scribes, but then the printing press came along, and the authorities worried that they couldn’t control official thought as easily. </w:t>
      </w:r>
      <w:proofErr w:type="gramStart"/>
      <w:r w:rsidRPr="006C50A6">
        <w:rPr>
          <w:sz w:val="8"/>
          <w:szCs w:val="8"/>
        </w:rPr>
        <w:t>So</w:t>
      </w:r>
      <w:proofErr w:type="gramEnd"/>
      <w:r w:rsidRPr="006C50A6">
        <w:rPr>
          <w:sz w:val="8"/>
          <w:szCs w:val="8"/>
        </w:rPr>
        <w:t xml:space="preserve"> Queen Mary created the Stationer’s Company in 1557, with the exclusive franchise over book publishing, to control the press and what information the people could access. When the charter of the Stationer’s Company expired, the publishers lobbied for an extension, but in the Statute of Anne (1710) Parliament gave copyright to authors instead. Authors liked this because it freed their works from State control. Nowadays they use copyright much as the State originally </w:t>
      </w:r>
      <w:proofErr w:type="gramStart"/>
      <w:r w:rsidRPr="006C50A6">
        <w:rPr>
          <w:sz w:val="8"/>
          <w:szCs w:val="8"/>
        </w:rPr>
        <w:t>did:</w:t>
      </w:r>
      <w:proofErr w:type="gramEnd"/>
      <w:r w:rsidRPr="006C50A6">
        <w:rPr>
          <w:sz w:val="8"/>
          <w:szCs w:val="8"/>
        </w:rPr>
        <w:t xml:space="preserve"> to censor and ban books. (More below.) IP, American Style </w:t>
      </w:r>
      <w:proofErr w:type="gramStart"/>
      <w:r w:rsidRPr="006C50A6">
        <w:rPr>
          <w:sz w:val="8"/>
          <w:szCs w:val="8"/>
        </w:rPr>
        <w:t>The</w:t>
      </w:r>
      <w:proofErr w:type="gramEnd"/>
      <w:r w:rsidRPr="006C50A6">
        <w:rPr>
          <w:sz w:val="8"/>
          <w:szCs w:val="8"/>
        </w:rPr>
        <w:t xml:space="preserve"> American system of IP began with the U.S. Constitution. Article 1, Section 8, Clause 8 authorizes (but doesn’t require) Congress “To promote the Progress of Science and useful Arts, by securing for limited Times to Authors and Inventors the exclusive Right to their respective Writings and Discoveries.” Despite modern IP proponents’ claims to the contrary, the American founders did not view intellectual property as a natural right but only as a policy tool to encourage innovation. Yet they were nervous about monopoly privilege, which is why patents and copyrights were authorized only for a limited time. Even John Locke, whose thought influenced the Founding Fathers, did not view copyright and patent as natural rights. Nor did he maintain that property homesteading applied to ideas. It applied only to scarce physical resources. Granted, some state constitutions had little versions of copyright before the American Constitution. (See Tom W. Bell, Intellectual Privilege: Copyright, Common Law, and the Common Good, part 1, chapter 3, section B.1.) On occasion, the language of natural rights was used to defend it, but this was just cover for the monopolies they granted to special interests. Natural rights do not expire after 15 years. Natural rights are not extended to Americans only. Natural rights wouldn’t exclude many types of innovation and intellectual creativity and cover only a few arbitrary types. And what is the result of this system?</w:t>
      </w:r>
      <w:r w:rsidRPr="006C50A6">
        <w:rPr>
          <w:sz w:val="16"/>
        </w:rPr>
        <w:t xml:space="preserve"> </w:t>
      </w:r>
      <w:r w:rsidRPr="006C50A6">
        <w:rPr>
          <w:rStyle w:val="StyleUnderline"/>
        </w:rPr>
        <w:t xml:space="preserve">In the case of </w:t>
      </w:r>
      <w:proofErr w:type="gramStart"/>
      <w:r w:rsidRPr="006C50A6">
        <w:rPr>
          <w:rStyle w:val="StyleUnderline"/>
        </w:rPr>
        <w:t>patents</w:t>
      </w:r>
      <w:proofErr w:type="gramEnd"/>
      <w:r w:rsidRPr="006C50A6">
        <w:rPr>
          <w:rStyle w:val="StyleUnderline"/>
        </w:rPr>
        <w:t xml:space="preserve"> we have a modern statute administered by a huge </w:t>
      </w:r>
      <w:r w:rsidRPr="006C50A6">
        <w:rPr>
          <w:rStyle w:val="StyleUnderline"/>
          <w:highlight w:val="green"/>
        </w:rPr>
        <w:t>federal bureaucracy</w:t>
      </w:r>
      <w:r w:rsidRPr="006C50A6">
        <w:rPr>
          <w:rStyle w:val="StyleUnderline"/>
        </w:rPr>
        <w:t xml:space="preserve"> that </w:t>
      </w:r>
      <w:r w:rsidRPr="006C50A6">
        <w:rPr>
          <w:rStyle w:val="StyleUnderline"/>
          <w:highlight w:val="green"/>
        </w:rPr>
        <w:t>grants monopolies</w:t>
      </w:r>
      <w:r w:rsidRPr="006C50A6">
        <w:rPr>
          <w:rStyle w:val="StyleUnderline"/>
        </w:rPr>
        <w:t xml:space="preserve"> on the production and trade of various things, which means </w:t>
      </w:r>
      <w:r w:rsidRPr="006C50A6">
        <w:rPr>
          <w:rStyle w:val="StyleUnderline"/>
          <w:highlight w:val="green"/>
        </w:rPr>
        <w:t>holders may</w:t>
      </w:r>
      <w:r w:rsidRPr="006C50A6">
        <w:rPr>
          <w:rStyle w:val="StyleUnderline"/>
        </w:rPr>
        <w:t xml:space="preserve"> ask the federal courts to </w:t>
      </w:r>
      <w:r w:rsidRPr="006C50A6">
        <w:rPr>
          <w:rStyle w:val="StyleUnderline"/>
          <w:highlight w:val="green"/>
        </w:rPr>
        <w:t>order the use of force to stop competitors</w:t>
      </w:r>
      <w:r w:rsidRPr="006C50A6">
        <w:rPr>
          <w:rStyle w:val="StyleUnderline"/>
        </w:rPr>
        <w:t xml:space="preserve">. But </w:t>
      </w:r>
      <w:r w:rsidRPr="006C50A6">
        <w:rPr>
          <w:rStyle w:val="StyleUnderline"/>
          <w:highlight w:val="green"/>
        </w:rPr>
        <w:t>the competitors have not done anything</w:t>
      </w:r>
      <w:r w:rsidRPr="006C50A6">
        <w:rPr>
          <w:rStyle w:val="StyleUnderline"/>
        </w:rPr>
        <w:t xml:space="preserve"> that justifies force. They merely have used information to guide their actions with respect to their own property. Is that compatible with private property and the free market?</w:t>
      </w:r>
    </w:p>
    <w:p w14:paraId="0D175A62" w14:textId="77777777" w:rsidR="006B0592" w:rsidRDefault="006B0592" w:rsidP="006B0592">
      <w:pPr>
        <w:pStyle w:val="Heading4"/>
      </w:pPr>
      <w:r>
        <w:t>That affirms: Free market economies are the only ones that allow people to be free to pursue their own interests.</w:t>
      </w:r>
    </w:p>
    <w:p w14:paraId="53F32C14" w14:textId="77777777" w:rsidR="006B0592" w:rsidRPr="001142DE" w:rsidRDefault="006B0592" w:rsidP="006B0592">
      <w:r w:rsidRPr="001142DE">
        <w:rPr>
          <w:b/>
          <w:bCs/>
          <w:sz w:val="26"/>
          <w:szCs w:val="26"/>
        </w:rPr>
        <w:t>Richman 12</w:t>
      </w:r>
      <w:r>
        <w:t xml:space="preserve"> [</w:t>
      </w:r>
      <w:r w:rsidRPr="001142DE">
        <w:t xml:space="preserve">Sheldon Richman, 8-5-2012, "The Free Market Doesn't Need Government Regulation," Reason, </w:t>
      </w:r>
      <w:hyperlink r:id="rId16" w:history="1">
        <w:r w:rsidRPr="00C81CEE">
          <w:rPr>
            <w:rStyle w:val="Hyperlink"/>
          </w:rPr>
          <w:t>https://reason.com/2012/08/05/the-free-market-doesnt-need-government-r/</w:t>
        </w:r>
      </w:hyperlink>
      <w:r>
        <w:t>] // SJ AME</w:t>
      </w:r>
    </w:p>
    <w:p w14:paraId="32EEEA3C" w14:textId="77777777" w:rsidR="006B0592" w:rsidRPr="006C50A6" w:rsidRDefault="006B0592" w:rsidP="006B0592">
      <w:pPr>
        <w:rPr>
          <w:sz w:val="16"/>
        </w:rPr>
      </w:pPr>
      <w:r w:rsidRPr="006C50A6">
        <w:rPr>
          <w:sz w:val="16"/>
        </w:rPr>
        <w:t>What regulates the conduct of these people? Market forces. (I keep specifying "in a freed market" because in a state-regulated economy, competitive market forces are diminished or suppressed.) Economically speaking, people cannot do whatever they want—and get away with it—</w:t>
      </w:r>
      <w:r w:rsidRPr="006C50A6">
        <w:rPr>
          <w:highlight w:val="green"/>
          <w:u w:val="single"/>
        </w:rPr>
        <w:t>in a free</w:t>
      </w:r>
      <w:r w:rsidRPr="006C50A6">
        <w:rPr>
          <w:u w:val="single"/>
        </w:rPr>
        <w:t xml:space="preserve">d </w:t>
      </w:r>
      <w:r w:rsidRPr="006C50A6">
        <w:rPr>
          <w:highlight w:val="green"/>
          <w:u w:val="single"/>
        </w:rPr>
        <w:t>market</w:t>
      </w:r>
      <w:r w:rsidRPr="006C50A6">
        <w:rPr>
          <w:sz w:val="16"/>
        </w:rPr>
        <w:t xml:space="preserve"> because other </w:t>
      </w:r>
      <w:r w:rsidRPr="006C50A6">
        <w:rPr>
          <w:highlight w:val="green"/>
          <w:u w:val="single"/>
        </w:rPr>
        <w:t>people are free</w:t>
      </w:r>
      <w:r w:rsidRPr="006C50A6">
        <w:rPr>
          <w:u w:val="single"/>
        </w:rPr>
        <w:t xml:space="preserve"> </w:t>
      </w:r>
      <w:r w:rsidRPr="006C50A6">
        <w:rPr>
          <w:highlight w:val="green"/>
          <w:u w:val="single"/>
        </w:rPr>
        <w:t>to counteract them and it's in their interest to do so</w:t>
      </w:r>
      <w:r w:rsidRPr="006C50A6">
        <w:rPr>
          <w:u w:val="single"/>
        </w:rPr>
        <w:t xml:space="preserve">. </w:t>
      </w:r>
      <w:r w:rsidRPr="006C50A6">
        <w:rPr>
          <w:sz w:val="16"/>
        </w:rPr>
        <w:t xml:space="preserve">That's part of what we mean by market forces. Just because the government doesn't stop a seller from charging $100 for an apple doesn't mean he or she can get that amount. Market forces regulate the seller as strictly as any bureaucrat could—even more </w:t>
      </w:r>
      <w:proofErr w:type="gramStart"/>
      <w:r w:rsidRPr="006C50A6">
        <w:rPr>
          <w:sz w:val="16"/>
        </w:rPr>
        <w:t>so, because</w:t>
      </w:r>
      <w:proofErr w:type="gramEnd"/>
      <w:r w:rsidRPr="006C50A6">
        <w:rPr>
          <w:sz w:val="16"/>
        </w:rPr>
        <w:t xml:space="preserve"> a bureaucrat can be bribed. Whom would you have to bribe to win an exemption from the law of supply and demand? (Well, you might bribe enough legislators to obtain protection from competition, but that would constitute an abrogation of the market.) It is no matter of indifference whether state operatives or market forces do the regulating. </w:t>
      </w:r>
      <w:r w:rsidRPr="006C50A6">
        <w:rPr>
          <w:highlight w:val="green"/>
          <w:u w:val="single"/>
        </w:rPr>
        <w:t>Bureaucrats</w:t>
      </w:r>
      <w:r w:rsidRPr="006C50A6">
        <w:rPr>
          <w:sz w:val="16"/>
        </w:rPr>
        <w:t xml:space="preserve">, who necessarily have limited knowledge and perverse incentives, </w:t>
      </w:r>
      <w:r w:rsidRPr="006C50A6">
        <w:rPr>
          <w:highlight w:val="green"/>
          <w:u w:val="single"/>
        </w:rPr>
        <w:t>regulate by threat of physical force</w:t>
      </w:r>
      <w:r w:rsidRPr="006C50A6">
        <w:rPr>
          <w:u w:val="single"/>
        </w:rPr>
        <w:t>.</w:t>
      </w:r>
      <w:r w:rsidRPr="006C50A6">
        <w:rPr>
          <w:sz w:val="16"/>
        </w:rPr>
        <w:t xml:space="preserve"> </w:t>
      </w:r>
      <w:r w:rsidRPr="006C50A6">
        <w:rPr>
          <w:u w:val="single"/>
        </w:rPr>
        <w:t xml:space="preserve">In contrast, </w:t>
      </w:r>
      <w:r w:rsidRPr="006C50A6">
        <w:rPr>
          <w:highlight w:val="green"/>
          <w:u w:val="single"/>
        </w:rPr>
        <w:t>market forces operate peacefully through millions of cooperating participants</w:t>
      </w:r>
      <w:r w:rsidRPr="006C50A6">
        <w:rPr>
          <w:u w:val="single"/>
        </w:rPr>
        <w:t>, each with intimate knowledge of her own personal circumstances and looking out for her own well-being</w:t>
      </w:r>
      <w:r w:rsidRPr="006C50A6">
        <w:rPr>
          <w:sz w:val="16"/>
        </w:rPr>
        <w:t xml:space="preserve">. </w:t>
      </w:r>
      <w:r w:rsidRPr="006C50A6">
        <w:rPr>
          <w:highlight w:val="green"/>
          <w:u w:val="single"/>
        </w:rPr>
        <w:t>Bureaucratic regulation</w:t>
      </w:r>
      <w:r w:rsidRPr="006C50A6">
        <w:rPr>
          <w:u w:val="single"/>
        </w:rPr>
        <w:t xml:space="preserve"> </w:t>
      </w:r>
      <w:r w:rsidRPr="006C50A6">
        <w:rPr>
          <w:highlight w:val="green"/>
          <w:u w:val="single"/>
        </w:rPr>
        <w:t>is</w:t>
      </w:r>
      <w:r w:rsidRPr="006C50A6">
        <w:rPr>
          <w:sz w:val="16"/>
        </w:rPr>
        <w:t xml:space="preserve"> likely to be </w:t>
      </w:r>
      <w:r w:rsidRPr="006C50A6">
        <w:rPr>
          <w:highlight w:val="green"/>
          <w:u w:val="single"/>
        </w:rPr>
        <w:t>irrelevant</w:t>
      </w:r>
      <w:r w:rsidRPr="006C50A6">
        <w:rPr>
          <w:sz w:val="16"/>
        </w:rPr>
        <w:t xml:space="preserve"> or (more likely) </w:t>
      </w:r>
      <w:r w:rsidRPr="006C50A6">
        <w:rPr>
          <w:u w:val="single"/>
        </w:rPr>
        <w:t xml:space="preserve">inimical </w:t>
      </w:r>
      <w:r w:rsidRPr="006C50A6">
        <w:rPr>
          <w:highlight w:val="green"/>
          <w:u w:val="single"/>
        </w:rPr>
        <w:t>to what people in the market care about</w:t>
      </w:r>
      <w:r w:rsidRPr="006C50A6">
        <w:rPr>
          <w:sz w:val="16"/>
        </w:rPr>
        <w:t>. Not so regulation by market forces.</w:t>
      </w:r>
    </w:p>
    <w:p w14:paraId="129CDA03" w14:textId="77777777" w:rsidR="006B0592" w:rsidRPr="00305C79" w:rsidRDefault="006B0592" w:rsidP="006B0592"/>
    <w:p w14:paraId="2664733E" w14:textId="77777777" w:rsidR="006B0592" w:rsidRPr="00305C79" w:rsidRDefault="006B0592" w:rsidP="006B0592"/>
    <w:p w14:paraId="76A5D64E" w14:textId="77777777" w:rsidR="006B0592" w:rsidRDefault="006B0592" w:rsidP="006B0592">
      <w:pPr>
        <w:pStyle w:val="Heading2"/>
      </w:pPr>
      <w:r>
        <w:t>Underview</w:t>
      </w:r>
    </w:p>
    <w:p w14:paraId="531B64CC" w14:textId="77777777" w:rsidR="006B0592" w:rsidRDefault="006B0592" w:rsidP="006B0592">
      <w:pPr>
        <w:pStyle w:val="Heading4"/>
        <w:rPr>
          <w:rFonts w:cs="Calibri"/>
          <w:color w:val="000000" w:themeColor="text1"/>
        </w:rPr>
      </w:pPr>
      <w:r>
        <w:rPr>
          <w:rFonts w:cs="Calibri"/>
          <w:color w:val="000000" w:themeColor="text1"/>
        </w:rPr>
        <w:t>1</w:t>
      </w:r>
      <w:r w:rsidRPr="007B328F">
        <w:rPr>
          <w:rFonts w:cs="Calibri"/>
          <w:color w:val="000000" w:themeColor="text1"/>
        </w:rPr>
        <w:t xml:space="preserve">] 1AR theory is legit otherwise the neg can be infinitely abusive and there would be no way to check back against that.  </w:t>
      </w:r>
    </w:p>
    <w:p w14:paraId="5CF6C6B1" w14:textId="77777777" w:rsidR="006B0592" w:rsidRDefault="006B0592" w:rsidP="006B0592">
      <w:pPr>
        <w:pStyle w:val="Heading4"/>
        <w:rPr>
          <w:rFonts w:cs="Calibri"/>
          <w:color w:val="000000" w:themeColor="text1"/>
        </w:rPr>
      </w:pPr>
      <w:r w:rsidRPr="007B328F">
        <w:rPr>
          <w:rFonts w:cs="Calibri"/>
          <w:color w:val="000000" w:themeColor="text1"/>
        </w:rPr>
        <w:t>Comes first because it indicts the neg’s positions and skews my time allocation on other flows like T.</w:t>
      </w:r>
    </w:p>
    <w:p w14:paraId="02315350" w14:textId="77777777" w:rsidR="006B0592" w:rsidRDefault="006B0592" w:rsidP="006B0592">
      <w:pPr>
        <w:pStyle w:val="Heading4"/>
        <w:rPr>
          <w:rFonts w:cs="Calibri"/>
          <w:color w:val="000000" w:themeColor="text1"/>
        </w:rPr>
      </w:pPr>
      <w:r>
        <w:rPr>
          <w:rFonts w:cs="Calibri"/>
          <w:color w:val="000000" w:themeColor="text1"/>
        </w:rPr>
        <w:t>Competing interps – rzn is artbitrary and invites judge intervention and race to the top</w:t>
      </w:r>
    </w:p>
    <w:p w14:paraId="3955E3D4" w14:textId="77777777" w:rsidR="006B0592" w:rsidRDefault="006B0592" w:rsidP="006B0592">
      <w:pPr>
        <w:pStyle w:val="Heading4"/>
        <w:rPr>
          <w:rFonts w:cs="Calibri"/>
          <w:color w:val="000000" w:themeColor="text1"/>
        </w:rPr>
      </w:pPr>
      <w:r w:rsidRPr="007B328F">
        <w:rPr>
          <w:rFonts w:cs="Calibri"/>
          <w:color w:val="000000" w:themeColor="text1"/>
        </w:rPr>
        <w:t xml:space="preserve">1AR theory is drop the debater – a </w:t>
      </w:r>
      <w:proofErr w:type="gramStart"/>
      <w:r w:rsidRPr="007B328F">
        <w:rPr>
          <w:rFonts w:cs="Calibri"/>
          <w:color w:val="000000" w:themeColor="text1"/>
        </w:rPr>
        <w:t>4 minute</w:t>
      </w:r>
      <w:proofErr w:type="gramEnd"/>
      <w:r w:rsidRPr="007B328F">
        <w:rPr>
          <w:rFonts w:cs="Calibri"/>
          <w:color w:val="000000" w:themeColor="text1"/>
        </w:rPr>
        <w:t xml:space="preserve"> 1AR doesn’t have time to win both theory and substance – you must be punished. </w:t>
      </w:r>
    </w:p>
    <w:p w14:paraId="2F120599" w14:textId="77777777" w:rsidR="006B0592" w:rsidRDefault="006B0592" w:rsidP="006B0592">
      <w:pPr>
        <w:pStyle w:val="Heading4"/>
        <w:rPr>
          <w:rFonts w:cs="Calibri"/>
          <w:color w:val="000000" w:themeColor="text1"/>
        </w:rPr>
      </w:pPr>
      <w:r w:rsidRPr="007B328F">
        <w:rPr>
          <w:rFonts w:cs="Calibri"/>
          <w:color w:val="000000" w:themeColor="text1"/>
        </w:rPr>
        <w:t>No RVI on 1AR theory-It would be impossible to check back against neg abuse because the 2NR could just spend 6 minutes railing on the theory debate and the aff couldn’t win</w:t>
      </w:r>
    </w:p>
    <w:p w14:paraId="44521AD9" w14:textId="77777777" w:rsidR="006B0592" w:rsidRPr="006978A6" w:rsidRDefault="006B0592" w:rsidP="006B0592">
      <w:pPr>
        <w:pStyle w:val="Heading4"/>
      </w:pPr>
      <w:r w:rsidRPr="00CE11B7">
        <w:rPr>
          <w:rStyle w:val="Style13ptBold"/>
          <w:b/>
          <w:sz w:val="28"/>
        </w:rPr>
        <w:t xml:space="preserve">[3] </w:t>
      </w:r>
      <w:r>
        <w:rPr>
          <w:rStyle w:val="Style13ptBold"/>
          <w:b/>
          <w:sz w:val="28"/>
        </w:rPr>
        <w:t>Weigh the case vs the K: a</w:t>
      </w:r>
      <w:r w:rsidRPr="00CE11B7">
        <w:rPr>
          <w:rStyle w:val="Style13ptBold"/>
          <w:b/>
          <w:sz w:val="28"/>
        </w:rPr>
        <w:t>] Fairness – opposing frameworks moot our offense – there are infinite parts they could problematize which forces a 1ar restart</w:t>
      </w:r>
      <w:r>
        <w:rPr>
          <w:rStyle w:val="Style13ptBold"/>
          <w:b/>
          <w:sz w:val="28"/>
        </w:rPr>
        <w:t xml:space="preserve"> b</w:t>
      </w:r>
      <w:r w:rsidRPr="00CE11B7">
        <w:rPr>
          <w:rStyle w:val="Style13ptBold"/>
          <w:b/>
          <w:sz w:val="28"/>
        </w:rPr>
        <w:t xml:space="preserve">] Clash – Our scholarship is tied to the </w:t>
      </w:r>
      <w:r>
        <w:rPr>
          <w:rStyle w:val="Style13ptBold"/>
          <w:b/>
          <w:sz w:val="28"/>
        </w:rPr>
        <w:t>goodness of our framework and plan</w:t>
      </w:r>
      <w:r w:rsidRPr="006978A6">
        <w:rPr>
          <w:rStyle w:val="Style13ptBold"/>
          <w:b/>
          <w:sz w:val="28"/>
        </w:rPr>
        <w:t xml:space="preserve"> </w:t>
      </w:r>
      <w:r>
        <w:rPr>
          <w:rStyle w:val="Style13ptBold"/>
          <w:b/>
          <w:sz w:val="28"/>
        </w:rPr>
        <w:t>c</w:t>
      </w:r>
      <w:r w:rsidRPr="006978A6">
        <w:rPr>
          <w:rStyle w:val="Style13ptBold"/>
          <w:b/>
          <w:sz w:val="28"/>
        </w:rPr>
        <w:t xml:space="preserve">] </w:t>
      </w:r>
      <w:r w:rsidRPr="006978A6">
        <w:t>Role playing is key to better tackle problems of oppression and create tangible solutions.</w:t>
      </w:r>
    </w:p>
    <w:p w14:paraId="1CDCC150" w14:textId="77777777" w:rsidR="006B0592" w:rsidRPr="00EF559F" w:rsidRDefault="006B0592" w:rsidP="006B0592">
      <w:pPr>
        <w:rPr>
          <w:rFonts w:eastAsia="Arial"/>
          <w:b/>
          <w:bCs/>
          <w:sz w:val="12"/>
          <w:szCs w:val="12"/>
        </w:rPr>
      </w:pPr>
      <w:r w:rsidRPr="001F1666">
        <w:rPr>
          <w:rStyle w:val="Style13ptBold"/>
          <w:rFonts w:cstheme="minorHAnsi"/>
          <w:color w:val="000000" w:themeColor="text1"/>
          <w:sz w:val="28"/>
          <w:szCs w:val="28"/>
        </w:rPr>
        <w:t>Nixon 2K</w:t>
      </w:r>
      <w:r w:rsidRPr="00394AF8">
        <w:rPr>
          <w:b/>
          <w:sz w:val="28"/>
          <w:szCs w:val="26"/>
        </w:rPr>
        <w:t xml:space="preserve"> </w:t>
      </w:r>
      <w:r w:rsidRPr="00394AF8">
        <w:t xml:space="preserve">Makani Themba-Nixon, Executive Director of The Praxis Project. “Changing the Rules: What Public Policy Means for Organizing.” </w:t>
      </w:r>
      <w:r w:rsidRPr="00394AF8">
        <w:rPr>
          <w:lang w:val="fr-FR"/>
        </w:rPr>
        <w:t>Colorlines 3.2</w:t>
      </w:r>
      <w:r w:rsidRPr="00394AF8">
        <w:t xml:space="preserve">, 2000. </w:t>
      </w:r>
      <w:r>
        <w:t>Organic Intellectual</w:t>
      </w:r>
    </w:p>
    <w:p w14:paraId="5BF0E2AB" w14:textId="77777777" w:rsidR="006B0592" w:rsidRPr="003469CC" w:rsidRDefault="006B0592" w:rsidP="006B0592">
      <w:pPr>
        <w:rPr>
          <w:sz w:val="12"/>
          <w:szCs w:val="12"/>
        </w:rPr>
      </w:pPr>
      <w:r w:rsidRPr="00394AF8">
        <w:rPr>
          <w:sz w:val="12"/>
          <w:szCs w:val="12"/>
        </w:rPr>
        <w:t xml:space="preserve">Getting It in Writing Much of the work of framing what we stand for takes place in the shaping of </w:t>
      </w:r>
      <w:r w:rsidRPr="00913F74">
        <w:rPr>
          <w:sz w:val="12"/>
          <w:szCs w:val="12"/>
        </w:rPr>
        <w:t>demands.</w:t>
      </w:r>
      <w:r w:rsidRPr="00913F74">
        <w:rPr>
          <w:sz w:val="18"/>
        </w:rPr>
        <w:t xml:space="preserve"> </w:t>
      </w:r>
      <w:r w:rsidRPr="00E064AD">
        <w:rPr>
          <w:rStyle w:val="Emphasis"/>
          <w:color w:val="000000" w:themeColor="text1"/>
        </w:rPr>
        <w:t xml:space="preserve">By getting into </w:t>
      </w:r>
      <w:r w:rsidRPr="00394AF8">
        <w:rPr>
          <w:sz w:val="12"/>
          <w:szCs w:val="12"/>
        </w:rPr>
        <w:t xml:space="preserve">the </w:t>
      </w:r>
      <w:r w:rsidRPr="00E542DA">
        <w:rPr>
          <w:rStyle w:val="Emphasis"/>
          <w:color w:val="000000" w:themeColor="text1"/>
          <w:highlight w:val="green"/>
        </w:rPr>
        <w:t xml:space="preserve">policy </w:t>
      </w:r>
      <w:r w:rsidRPr="00394AF8">
        <w:rPr>
          <w:rStyle w:val="Emphasis"/>
          <w:b w:val="0"/>
          <w:color w:val="000000" w:themeColor="text1"/>
          <w:sz w:val="12"/>
          <w:szCs w:val="12"/>
        </w:rPr>
        <w:t>arena</w:t>
      </w:r>
      <w:r w:rsidRPr="00394AF8">
        <w:rPr>
          <w:rStyle w:val="Emphasis"/>
          <w:color w:val="000000" w:themeColor="text1"/>
        </w:rPr>
        <w:t xml:space="preserve"> </w:t>
      </w:r>
      <w:r w:rsidRPr="00913F74">
        <w:rPr>
          <w:rStyle w:val="Emphasis"/>
          <w:color w:val="000000" w:themeColor="text1"/>
        </w:rPr>
        <w:t>in a proactive manner</w:t>
      </w:r>
      <w:r w:rsidRPr="00913F74">
        <w:rPr>
          <w:sz w:val="12"/>
          <w:szCs w:val="12"/>
        </w:rPr>
        <w:t>, we can take</w:t>
      </w:r>
      <w:r w:rsidRPr="00394AF8">
        <w:rPr>
          <w:sz w:val="12"/>
          <w:szCs w:val="12"/>
        </w:rPr>
        <w:t xml:space="preserve"> our demands to the </w:t>
      </w:r>
      <w:r w:rsidRPr="00E064AD">
        <w:rPr>
          <w:sz w:val="12"/>
          <w:szCs w:val="12"/>
        </w:rPr>
        <w:t>next level.</w:t>
      </w:r>
      <w:r w:rsidRPr="00E064AD">
        <w:t xml:space="preserve"> </w:t>
      </w:r>
      <w:r w:rsidRPr="00E064AD">
        <w:rPr>
          <w:rStyle w:val="Emphasis"/>
          <w:color w:val="000000" w:themeColor="text1"/>
        </w:rPr>
        <w:t xml:space="preserve">Our </w:t>
      </w:r>
      <w:r w:rsidRPr="00E542DA">
        <w:rPr>
          <w:rStyle w:val="Emphasis"/>
          <w:color w:val="000000" w:themeColor="text1"/>
          <w:highlight w:val="green"/>
        </w:rPr>
        <w:t>demands can become law,</w:t>
      </w:r>
      <w:r w:rsidRPr="006C1940">
        <w:rPr>
          <w:rStyle w:val="Emphasis"/>
          <w:color w:val="000000" w:themeColor="text1"/>
        </w:rPr>
        <w:t xml:space="preserve"> with real consequences</w:t>
      </w:r>
      <w:r w:rsidRPr="006C1940">
        <w:rPr>
          <w:sz w:val="12"/>
          <w:szCs w:val="12"/>
        </w:rPr>
        <w:t xml:space="preserve"> if the agreement is</w:t>
      </w:r>
      <w:r w:rsidRPr="00394AF8">
        <w:rPr>
          <w:sz w:val="12"/>
          <w:szCs w:val="12"/>
        </w:rPr>
        <w:t xml:space="preserve"> broken. After all the organizing, press work, and effort, a group should leave a decision maker with more than a handshake and his or </w:t>
      </w:r>
      <w:r w:rsidRPr="00913F74">
        <w:rPr>
          <w:sz w:val="12"/>
          <w:szCs w:val="12"/>
        </w:rPr>
        <w:t xml:space="preserve">her </w:t>
      </w:r>
      <w:r w:rsidRPr="00E064AD">
        <w:rPr>
          <w:sz w:val="12"/>
          <w:szCs w:val="12"/>
        </w:rPr>
        <w:t>word. Of course</w:t>
      </w:r>
      <w:r w:rsidRPr="00E064AD">
        <w:rPr>
          <w:rStyle w:val="Emphasis"/>
          <w:color w:val="000000" w:themeColor="text1"/>
        </w:rPr>
        <w:t xml:space="preserve">, this </w:t>
      </w:r>
      <w:r w:rsidRPr="00E542DA">
        <w:rPr>
          <w:rStyle w:val="Emphasis"/>
          <w:color w:val="000000" w:themeColor="text1"/>
          <w:highlight w:val="green"/>
        </w:rPr>
        <w:t>work requires</w:t>
      </w:r>
      <w:r w:rsidRPr="00394AF8">
        <w:rPr>
          <w:sz w:val="18"/>
        </w:rPr>
        <w:t xml:space="preserve"> </w:t>
      </w:r>
      <w:r w:rsidRPr="00394AF8">
        <w:rPr>
          <w:sz w:val="12"/>
          <w:szCs w:val="12"/>
        </w:rPr>
        <w:t xml:space="preserve">a certain amount of </w:t>
      </w:r>
      <w:r w:rsidRPr="00394AF8">
        <w:rPr>
          <w:bCs/>
          <w:sz w:val="12"/>
          <w:szCs w:val="12"/>
        </w:rPr>
        <w:t>interaction with "the suits,"</w:t>
      </w:r>
      <w:r w:rsidRPr="00394AF8">
        <w:rPr>
          <w:sz w:val="12"/>
          <w:szCs w:val="12"/>
        </w:rPr>
        <w:t xml:space="preserve"> as well as </w:t>
      </w:r>
      <w:r w:rsidRPr="00E542DA">
        <w:rPr>
          <w:rStyle w:val="Emphasis"/>
          <w:color w:val="000000" w:themeColor="text1"/>
          <w:highlight w:val="green"/>
        </w:rPr>
        <w:t>struggles</w:t>
      </w:r>
      <w:r w:rsidRPr="00E064AD">
        <w:rPr>
          <w:rStyle w:val="Emphasis"/>
          <w:color w:val="000000" w:themeColor="text1"/>
        </w:rPr>
        <w:t xml:space="preserve"> with</w:t>
      </w:r>
      <w:r w:rsidRPr="00E064AD">
        <w:t xml:space="preserve"> </w:t>
      </w:r>
      <w:r w:rsidRPr="00E064AD">
        <w:rPr>
          <w:sz w:val="12"/>
          <w:szCs w:val="12"/>
        </w:rPr>
        <w:t>the</w:t>
      </w:r>
      <w:r w:rsidRPr="00E064AD">
        <w:rPr>
          <w:rStyle w:val="Emphasis"/>
          <w:color w:val="000000" w:themeColor="text1"/>
        </w:rPr>
        <w:t xml:space="preserve"> bureaucracy,</w:t>
      </w:r>
      <w:r w:rsidRPr="00E064AD">
        <w:t xml:space="preserve"> </w:t>
      </w:r>
      <w:r w:rsidRPr="00E064AD">
        <w:rPr>
          <w:sz w:val="12"/>
          <w:szCs w:val="12"/>
        </w:rPr>
        <w:t>the</w:t>
      </w:r>
      <w:r w:rsidRPr="00E064AD">
        <w:t xml:space="preserve"> </w:t>
      </w:r>
      <w:r w:rsidRPr="00E064AD">
        <w:rPr>
          <w:rStyle w:val="Emphasis"/>
          <w:color w:val="000000" w:themeColor="text1"/>
        </w:rPr>
        <w:t>technical languag</w:t>
      </w:r>
      <w:r w:rsidRPr="00913F74">
        <w:rPr>
          <w:rStyle w:val="Emphasis"/>
          <w:color w:val="000000" w:themeColor="text1"/>
        </w:rPr>
        <w:t xml:space="preserve">e, </w:t>
      </w:r>
      <w:r w:rsidRPr="00E542DA">
        <w:rPr>
          <w:rStyle w:val="Emphasis"/>
          <w:color w:val="000000" w:themeColor="text1"/>
          <w:highlight w:val="green"/>
        </w:rPr>
        <w:t>and</w:t>
      </w:r>
      <w:r w:rsidRPr="00394AF8">
        <w:t xml:space="preserve"> </w:t>
      </w:r>
      <w:r w:rsidRPr="00394AF8">
        <w:rPr>
          <w:sz w:val="12"/>
          <w:szCs w:val="12"/>
        </w:rPr>
        <w:t>the all-too-</w:t>
      </w:r>
      <w:r w:rsidRPr="00E064AD">
        <w:rPr>
          <w:sz w:val="12"/>
          <w:szCs w:val="12"/>
        </w:rPr>
        <w:t>common</w:t>
      </w:r>
      <w:r w:rsidRPr="00E064AD">
        <w:t xml:space="preserve"> </w:t>
      </w:r>
      <w:r w:rsidRPr="00E064AD">
        <w:rPr>
          <w:rStyle w:val="Emphasis"/>
          <w:color w:val="000000" w:themeColor="text1"/>
        </w:rPr>
        <w:t>resistance by decision makers</w:t>
      </w:r>
      <w:r w:rsidRPr="00394AF8">
        <w:rPr>
          <w:sz w:val="12"/>
          <w:szCs w:val="12"/>
        </w:rPr>
        <w:t>.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w:t>
      </w:r>
      <w:r w:rsidRPr="00394AF8">
        <w:t xml:space="preserve"> </w:t>
      </w:r>
      <w:r w:rsidRPr="00E542DA">
        <w:rPr>
          <w:rStyle w:val="Emphasis"/>
          <w:color w:val="000000" w:themeColor="text1"/>
          <w:highlight w:val="green"/>
        </w:rPr>
        <w:t>policy work</w:t>
      </w:r>
      <w:r w:rsidRPr="00394AF8">
        <w:rPr>
          <w:sz w:val="12"/>
          <w:szCs w:val="12"/>
        </w:rPr>
        <w:t xml:space="preserve"> is just one tool in our organizing arsenal, but it </w:t>
      </w:r>
      <w:r w:rsidRPr="00E542DA">
        <w:rPr>
          <w:rStyle w:val="Emphasis"/>
          <w:color w:val="000000" w:themeColor="text1"/>
          <w:highlight w:val="green"/>
        </w:rPr>
        <w:t>is a tool we</w:t>
      </w:r>
      <w:r w:rsidRPr="00394AF8">
        <w:t xml:space="preserve"> </w:t>
      </w:r>
      <w:r w:rsidRPr="00394AF8">
        <w:rPr>
          <w:sz w:val="12"/>
          <w:szCs w:val="12"/>
        </w:rPr>
        <w:t xml:space="preserve">simply </w:t>
      </w:r>
      <w:r w:rsidRPr="00E542DA">
        <w:rPr>
          <w:rStyle w:val="Emphasis"/>
          <w:color w:val="000000" w:themeColor="text1"/>
          <w:highlight w:val="green"/>
        </w:rPr>
        <w:t>can't</w:t>
      </w:r>
      <w:r w:rsidRPr="00E542DA">
        <w:rPr>
          <w:highlight w:val="green"/>
        </w:rPr>
        <w:t xml:space="preserve"> </w:t>
      </w:r>
      <w:r w:rsidRPr="00394AF8">
        <w:rPr>
          <w:sz w:val="12"/>
          <w:szCs w:val="12"/>
        </w:rPr>
        <w:t xml:space="preserve">afford to </w:t>
      </w:r>
      <w:r w:rsidRPr="00E542DA">
        <w:rPr>
          <w:rStyle w:val="Emphasis"/>
          <w:color w:val="000000" w:themeColor="text1"/>
          <w:highlight w:val="green"/>
        </w:rPr>
        <w:t>ignore</w:t>
      </w:r>
      <w:r w:rsidRPr="00394AF8">
        <w:rPr>
          <w:sz w:val="12"/>
          <w:szCs w:val="12"/>
        </w:rPr>
        <w:t xml:space="preserve">. Making policy work an integral part of organizing will require a certain amount of retrofitting. </w:t>
      </w:r>
      <w:r w:rsidRPr="00E542DA">
        <w:rPr>
          <w:rStyle w:val="Emphasis"/>
          <w:color w:val="000000" w:themeColor="text1"/>
          <w:highlight w:val="green"/>
        </w:rPr>
        <w:t>We</w:t>
      </w:r>
      <w:r w:rsidRPr="00394AF8">
        <w:rPr>
          <w:sz w:val="12"/>
          <w:szCs w:val="12"/>
        </w:rPr>
        <w:t xml:space="preserve"> will</w:t>
      </w:r>
      <w:r w:rsidRPr="00394AF8">
        <w:t xml:space="preserve"> </w:t>
      </w:r>
      <w:r w:rsidRPr="00E542DA">
        <w:rPr>
          <w:rStyle w:val="Emphasis"/>
          <w:color w:val="000000" w:themeColor="text1"/>
          <w:highlight w:val="green"/>
        </w:rPr>
        <w:t>need</w:t>
      </w:r>
      <w:r w:rsidRPr="00E542DA">
        <w:rPr>
          <w:highlight w:val="green"/>
        </w:rPr>
        <w:t xml:space="preserve"> </w:t>
      </w:r>
      <w:r w:rsidRPr="00394AF8">
        <w:rPr>
          <w:sz w:val="12"/>
          <w:szCs w:val="12"/>
        </w:rPr>
        <w:t xml:space="preserve">to develop the capacity </w:t>
      </w:r>
      <w:r w:rsidRPr="00E542DA">
        <w:rPr>
          <w:rStyle w:val="Emphasis"/>
          <w:color w:val="000000" w:themeColor="text1"/>
          <w:highlight w:val="green"/>
        </w:rPr>
        <w:t>to translate</w:t>
      </w:r>
      <w:r w:rsidRPr="00E542DA">
        <w:rPr>
          <w:highlight w:val="green"/>
        </w:rPr>
        <w:t xml:space="preserve"> </w:t>
      </w:r>
      <w:r w:rsidRPr="00394AF8">
        <w:rPr>
          <w:sz w:val="12"/>
          <w:szCs w:val="12"/>
        </w:rPr>
        <w:t>our</w:t>
      </w:r>
      <w:r w:rsidRPr="00394AF8">
        <w:t xml:space="preserve"> </w:t>
      </w:r>
      <w:r w:rsidRPr="00E542DA">
        <w:rPr>
          <w:rStyle w:val="Emphasis"/>
          <w:color w:val="000000" w:themeColor="text1"/>
          <w:highlight w:val="green"/>
        </w:rPr>
        <w:t>infor</w:t>
      </w:r>
      <w:r w:rsidRPr="00913F74">
        <w:rPr>
          <w:rStyle w:val="Emphasis"/>
          <w:color w:val="000000" w:themeColor="text1"/>
        </w:rPr>
        <w:t>mation</w:t>
      </w:r>
      <w:r w:rsidRPr="00913F74">
        <w:rPr>
          <w:sz w:val="12"/>
          <w:szCs w:val="12"/>
        </w:rPr>
        <w:t>, data</w:t>
      </w:r>
      <w:r w:rsidRPr="00394AF8">
        <w:rPr>
          <w:sz w:val="12"/>
          <w:szCs w:val="12"/>
        </w:rPr>
        <w:t xml:space="preserve">, stories that are designed </w:t>
      </w:r>
      <w:r w:rsidRPr="00E542DA">
        <w:rPr>
          <w:rStyle w:val="Emphasis"/>
          <w:color w:val="000000" w:themeColor="text1"/>
          <w:highlight w:val="green"/>
        </w:rPr>
        <w:t>to affect the public conversation [and]</w:t>
      </w:r>
      <w:r w:rsidRPr="00394AF8">
        <w:t xml:space="preserve">. </w:t>
      </w:r>
      <w:r w:rsidRPr="00394AF8">
        <w:rPr>
          <w:sz w:val="12"/>
          <w:szCs w:val="12"/>
        </w:rPr>
        <w:t xml:space="preserve">Perhaps most </w:t>
      </w:r>
      <w:r w:rsidRPr="00913F74">
        <w:rPr>
          <w:sz w:val="12"/>
          <w:szCs w:val="12"/>
        </w:rPr>
        <w:t xml:space="preserve">important, we will need to move beyond fighting problems and on </w:t>
      </w:r>
      <w:r w:rsidRPr="00913F74">
        <w:rPr>
          <w:rStyle w:val="Emphasis"/>
          <w:color w:val="000000" w:themeColor="text1"/>
        </w:rPr>
        <w:t xml:space="preserve">to </w:t>
      </w:r>
      <w:r w:rsidRPr="00E542DA">
        <w:rPr>
          <w:rStyle w:val="Emphasis"/>
          <w:color w:val="000000" w:themeColor="text1"/>
          <w:highlight w:val="green"/>
        </w:rPr>
        <w:t>fram</w:t>
      </w:r>
      <w:r w:rsidRPr="00913F74">
        <w:rPr>
          <w:rStyle w:val="Emphasis"/>
          <w:color w:val="000000" w:themeColor="text1"/>
        </w:rPr>
        <w:t>ing</w:t>
      </w:r>
      <w:r w:rsidRPr="00E542DA">
        <w:rPr>
          <w:rStyle w:val="Emphasis"/>
          <w:color w:val="000000" w:themeColor="text1"/>
          <w:highlight w:val="green"/>
        </w:rPr>
        <w:t xml:space="preserve"> solutions</w:t>
      </w:r>
      <w:r w:rsidRPr="00E542DA">
        <w:rPr>
          <w:highlight w:val="green"/>
        </w:rPr>
        <w:t xml:space="preserve"> </w:t>
      </w:r>
      <w:r w:rsidRPr="00394AF8">
        <w:rPr>
          <w:sz w:val="12"/>
          <w:szCs w:val="12"/>
        </w:rPr>
        <w:t>that bring us closer to our vision of how things should be. And then we must be committed to making it so.</w:t>
      </w:r>
    </w:p>
    <w:p w14:paraId="43349456" w14:textId="77777777" w:rsidR="006B0592" w:rsidRDefault="006B0592" w:rsidP="006B0592"/>
    <w:p w14:paraId="532B7564" w14:textId="77777777" w:rsidR="006B0592" w:rsidRDefault="006B0592" w:rsidP="006B0592">
      <w:pPr>
        <w:pStyle w:val="Heading3"/>
      </w:pPr>
      <w:r>
        <w:t>Advantage</w:t>
      </w:r>
    </w:p>
    <w:p w14:paraId="4543687A" w14:textId="77777777" w:rsidR="006B0592" w:rsidRPr="00DC2CF6" w:rsidRDefault="006B0592" w:rsidP="006B0592">
      <w:pPr>
        <w:pStyle w:val="Heading4"/>
        <w:rPr>
          <w:rFonts w:cs="Calibri"/>
        </w:rPr>
      </w:pPr>
      <w:r w:rsidRPr="00DC2CF6">
        <w:rPr>
          <w:rFonts w:cs="Calibri"/>
        </w:rPr>
        <w:t xml:space="preserve">Only the plan can solve </w:t>
      </w:r>
      <w:r w:rsidRPr="00DC2CF6">
        <w:rPr>
          <w:rFonts w:cs="Calibri"/>
          <w:u w:val="single"/>
        </w:rPr>
        <w:t>covid access</w:t>
      </w:r>
      <w:r w:rsidRPr="00DC2CF6">
        <w:rPr>
          <w:rFonts w:cs="Calibri"/>
        </w:rPr>
        <w:t xml:space="preserve"> – inequalities </w:t>
      </w:r>
      <w:r w:rsidRPr="00DC2CF6">
        <w:rPr>
          <w:rFonts w:cs="Calibri"/>
          <w:u w:val="single"/>
        </w:rPr>
        <w:t>heighten</w:t>
      </w:r>
      <w:r w:rsidRPr="00DC2CF6">
        <w:rPr>
          <w:rFonts w:cs="Calibri"/>
        </w:rPr>
        <w:t xml:space="preserve"> the risk of </w:t>
      </w:r>
      <w:r w:rsidRPr="00DC2CF6">
        <w:rPr>
          <w:rFonts w:cs="Calibri"/>
          <w:u w:val="single"/>
        </w:rPr>
        <w:t>mutations</w:t>
      </w:r>
      <w:r w:rsidRPr="00DC2CF6">
        <w:rPr>
          <w:rFonts w:cs="Calibri"/>
        </w:rPr>
        <w:t xml:space="preserve"> and </w:t>
      </w:r>
      <w:r w:rsidRPr="00DC2CF6">
        <w:rPr>
          <w:rFonts w:cs="Calibri"/>
          <w:u w:val="single"/>
        </w:rPr>
        <w:t>uneven development</w:t>
      </w:r>
      <w:r w:rsidRPr="00DC2CF6">
        <w:rPr>
          <w:rFonts w:cs="Calibri"/>
        </w:rPr>
        <w:t xml:space="preserve"> – neg objections </w:t>
      </w:r>
      <w:r w:rsidRPr="00DC2CF6">
        <w:rPr>
          <w:rFonts w:cs="Calibri"/>
          <w:u w:val="single"/>
        </w:rPr>
        <w:t>miss the boat</w:t>
      </w:r>
      <w:r w:rsidRPr="00DC2CF6">
        <w:rPr>
          <w:rFonts w:cs="Calibri"/>
        </w:rPr>
        <w:t>.</w:t>
      </w:r>
    </w:p>
    <w:p w14:paraId="460BE06B" w14:textId="77777777" w:rsidR="006B0592" w:rsidRPr="00DC2CF6" w:rsidRDefault="006B0592" w:rsidP="006B0592">
      <w:r w:rsidRPr="00DC2CF6">
        <w:rPr>
          <w:rStyle w:val="Style13ptBold"/>
        </w:rPr>
        <w:t>Kumar 21</w:t>
      </w:r>
      <w:r w:rsidRPr="00DC2CF6">
        <w:t xml:space="preserve"> [Rajeesh;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JamiaMilliaIslamia, New Delhi (2010-11&amp; 2015-16) and University of Calicut, Kerala (2007-08). His areas of research interest are International Organizations, India and Multilateralism, Global Governance, and International Humanitarian Law. He is the co-editor of two books;Eurozone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7" w:history="1">
        <w:r w:rsidRPr="00DC2CF6">
          <w:rPr>
            <w:rStyle w:val="Hyperlink"/>
          </w:rPr>
          <w:t>https://idsa.in/issuebrief/wto-trips-waiver-covid-vaccine-rkumar-120721</w:t>
        </w:r>
      </w:hyperlink>
      <w:r w:rsidRPr="00DC2CF6">
        <w:t>] Justin</w:t>
      </w:r>
    </w:p>
    <w:p w14:paraId="50AD4961" w14:textId="77777777" w:rsidR="006B0592" w:rsidRPr="00DC2CF6" w:rsidRDefault="006B0592" w:rsidP="006B0592">
      <w:pPr>
        <w:rPr>
          <w:sz w:val="16"/>
        </w:rPr>
      </w:pPr>
      <w:r w:rsidRPr="00DC2CF6">
        <w:rPr>
          <w:sz w:val="16"/>
        </w:rPr>
        <w:t xml:space="preserve">According to Duke Global Health Innovation Center, which monitors COVID-19 vaccine purchases, </w:t>
      </w:r>
      <w:r w:rsidRPr="00DC2CF6">
        <w:rPr>
          <w:rStyle w:val="Emphasis"/>
          <w:highlight w:val="green"/>
        </w:rPr>
        <w:t>rich nations</w:t>
      </w:r>
      <w:r w:rsidRPr="00DC2CF6">
        <w:rPr>
          <w:rStyle w:val="Emphasis"/>
        </w:rPr>
        <w:t xml:space="preserve"> representing</w:t>
      </w:r>
      <w:r w:rsidRPr="00DC2CF6">
        <w:rPr>
          <w:u w:val="single"/>
        </w:rPr>
        <w:t xml:space="preserve"> just 14 per cent of the world population have </w:t>
      </w:r>
      <w:r w:rsidRPr="00DC2CF6">
        <w:rPr>
          <w:highlight w:val="green"/>
          <w:u w:val="single"/>
        </w:rPr>
        <w:t>bought</w:t>
      </w:r>
      <w:r w:rsidRPr="00DC2CF6">
        <w:rPr>
          <w:u w:val="single"/>
        </w:rPr>
        <w:t xml:space="preserve"> up to </w:t>
      </w:r>
      <w:r w:rsidRPr="00DC2CF6">
        <w:rPr>
          <w:rStyle w:val="Emphasis"/>
          <w:highlight w:val="green"/>
        </w:rPr>
        <w:t>53 per cent of</w:t>
      </w:r>
      <w:r w:rsidRPr="00DC2CF6">
        <w:rPr>
          <w:rStyle w:val="Emphasis"/>
        </w:rPr>
        <w:t xml:space="preserve"> the most promising </w:t>
      </w:r>
      <w:r w:rsidRPr="00DC2CF6">
        <w:rPr>
          <w:rStyle w:val="Emphasis"/>
          <w:highlight w:val="green"/>
        </w:rPr>
        <w:t>vaccines</w:t>
      </w:r>
      <w:r w:rsidRPr="00DC2CF6">
        <w:rPr>
          <w:u w:val="single"/>
        </w:rPr>
        <w:t xml:space="preserve"> so far</w:t>
      </w:r>
      <w:r w:rsidRPr="00DC2CF6">
        <w:rPr>
          <w:sz w:val="16"/>
        </w:rPr>
        <w:t xml:space="preserve">. As of 4 July 2021, the </w:t>
      </w:r>
      <w:r w:rsidRPr="00DC2CF6">
        <w:rPr>
          <w:rStyle w:val="Emphasis"/>
        </w:rPr>
        <w:t>high-income countries</w:t>
      </w:r>
      <w:r w:rsidRPr="00DC2CF6">
        <w:rPr>
          <w:u w:val="single"/>
        </w:rPr>
        <w:t xml:space="preserve"> (HICs) purchased more than half (6.16 billion) vaccine doses sold globally</w:t>
      </w:r>
      <w:r w:rsidRPr="00DC2CF6">
        <w:rPr>
          <w:sz w:val="16"/>
        </w:rPr>
        <w:t xml:space="preserve">. At the same time, </w:t>
      </w:r>
      <w:r w:rsidRPr="00DC2CF6">
        <w:rPr>
          <w:u w:val="single"/>
        </w:rPr>
        <w:t xml:space="preserve">the </w:t>
      </w:r>
      <w:r w:rsidRPr="00DC2CF6">
        <w:rPr>
          <w:highlight w:val="green"/>
          <w:u w:val="single"/>
        </w:rPr>
        <w:t>low-income countries</w:t>
      </w:r>
      <w:r w:rsidRPr="00DC2CF6">
        <w:rPr>
          <w:u w:val="single"/>
        </w:rPr>
        <w:t xml:space="preserve"> (</w:t>
      </w:r>
      <w:r w:rsidRPr="00DC2CF6">
        <w:rPr>
          <w:rStyle w:val="Emphasis"/>
        </w:rPr>
        <w:t>LICs</w:t>
      </w:r>
      <w:r w:rsidRPr="00DC2CF6">
        <w:rPr>
          <w:u w:val="single"/>
        </w:rPr>
        <w:t xml:space="preserve">) </w:t>
      </w:r>
      <w:r w:rsidRPr="00DC2CF6">
        <w:rPr>
          <w:highlight w:val="green"/>
          <w:u w:val="single"/>
        </w:rPr>
        <w:t>received</w:t>
      </w:r>
      <w:r w:rsidRPr="00DC2CF6">
        <w:rPr>
          <w:u w:val="single"/>
        </w:rPr>
        <w:t xml:space="preserve"> only </w:t>
      </w:r>
      <w:r w:rsidRPr="00DC2CF6">
        <w:rPr>
          <w:highlight w:val="green"/>
          <w:u w:val="single"/>
        </w:rPr>
        <w:t>0.3 per cent</w:t>
      </w:r>
      <w:r w:rsidRPr="00DC2CF6">
        <w:rPr>
          <w:u w:val="single"/>
        </w:rPr>
        <w:t xml:space="preserve"> of the vaccines produced. The low and middle-income countries (LMICs), which account for </w:t>
      </w:r>
      <w:r w:rsidRPr="00DC2CF6">
        <w:rPr>
          <w:rStyle w:val="Emphasis"/>
        </w:rPr>
        <w:t>81 per cent of the global adult population</w:t>
      </w:r>
      <w:r w:rsidRPr="00DC2CF6">
        <w:rPr>
          <w:u w:val="single"/>
        </w:rPr>
        <w:t xml:space="preserve">, purchased </w:t>
      </w:r>
      <w:r w:rsidRPr="00DC2CF6">
        <w:rPr>
          <w:rStyle w:val="Emphasis"/>
        </w:rPr>
        <w:t>33 per cent</w:t>
      </w:r>
      <w:r w:rsidRPr="00DC2CF6">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22E4E648" w14:textId="77777777" w:rsidR="006B0592" w:rsidRPr="00DC2CF6" w:rsidRDefault="006B0592" w:rsidP="006B0592">
      <w:pPr>
        <w:rPr>
          <w:u w:val="single"/>
        </w:rPr>
      </w:pPr>
      <w:r w:rsidRPr="00DC2CF6">
        <w:rPr>
          <w:sz w:val="16"/>
        </w:rPr>
        <w:t xml:space="preserve">Consequently, </w:t>
      </w:r>
      <w:r w:rsidRPr="00DC2CF6">
        <w:rPr>
          <w:u w:val="single"/>
        </w:rPr>
        <w:t xml:space="preserve">there is a </w:t>
      </w:r>
      <w:r w:rsidRPr="00DC2CF6">
        <w:rPr>
          <w:rStyle w:val="Emphasis"/>
          <w:highlight w:val="green"/>
        </w:rPr>
        <w:t>significant disparity</w:t>
      </w:r>
      <w:r w:rsidRPr="00DC2CF6">
        <w:rPr>
          <w:rStyle w:val="Emphasis"/>
        </w:rPr>
        <w:t xml:space="preserve"> between HICs and LICs</w:t>
      </w:r>
      <w:r w:rsidRPr="00DC2CF6">
        <w:rPr>
          <w:u w:val="single"/>
        </w:rPr>
        <w:t xml:space="preserve"> in vaccine administration as well. As of 8 July 2021, </w:t>
      </w:r>
      <w:r w:rsidRPr="00DC2CF6">
        <w:rPr>
          <w:rStyle w:val="Emphasis"/>
        </w:rPr>
        <w:t>3.32 billion vaccine doses had been administered globally</w:t>
      </w:r>
      <w:r w:rsidRPr="00DC2CF6">
        <w:rPr>
          <w:sz w:val="16"/>
        </w:rPr>
        <w:t xml:space="preserve">.12 Nonetheless, </w:t>
      </w:r>
      <w:r w:rsidRPr="00DC2CF6">
        <w:rPr>
          <w:highlight w:val="green"/>
          <w:u w:val="single"/>
        </w:rPr>
        <w:t xml:space="preserve">only </w:t>
      </w:r>
      <w:r w:rsidRPr="00DC2CF6">
        <w:rPr>
          <w:rStyle w:val="Emphasis"/>
          <w:highlight w:val="green"/>
        </w:rPr>
        <w:t>one per cent</w:t>
      </w:r>
      <w:r w:rsidRPr="00DC2CF6">
        <w:rPr>
          <w:u w:val="single"/>
        </w:rPr>
        <w:t xml:space="preserve"> of people </w:t>
      </w:r>
      <w:r w:rsidRPr="00DC2CF6">
        <w:rPr>
          <w:highlight w:val="green"/>
          <w:u w:val="single"/>
        </w:rPr>
        <w:t>in LICs</w:t>
      </w:r>
      <w:r w:rsidRPr="00DC2CF6">
        <w:rPr>
          <w:u w:val="single"/>
        </w:rPr>
        <w:t xml:space="preserve"> have been </w:t>
      </w:r>
      <w:r w:rsidRPr="00DC2CF6">
        <w:rPr>
          <w:highlight w:val="green"/>
          <w:u w:val="single"/>
        </w:rPr>
        <w:t>given</w:t>
      </w:r>
      <w:r w:rsidRPr="00DC2CF6">
        <w:rPr>
          <w:u w:val="single"/>
        </w:rPr>
        <w:t xml:space="preserve"> at least </w:t>
      </w:r>
      <w:r w:rsidRPr="00DC2CF6">
        <w:rPr>
          <w:rStyle w:val="Emphasis"/>
          <w:highlight w:val="green"/>
        </w:rPr>
        <w:t>one dose</w:t>
      </w:r>
      <w:r w:rsidRPr="00DC2CF6">
        <w:rPr>
          <w:u w:val="single"/>
        </w:rPr>
        <w:t>. While in HICs almost one in four people have received the vaccine</w:t>
      </w:r>
      <w:r w:rsidRPr="00DC2CF6">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DC2CF6">
        <w:rPr>
          <w:u w:val="single"/>
        </w:rPr>
        <w:t xml:space="preserve">In Sub-Saharan Africa, </w:t>
      </w:r>
      <w:r w:rsidRPr="00DC2CF6">
        <w:rPr>
          <w:rStyle w:val="Emphasis"/>
          <w:highlight w:val="green"/>
        </w:rPr>
        <w:t>vaccine rollout</w:t>
      </w:r>
      <w:r w:rsidRPr="00DC2CF6">
        <w:rPr>
          <w:rStyle w:val="Emphasis"/>
        </w:rPr>
        <w:t xml:space="preserve"> remains the </w:t>
      </w:r>
      <w:r w:rsidRPr="00DC2CF6">
        <w:rPr>
          <w:rStyle w:val="Emphasis"/>
          <w:highlight w:val="green"/>
        </w:rPr>
        <w:t>slowest</w:t>
      </w:r>
      <w:r w:rsidRPr="00DC2CF6">
        <w:rPr>
          <w:rStyle w:val="Emphasis"/>
        </w:rPr>
        <w:t xml:space="preserve"> in the world</w:t>
      </w:r>
      <w:r w:rsidRPr="00DC2CF6">
        <w:rPr>
          <w:u w:val="single"/>
        </w:rPr>
        <w:t>. According to the International Monetary Fund</w:t>
      </w:r>
      <w:r w:rsidRPr="00DC2CF6">
        <w:rPr>
          <w:sz w:val="16"/>
        </w:rPr>
        <w:t xml:space="preserve"> (IMF), at current rates, by the end of 2021, a </w:t>
      </w:r>
      <w:r w:rsidRPr="00DC2CF6">
        <w:rPr>
          <w:highlight w:val="green"/>
          <w:u w:val="single"/>
        </w:rPr>
        <w:t xml:space="preserve">massive </w:t>
      </w:r>
      <w:r w:rsidRPr="00DC2CF6">
        <w:rPr>
          <w:rStyle w:val="Emphasis"/>
          <w:highlight w:val="green"/>
        </w:rPr>
        <w:t>global inequity</w:t>
      </w:r>
      <w:r w:rsidRPr="00DC2CF6">
        <w:rPr>
          <w:u w:val="single"/>
        </w:rPr>
        <w:t xml:space="preserve"> will continue to </w:t>
      </w:r>
      <w:r w:rsidRPr="00DC2CF6">
        <w:rPr>
          <w:highlight w:val="green"/>
          <w:u w:val="single"/>
        </w:rPr>
        <w:t>exist, with Africa</w:t>
      </w:r>
      <w:r w:rsidRPr="00DC2CF6">
        <w:rPr>
          <w:u w:val="single"/>
        </w:rPr>
        <w:t xml:space="preserve"> still </w:t>
      </w:r>
      <w:r w:rsidRPr="00DC2CF6">
        <w:rPr>
          <w:rStyle w:val="Emphasis"/>
          <w:highlight w:val="green"/>
        </w:rPr>
        <w:t>experiencing meagre vaccination</w:t>
      </w:r>
      <w:r w:rsidRPr="00DC2CF6">
        <w:rPr>
          <w:u w:val="single"/>
        </w:rPr>
        <w:t xml:space="preserve"> rates while other parts of the world move much closer to complete vaccination.14</w:t>
      </w:r>
    </w:p>
    <w:p w14:paraId="42631C0B" w14:textId="77777777" w:rsidR="006B0592" w:rsidRPr="00DC2CF6" w:rsidRDefault="006B0592" w:rsidP="006B0592">
      <w:pPr>
        <w:rPr>
          <w:sz w:val="16"/>
        </w:rPr>
      </w:pPr>
      <w:r w:rsidRPr="00DC2CF6">
        <w:rPr>
          <w:u w:val="single"/>
        </w:rPr>
        <w:t xml:space="preserve">This vaccine inequity is not only </w:t>
      </w:r>
      <w:r w:rsidRPr="00DC2CF6">
        <w:rPr>
          <w:rStyle w:val="Emphasis"/>
        </w:rPr>
        <w:t>morally indefensible</w:t>
      </w:r>
      <w:r w:rsidRPr="00DC2CF6">
        <w:rPr>
          <w:u w:val="single"/>
        </w:rPr>
        <w:t xml:space="preserve"> but also </w:t>
      </w:r>
      <w:r w:rsidRPr="00DC2CF6">
        <w:rPr>
          <w:rStyle w:val="Emphasis"/>
        </w:rPr>
        <w:t>clinically counter-productive</w:t>
      </w:r>
      <w:r w:rsidRPr="00DC2CF6">
        <w:rPr>
          <w:u w:val="single"/>
        </w:rPr>
        <w:t xml:space="preserve">. If this situation prevails, </w:t>
      </w:r>
      <w:r w:rsidRPr="00DC2CF6">
        <w:rPr>
          <w:highlight w:val="green"/>
          <w:u w:val="single"/>
        </w:rPr>
        <w:t>LICs</w:t>
      </w:r>
      <w:r w:rsidRPr="00DC2CF6">
        <w:rPr>
          <w:u w:val="single"/>
        </w:rPr>
        <w:t xml:space="preserve"> could be </w:t>
      </w:r>
      <w:r w:rsidRPr="00DC2CF6">
        <w:rPr>
          <w:rStyle w:val="Emphasis"/>
          <w:highlight w:val="green"/>
        </w:rPr>
        <w:t>waiting until 2025 for vaccinating</w:t>
      </w:r>
      <w:r w:rsidRPr="00DC2CF6">
        <w:rPr>
          <w:u w:val="single"/>
        </w:rPr>
        <w:t xml:space="preserve"> half of their people. Allowing most of the world’s population to go </w:t>
      </w:r>
      <w:r w:rsidRPr="00DC2CF6">
        <w:rPr>
          <w:highlight w:val="green"/>
          <w:u w:val="single"/>
        </w:rPr>
        <w:t>unvaccinated</w:t>
      </w:r>
      <w:r w:rsidRPr="00DC2CF6">
        <w:rPr>
          <w:u w:val="single"/>
        </w:rPr>
        <w:t xml:space="preserve"> will also </w:t>
      </w:r>
      <w:r w:rsidRPr="00DC2CF6">
        <w:rPr>
          <w:highlight w:val="green"/>
          <w:u w:val="single"/>
        </w:rPr>
        <w:t xml:space="preserve">spawn </w:t>
      </w:r>
      <w:r w:rsidRPr="00DC2CF6">
        <w:rPr>
          <w:rStyle w:val="Emphasis"/>
          <w:highlight w:val="green"/>
        </w:rPr>
        <w:t>new</w:t>
      </w:r>
      <w:r w:rsidRPr="00DC2CF6">
        <w:rPr>
          <w:rStyle w:val="Emphasis"/>
        </w:rPr>
        <w:t xml:space="preserve"> virus </w:t>
      </w:r>
      <w:r w:rsidRPr="00DC2CF6">
        <w:rPr>
          <w:rStyle w:val="Emphasis"/>
          <w:highlight w:val="green"/>
        </w:rPr>
        <w:t>mutations</w:t>
      </w:r>
      <w:r w:rsidRPr="00DC2CF6">
        <w:rPr>
          <w:highlight w:val="green"/>
          <w:u w:val="single"/>
        </w:rPr>
        <w:t xml:space="preserve">, more </w:t>
      </w:r>
      <w:r w:rsidRPr="00DC2CF6">
        <w:rPr>
          <w:rStyle w:val="Emphasis"/>
          <w:highlight w:val="green"/>
        </w:rPr>
        <w:t>contagious viruses</w:t>
      </w:r>
      <w:r w:rsidRPr="00DC2CF6">
        <w:rPr>
          <w:u w:val="single"/>
        </w:rPr>
        <w:t xml:space="preserve"> leading to a steep rise in COVID-19 cases</w:t>
      </w:r>
      <w:r w:rsidRPr="00DC2CF6">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6F379B33" w14:textId="77777777" w:rsidR="006B0592" w:rsidRPr="00DC2CF6" w:rsidRDefault="006B0592" w:rsidP="006B0592">
      <w:pPr>
        <w:rPr>
          <w:u w:val="single"/>
        </w:rPr>
      </w:pPr>
      <w:r w:rsidRPr="00DC2CF6">
        <w:rPr>
          <w:highlight w:val="green"/>
          <w:u w:val="single"/>
        </w:rPr>
        <w:t xml:space="preserve">TRIPS: </w:t>
      </w:r>
      <w:r w:rsidRPr="00DC2CF6">
        <w:rPr>
          <w:rStyle w:val="Emphasis"/>
          <w:highlight w:val="green"/>
        </w:rPr>
        <w:t>Barrier</w:t>
      </w:r>
      <w:r w:rsidRPr="00DC2CF6">
        <w:rPr>
          <w:rStyle w:val="Emphasis"/>
        </w:rPr>
        <w:t xml:space="preserve"> to Equitable Health Care Access</w:t>
      </w:r>
    </w:p>
    <w:p w14:paraId="4349DF20" w14:textId="77777777" w:rsidR="006B0592" w:rsidRPr="00DC2CF6" w:rsidRDefault="006B0592" w:rsidP="006B0592">
      <w:pPr>
        <w:rPr>
          <w:sz w:val="16"/>
        </w:rPr>
      </w:pPr>
      <w:r w:rsidRPr="00DC2CF6">
        <w:rPr>
          <w:u w:val="single"/>
        </w:rPr>
        <w:t>The opponents of the waiver proposal argue that IPR are not a significant barrier to equitable access to health care, and existing TRIPS flexibilities are sufficient to address the COVID-19 pandemic</w:t>
      </w:r>
      <w:r w:rsidRPr="00DC2CF6">
        <w:rPr>
          <w:sz w:val="16"/>
        </w:rPr>
        <w:t xml:space="preserve">. However, </w:t>
      </w:r>
      <w:r w:rsidRPr="00DC2CF6">
        <w:rPr>
          <w:rStyle w:val="Emphasis"/>
        </w:rPr>
        <w:t>history suggests the contrary</w:t>
      </w:r>
      <w:r w:rsidRPr="00DC2CF6">
        <w:rPr>
          <w:sz w:val="16"/>
        </w:rPr>
        <w:t xml:space="preserve">. For instance, when South Africa passed the Medicines and Related Substances Act of 1997 to address the HIV/AIDS public health crisis, </w:t>
      </w:r>
      <w:r w:rsidRPr="00DC2CF6">
        <w:rPr>
          <w:u w:val="single"/>
        </w:rPr>
        <w:t xml:space="preserve">nearly </w:t>
      </w:r>
      <w:r w:rsidRPr="00DC2CF6">
        <w:rPr>
          <w:rStyle w:val="Emphasis"/>
        </w:rPr>
        <w:t>40 of world’s largest and influential pharma companies took the South African government to court over the violation of TRIPS</w:t>
      </w:r>
      <w:r w:rsidRPr="00DC2CF6">
        <w:rPr>
          <w:sz w:val="16"/>
        </w:rPr>
        <w:t xml:space="preserve">. The Act, which invoked the compulsory licensing provision, allowed South Africa to produce affordable generic drugs.15 </w:t>
      </w:r>
      <w:r w:rsidRPr="00DC2CF6">
        <w:rPr>
          <w:u w:val="single"/>
        </w:rPr>
        <w:t xml:space="preserve">The Big Pharma also lobbied developed countries, particularly the US, to put bilateral </w:t>
      </w:r>
      <w:r w:rsidRPr="00DC2CF6">
        <w:rPr>
          <w:rStyle w:val="Emphasis"/>
        </w:rPr>
        <w:t>trade sanctions against South Africa</w:t>
      </w:r>
      <w:r w:rsidRPr="00DC2CF6">
        <w:rPr>
          <w:sz w:val="16"/>
        </w:rPr>
        <w:t>.16</w:t>
      </w:r>
    </w:p>
    <w:p w14:paraId="0401A22D" w14:textId="77777777" w:rsidR="006B0592" w:rsidRPr="00DC2CF6" w:rsidRDefault="006B0592" w:rsidP="006B0592">
      <w:pPr>
        <w:rPr>
          <w:sz w:val="16"/>
        </w:rPr>
      </w:pPr>
      <w:r w:rsidRPr="00DC2CF6">
        <w:rPr>
          <w:sz w:val="16"/>
        </w:rPr>
        <w:t xml:space="preserve">Similarly, </w:t>
      </w:r>
      <w:r w:rsidRPr="00DC2CF6">
        <w:rPr>
          <w:u w:val="single"/>
        </w:rPr>
        <w:t xml:space="preserve">when Indian company Cipla decided to provide generic antiretrovirals (ARVs) to the African market at a lower cost, Big Pharma retaliated through </w:t>
      </w:r>
      <w:r w:rsidRPr="00DC2CF6">
        <w:rPr>
          <w:rStyle w:val="Emphasis"/>
        </w:rPr>
        <w:t>patent litigations in Indian and international trade courts and branded Indian drug companies as thieves</w:t>
      </w:r>
      <w:r w:rsidRPr="00DC2CF6">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4DB739C4" w14:textId="77777777" w:rsidR="006B0592" w:rsidRPr="00DC2CF6" w:rsidRDefault="006B0592" w:rsidP="006B0592">
      <w:pPr>
        <w:rPr>
          <w:sz w:val="16"/>
        </w:rPr>
      </w:pPr>
      <w:r w:rsidRPr="00DC2CF6">
        <w:rPr>
          <w:sz w:val="16"/>
        </w:rPr>
        <w:t xml:space="preserve">A recent document by Médecins Sans Frontières (MSF), or Doctors Without Borders, highlights various instances of how </w:t>
      </w:r>
      <w:r w:rsidRPr="00DC2CF6">
        <w:rPr>
          <w:highlight w:val="green"/>
          <w:u w:val="single"/>
        </w:rPr>
        <w:t xml:space="preserve">IP </w:t>
      </w:r>
      <w:r w:rsidRPr="00DC2CF6">
        <w:rPr>
          <w:rStyle w:val="Emphasis"/>
          <w:highlight w:val="green"/>
        </w:rPr>
        <w:t>hinders manufacturing</w:t>
      </w:r>
      <w:r w:rsidRPr="00DC2CF6">
        <w:rPr>
          <w:rStyle w:val="Emphasis"/>
        </w:rPr>
        <w:t xml:space="preserve"> and </w:t>
      </w:r>
      <w:r w:rsidRPr="00DC2CF6">
        <w:rPr>
          <w:rStyle w:val="Emphasis"/>
          <w:highlight w:val="green"/>
        </w:rPr>
        <w:t>supply of</w:t>
      </w:r>
      <w:r w:rsidRPr="00DC2CF6">
        <w:rPr>
          <w:rStyle w:val="Emphasis"/>
        </w:rPr>
        <w:t xml:space="preserve"> diagnostics, medical </w:t>
      </w:r>
      <w:r w:rsidRPr="00DC2CF6">
        <w:rPr>
          <w:rStyle w:val="Emphasis"/>
          <w:highlight w:val="green"/>
        </w:rPr>
        <w:t>equipment</w:t>
      </w:r>
      <w:r w:rsidRPr="00DC2CF6">
        <w:rPr>
          <w:u w:val="single"/>
        </w:rPr>
        <w:t xml:space="preserve">, </w:t>
      </w:r>
      <w:proofErr w:type="gramStart"/>
      <w:r w:rsidRPr="00DC2CF6">
        <w:rPr>
          <w:rStyle w:val="Emphasis"/>
        </w:rPr>
        <w:t>treatments</w:t>
      </w:r>
      <w:proofErr w:type="gramEnd"/>
      <w:r w:rsidRPr="00DC2CF6">
        <w:rPr>
          <w:u w:val="single"/>
        </w:rPr>
        <w:t xml:space="preserve"> and </w:t>
      </w:r>
      <w:r w:rsidRPr="00DC2CF6">
        <w:rPr>
          <w:rStyle w:val="Emphasis"/>
        </w:rPr>
        <w:t>vaccines</w:t>
      </w:r>
      <w:r w:rsidRPr="00DC2CF6">
        <w:rPr>
          <w:u w:val="single"/>
        </w:rPr>
        <w:t xml:space="preserve"> during the COVID-19 pandemic</w:t>
      </w:r>
      <w:r w:rsidRPr="00DC2CF6">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092FEE7F" w14:textId="77777777" w:rsidR="006B0592" w:rsidRPr="00DC2CF6" w:rsidRDefault="006B0592" w:rsidP="006B0592">
      <w:pPr>
        <w:rPr>
          <w:sz w:val="16"/>
        </w:rPr>
      </w:pPr>
      <w:r w:rsidRPr="00DC2CF6">
        <w:rPr>
          <w:sz w:val="16"/>
        </w:rPr>
        <w:t xml:space="preserve">The </w:t>
      </w:r>
      <w:r w:rsidRPr="00DC2CF6">
        <w:rPr>
          <w:u w:val="single"/>
        </w:rPr>
        <w:t xml:space="preserve">opponents of the TRIPS waiver also argue that IP is the </w:t>
      </w:r>
      <w:r w:rsidRPr="00DC2CF6">
        <w:rPr>
          <w:rStyle w:val="Emphasis"/>
        </w:rPr>
        <w:t>incentive for innovation and if it is undermined</w:t>
      </w:r>
      <w:r w:rsidRPr="00DC2CF6">
        <w:rPr>
          <w:u w:val="single"/>
        </w:rPr>
        <w:t xml:space="preserve">, future innovation will </w:t>
      </w:r>
      <w:r w:rsidRPr="00DC2CF6">
        <w:rPr>
          <w:rStyle w:val="Emphasis"/>
        </w:rPr>
        <w:t>suffer</w:t>
      </w:r>
      <w:r w:rsidRPr="00DC2CF6">
        <w:rPr>
          <w:u w:val="single"/>
        </w:rPr>
        <w:t xml:space="preserve">. However, most of the COVID-19 </w:t>
      </w:r>
      <w:r w:rsidRPr="00DC2CF6">
        <w:rPr>
          <w:rStyle w:val="Emphasis"/>
        </w:rPr>
        <w:t>medical innovations</w:t>
      </w:r>
      <w:r w:rsidRPr="00DC2CF6">
        <w:rPr>
          <w:u w:val="single"/>
        </w:rPr>
        <w:t xml:space="preserve">, particularly vaccines, are developed with </w:t>
      </w:r>
      <w:r w:rsidRPr="00DC2CF6">
        <w:rPr>
          <w:rStyle w:val="Emphasis"/>
        </w:rPr>
        <w:t>public financing assistance</w:t>
      </w:r>
      <w:r w:rsidRPr="00DC2CF6">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0EDD2CE5" w14:textId="77777777" w:rsidR="006B0592" w:rsidRPr="00DC2CF6" w:rsidRDefault="006B0592" w:rsidP="006B0592">
      <w:pPr>
        <w:rPr>
          <w:sz w:val="16"/>
        </w:rPr>
      </w:pPr>
      <w:r w:rsidRPr="00DC2CF6">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56100DDA" w14:textId="77777777" w:rsidR="006B0592" w:rsidRPr="00DC2CF6" w:rsidRDefault="006B0592" w:rsidP="006B0592">
      <w:pPr>
        <w:rPr>
          <w:sz w:val="16"/>
        </w:rPr>
      </w:pPr>
      <w:r w:rsidRPr="00DC2CF6">
        <w:rPr>
          <w:sz w:val="16"/>
        </w:rPr>
        <w:t>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favouring developing countries’ products against this promise of technology transfer.</w:t>
      </w:r>
    </w:p>
    <w:p w14:paraId="40F05B08" w14:textId="77777777" w:rsidR="006B0592" w:rsidRPr="00DC2CF6" w:rsidRDefault="006B0592" w:rsidP="006B0592">
      <w:pPr>
        <w:rPr>
          <w:rStyle w:val="Emphasis"/>
        </w:rPr>
      </w:pPr>
      <w:r w:rsidRPr="00DC2CF6">
        <w:rPr>
          <w:u w:val="single"/>
        </w:rPr>
        <w:t>Another argument against the proposed TRIPS waiver is that a waiver would not increase the manufacturing of COVID-19 vaccines</w:t>
      </w:r>
      <w:r w:rsidRPr="00DC2CF6">
        <w:rPr>
          <w:sz w:val="16"/>
        </w:rPr>
        <w:t xml:space="preserve">. Indeed, </w:t>
      </w:r>
      <w:r w:rsidRPr="00DC2CF6">
        <w:rPr>
          <w:u w:val="single"/>
        </w:rPr>
        <w:t xml:space="preserve">one of the </w:t>
      </w:r>
      <w:r w:rsidRPr="00DC2CF6">
        <w:rPr>
          <w:rStyle w:val="Emphasis"/>
          <w:highlight w:val="green"/>
        </w:rPr>
        <w:t>significant factors</w:t>
      </w:r>
      <w:r w:rsidRPr="00DC2CF6">
        <w:rPr>
          <w:rStyle w:val="Emphasis"/>
        </w:rPr>
        <w:t xml:space="preserve"> contributing </w:t>
      </w:r>
      <w:r w:rsidRPr="00DC2CF6">
        <w:rPr>
          <w:rStyle w:val="Emphasis"/>
          <w:highlight w:val="green"/>
        </w:rPr>
        <w:t>to vaccine inequity</w:t>
      </w:r>
      <w:r w:rsidRPr="00DC2CF6">
        <w:rPr>
          <w:highlight w:val="green"/>
          <w:u w:val="single"/>
        </w:rPr>
        <w:t xml:space="preserve"> is </w:t>
      </w:r>
      <w:r w:rsidRPr="00DC2CF6">
        <w:rPr>
          <w:u w:val="single"/>
        </w:rPr>
        <w:t xml:space="preserve">the </w:t>
      </w:r>
      <w:r w:rsidRPr="00DC2CF6">
        <w:rPr>
          <w:rStyle w:val="Emphasis"/>
          <w:highlight w:val="green"/>
        </w:rPr>
        <w:t>lack of manufacturing</w:t>
      </w:r>
      <w:r w:rsidRPr="00DC2CF6">
        <w:rPr>
          <w:rStyle w:val="Emphasis"/>
        </w:rPr>
        <w:t xml:space="preserve"> capacity</w:t>
      </w:r>
      <w:r w:rsidRPr="00DC2CF6">
        <w:rPr>
          <w:sz w:val="16"/>
        </w:rPr>
        <w:t xml:space="preserve"> in the global south. Further, a TRIPS waiver will not automatically translate into improved manufacturing capacity. However, </w:t>
      </w:r>
      <w:r w:rsidRPr="00DC2CF6">
        <w:rPr>
          <w:u w:val="single"/>
        </w:rPr>
        <w:t xml:space="preserve">a </w:t>
      </w:r>
      <w:r w:rsidRPr="00DC2CF6">
        <w:rPr>
          <w:highlight w:val="green"/>
          <w:u w:val="single"/>
        </w:rPr>
        <w:t>waiver</w:t>
      </w:r>
      <w:r w:rsidRPr="00DC2CF6">
        <w:rPr>
          <w:u w:val="single"/>
        </w:rPr>
        <w:t xml:space="preserve"> would be the first but essential step to </w:t>
      </w:r>
      <w:r w:rsidRPr="00DC2CF6">
        <w:rPr>
          <w:rStyle w:val="Emphasis"/>
          <w:highlight w:val="green"/>
        </w:rPr>
        <w:t>increase</w:t>
      </w:r>
      <w:r w:rsidRPr="00DC2CF6">
        <w:rPr>
          <w:rStyle w:val="Emphasis"/>
        </w:rPr>
        <w:t xml:space="preserve"> manufacturing </w:t>
      </w:r>
      <w:r w:rsidRPr="00DC2CF6">
        <w:rPr>
          <w:rStyle w:val="Emphasis"/>
          <w:highlight w:val="green"/>
        </w:rPr>
        <w:t>capacity</w:t>
      </w:r>
      <w:r w:rsidRPr="00DC2CF6">
        <w:rPr>
          <w:u w:val="single"/>
        </w:rPr>
        <w:t xml:space="preserve"> worldwide</w:t>
      </w:r>
      <w:r w:rsidRPr="00DC2CF6">
        <w:rPr>
          <w:sz w:val="16"/>
        </w:rPr>
        <w:t xml:space="preserve">. For instance, </w:t>
      </w:r>
      <w:r w:rsidRPr="00DC2CF6">
        <w:rPr>
          <w:highlight w:val="green"/>
          <w:u w:val="single"/>
        </w:rPr>
        <w:t xml:space="preserve">to </w:t>
      </w:r>
      <w:r w:rsidRPr="00DC2CF6">
        <w:rPr>
          <w:rStyle w:val="Emphasis"/>
          <w:highlight w:val="green"/>
        </w:rPr>
        <w:t>export</w:t>
      </w:r>
      <w:r w:rsidRPr="00DC2CF6">
        <w:rPr>
          <w:rStyle w:val="Emphasis"/>
        </w:rPr>
        <w:t xml:space="preserve"> COVID-19 </w:t>
      </w:r>
      <w:r w:rsidRPr="00DC2CF6">
        <w:rPr>
          <w:rStyle w:val="Emphasis"/>
          <w:highlight w:val="green"/>
        </w:rPr>
        <w:t>vaccine-related products</w:t>
      </w:r>
      <w:r w:rsidRPr="00DC2CF6">
        <w:rPr>
          <w:u w:val="single"/>
        </w:rPr>
        <w:t>, countries need to ensure that there are no IP restrictions at both ends</w:t>
      </w:r>
      <w:r w:rsidRPr="00DC2CF6">
        <w:rPr>
          <w:sz w:val="16"/>
        </w:rPr>
        <w:t xml:space="preserve"> – exporting and importing. The </w:t>
      </w:r>
      <w:r w:rsidRPr="00DC2CF6">
        <w:rPr>
          <w:u w:val="single"/>
        </w:rPr>
        <w:t>market for vaccine materials includes consumables, single-use reactors bags, filters, culture media, and vaccine ingredients. Export blockages</w:t>
      </w:r>
      <w:r w:rsidRPr="00DC2CF6">
        <w:rPr>
          <w:sz w:val="16"/>
        </w:rPr>
        <w:t xml:space="preserve"> on raw materials, equipment and finished products </w:t>
      </w:r>
      <w:r w:rsidRPr="00DC2CF6">
        <w:rPr>
          <w:u w:val="single"/>
        </w:rPr>
        <w:t xml:space="preserve">harm the overall output of the vaccine supply chain. If there is </w:t>
      </w:r>
      <w:r w:rsidRPr="00DC2CF6">
        <w:rPr>
          <w:highlight w:val="green"/>
          <w:u w:val="single"/>
        </w:rPr>
        <w:t>no TRIPS</w:t>
      </w:r>
      <w:r w:rsidRPr="00DC2CF6">
        <w:rPr>
          <w:u w:val="single"/>
        </w:rPr>
        <w:t xml:space="preserve"> restriction</w:t>
      </w:r>
      <w:r w:rsidRPr="00DC2CF6">
        <w:rPr>
          <w:sz w:val="16"/>
        </w:rPr>
        <w:t xml:space="preserve">, more </w:t>
      </w:r>
      <w:r w:rsidRPr="00DC2CF6">
        <w:rPr>
          <w:highlight w:val="green"/>
          <w:u w:val="single"/>
        </w:rPr>
        <w:t>governments</w:t>
      </w:r>
      <w:r w:rsidRPr="00DC2CF6">
        <w:rPr>
          <w:u w:val="single"/>
        </w:rPr>
        <w:t xml:space="preserve"> and companies will </w:t>
      </w:r>
      <w:r w:rsidRPr="00DC2CF6">
        <w:rPr>
          <w:highlight w:val="green"/>
          <w:u w:val="single"/>
        </w:rPr>
        <w:t xml:space="preserve">invest in </w:t>
      </w:r>
      <w:r w:rsidRPr="00DC2CF6">
        <w:rPr>
          <w:rStyle w:val="Emphasis"/>
          <w:highlight w:val="green"/>
        </w:rPr>
        <w:t>repurposing</w:t>
      </w:r>
      <w:r w:rsidRPr="00DC2CF6">
        <w:rPr>
          <w:rStyle w:val="Emphasis"/>
        </w:rPr>
        <w:t xml:space="preserve"> their </w:t>
      </w:r>
      <w:r w:rsidRPr="00DC2CF6">
        <w:rPr>
          <w:rStyle w:val="Emphasis"/>
          <w:highlight w:val="green"/>
        </w:rPr>
        <w:t>facilities</w:t>
      </w:r>
      <w:r w:rsidRPr="00DC2CF6">
        <w:rPr>
          <w:rStyle w:val="Emphasis"/>
        </w:rPr>
        <w:t>.</w:t>
      </w:r>
    </w:p>
    <w:p w14:paraId="5FE11EE4" w14:textId="77777777" w:rsidR="006B0592" w:rsidRPr="00DC2CF6" w:rsidRDefault="006B0592" w:rsidP="006B0592">
      <w:pPr>
        <w:rPr>
          <w:u w:val="single"/>
        </w:rPr>
      </w:pPr>
      <w:r w:rsidRPr="00DC2CF6">
        <w:rPr>
          <w:sz w:val="16"/>
        </w:rPr>
        <w:t xml:space="preserve">Similarly, </w:t>
      </w:r>
      <w:r w:rsidRPr="00DC2CF6">
        <w:rPr>
          <w:u w:val="single"/>
        </w:rPr>
        <w:t xml:space="preserve">the </w:t>
      </w:r>
      <w:r w:rsidRPr="00DC2CF6">
        <w:rPr>
          <w:highlight w:val="green"/>
          <w:u w:val="single"/>
        </w:rPr>
        <w:t>arguments</w:t>
      </w:r>
      <w:r w:rsidRPr="00DC2CF6">
        <w:rPr>
          <w:u w:val="single"/>
        </w:rPr>
        <w:t xml:space="preserve"> such as that </w:t>
      </w:r>
      <w:r w:rsidRPr="00DC2CF6">
        <w:rPr>
          <w:rStyle w:val="Emphasis"/>
        </w:rPr>
        <w:t xml:space="preserve">no other </w:t>
      </w:r>
      <w:r w:rsidRPr="00DC2CF6">
        <w:rPr>
          <w:rStyle w:val="Emphasis"/>
          <w:highlight w:val="green"/>
        </w:rPr>
        <w:t>manufacturers</w:t>
      </w:r>
      <w:r w:rsidRPr="00DC2CF6">
        <w:rPr>
          <w:rStyle w:val="Emphasis"/>
        </w:rPr>
        <w:t xml:space="preserve"> can carry out the complex manufacturing</w:t>
      </w:r>
      <w:r w:rsidRPr="00DC2CF6">
        <w:rPr>
          <w:u w:val="single"/>
        </w:rPr>
        <w:t xml:space="preserve"> </w:t>
      </w:r>
      <w:r w:rsidRPr="00DC2CF6">
        <w:rPr>
          <w:rStyle w:val="Emphasis"/>
        </w:rPr>
        <w:t>process</w:t>
      </w:r>
      <w:r w:rsidRPr="00DC2CF6">
        <w:rPr>
          <w:u w:val="single"/>
        </w:rPr>
        <w:t xml:space="preserve"> of COVID-19 vaccines and generic manufacturing as that would </w:t>
      </w:r>
      <w:r w:rsidRPr="00DC2CF6">
        <w:rPr>
          <w:highlight w:val="green"/>
          <w:u w:val="single"/>
        </w:rPr>
        <w:t>jeopardise quality</w:t>
      </w:r>
      <w:r w:rsidRPr="00DC2CF6">
        <w:rPr>
          <w:u w:val="single"/>
        </w:rPr>
        <w:t xml:space="preserve">, have also been proven </w:t>
      </w:r>
      <w:r w:rsidRPr="00DC2CF6">
        <w:rPr>
          <w:rStyle w:val="Emphasis"/>
          <w:highlight w:val="green"/>
        </w:rPr>
        <w:t>wrong</w:t>
      </w:r>
      <w:r w:rsidRPr="00DC2CF6">
        <w:rPr>
          <w:u w:val="single"/>
        </w:rPr>
        <w:t xml:space="preserve"> in the past</w:t>
      </w:r>
      <w:r w:rsidRPr="00DC2CF6">
        <w:rPr>
          <w:sz w:val="16"/>
        </w:rPr>
        <w:t xml:space="preserve">. For instance, in the early 1990s, when Indian company Shantha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r w:rsidRPr="00DC2CF6">
        <w:rPr>
          <w:u w:val="single"/>
        </w:rPr>
        <w:t xml:space="preserve">Shantha </w:t>
      </w:r>
      <w:r w:rsidRPr="00DC2CF6">
        <w:rPr>
          <w:highlight w:val="green"/>
          <w:u w:val="single"/>
        </w:rPr>
        <w:t xml:space="preserve">Biotechnics </w:t>
      </w:r>
      <w:r w:rsidRPr="00DC2CF6">
        <w:rPr>
          <w:rStyle w:val="Emphasis"/>
          <w:highlight w:val="green"/>
        </w:rPr>
        <w:t>developed</w:t>
      </w:r>
      <w:r w:rsidRPr="00DC2CF6">
        <w:rPr>
          <w:rStyle w:val="Emphasis"/>
        </w:rPr>
        <w:t xml:space="preserve"> its </w:t>
      </w:r>
      <w:r w:rsidRPr="00DC2CF6">
        <w:rPr>
          <w:rStyle w:val="Emphasis"/>
          <w:highlight w:val="green"/>
        </w:rPr>
        <w:t>own vaccine</w:t>
      </w:r>
      <w:r w:rsidRPr="00DC2CF6">
        <w:rPr>
          <w:rStyle w:val="Emphasis"/>
        </w:rPr>
        <w:t xml:space="preserve"> at $1 per dose</w:t>
      </w:r>
      <w:r w:rsidRPr="00DC2CF6">
        <w:rPr>
          <w:u w:val="single"/>
        </w:rPr>
        <w:t>, and the UNICEF (United Nations Children’s Emergency Fund) mass inoculation programme uses this vaccine against Hepatitis B. In 2009, Shantha sold over 120 million doses of vaccines globally.</w:t>
      </w:r>
    </w:p>
    <w:p w14:paraId="5A6AFAA0" w14:textId="77777777" w:rsidR="006B0592" w:rsidRPr="00DC2CF6" w:rsidRDefault="006B0592" w:rsidP="006B0592">
      <w:pPr>
        <w:rPr>
          <w:sz w:val="16"/>
        </w:rPr>
      </w:pPr>
      <w:r w:rsidRPr="00DC2CF6">
        <w:rPr>
          <w:highlight w:val="green"/>
          <w:u w:val="single"/>
        </w:rPr>
        <w:t>India</w:t>
      </w:r>
      <w:r w:rsidRPr="00DC2CF6">
        <w:rPr>
          <w:u w:val="single"/>
        </w:rPr>
        <w:t xml:space="preserve"> also </w:t>
      </w:r>
      <w:r w:rsidRPr="00DC2CF6">
        <w:rPr>
          <w:highlight w:val="green"/>
          <w:u w:val="single"/>
        </w:rPr>
        <w:t xml:space="preserve">produces </w:t>
      </w:r>
      <w:r w:rsidRPr="00DC2CF6">
        <w:rPr>
          <w:rStyle w:val="Emphasis"/>
          <w:highlight w:val="green"/>
        </w:rPr>
        <w:t>high-quality generic</w:t>
      </w:r>
      <w:r w:rsidRPr="00DC2CF6">
        <w:rPr>
          <w:rStyle w:val="Emphasis"/>
        </w:rPr>
        <w:t xml:space="preserve"> drugs for HIV/AIDS and cancer treatment</w:t>
      </w:r>
      <w:r w:rsidRPr="00DC2CF6">
        <w:rPr>
          <w:u w:val="single"/>
        </w:rPr>
        <w:t xml:space="preserve"> and markets them across the globe</w:t>
      </w:r>
      <w:r w:rsidRPr="00DC2CF6">
        <w:rPr>
          <w:sz w:val="16"/>
        </w:rPr>
        <w:t xml:space="preserve">. Now, a couple of </w:t>
      </w:r>
      <w:r w:rsidRPr="00DC2CF6">
        <w:rPr>
          <w:u w:val="single"/>
        </w:rPr>
        <w:t xml:space="preserve">Indian companies are in the </w:t>
      </w:r>
      <w:r w:rsidRPr="00DC2CF6">
        <w:rPr>
          <w:rStyle w:val="Emphasis"/>
        </w:rPr>
        <w:t xml:space="preserve">last stage of </w:t>
      </w:r>
      <w:r w:rsidRPr="00DC2CF6">
        <w:rPr>
          <w:rStyle w:val="Emphasis"/>
          <w:highlight w:val="green"/>
        </w:rPr>
        <w:t>producing mRNA</w:t>
      </w:r>
      <w:r w:rsidRPr="00DC2CF6">
        <w:rPr>
          <w:sz w:val="16"/>
        </w:rPr>
        <w:t xml:space="preserve"> (Messenger RNA) </w:t>
      </w:r>
      <w:r w:rsidRPr="00DC2CF6">
        <w:rPr>
          <w:u w:val="single"/>
        </w:rPr>
        <w:t>vaccines</w:t>
      </w:r>
      <w:r w:rsidRPr="00DC2CF6">
        <w:rPr>
          <w:sz w:val="16"/>
        </w:rPr>
        <w:t xml:space="preserve">.26 Similarly, </w:t>
      </w:r>
      <w:r w:rsidRPr="00DC2CF6">
        <w:rPr>
          <w:highlight w:val="green"/>
          <w:u w:val="single"/>
        </w:rPr>
        <w:t>Bangladesh and Indonesia</w:t>
      </w:r>
      <w:r w:rsidRPr="00DC2CF6">
        <w:rPr>
          <w:u w:val="single"/>
        </w:rPr>
        <w:t xml:space="preserve"> claimed that they could </w:t>
      </w:r>
      <w:r w:rsidRPr="00DC2CF6">
        <w:rPr>
          <w:rStyle w:val="Emphasis"/>
          <w:highlight w:val="green"/>
        </w:rPr>
        <w:t>manufacture millions</w:t>
      </w:r>
      <w:r w:rsidRPr="00DC2CF6">
        <w:rPr>
          <w:rStyle w:val="Emphasis"/>
        </w:rPr>
        <w:t xml:space="preserve"> of COVID-19 vaccine doses a year</w:t>
      </w:r>
      <w:r w:rsidRPr="00DC2CF6">
        <w:rPr>
          <w:u w:val="single"/>
        </w:rPr>
        <w:t xml:space="preserve"> if pharmaceutical companies share the know-how</w:t>
      </w:r>
      <w:r w:rsidRPr="00DC2CF6">
        <w:rPr>
          <w:sz w:val="16"/>
        </w:rPr>
        <w:t xml:space="preserve">.27 Recently, </w:t>
      </w:r>
      <w:r w:rsidRPr="00DC2CF6">
        <w:rPr>
          <w:highlight w:val="green"/>
          <w:u w:val="single"/>
        </w:rPr>
        <w:t>Vietnam</w:t>
      </w:r>
      <w:r w:rsidRPr="00DC2CF6">
        <w:rPr>
          <w:u w:val="single"/>
        </w:rPr>
        <w:t xml:space="preserve"> also said that the country </w:t>
      </w:r>
      <w:r w:rsidRPr="00DC2CF6">
        <w:rPr>
          <w:highlight w:val="green"/>
          <w:u w:val="single"/>
        </w:rPr>
        <w:t xml:space="preserve">could </w:t>
      </w:r>
      <w:r w:rsidRPr="00DC2CF6">
        <w:rPr>
          <w:rStyle w:val="Emphasis"/>
          <w:highlight w:val="green"/>
        </w:rPr>
        <w:t>satisfy</w:t>
      </w:r>
      <w:r w:rsidRPr="00DC2CF6">
        <w:rPr>
          <w:rStyle w:val="Emphasis"/>
        </w:rPr>
        <w:t xml:space="preserve"> COVID-19 vaccine </w:t>
      </w:r>
      <w:r w:rsidRPr="00DC2CF6">
        <w:rPr>
          <w:rStyle w:val="Emphasis"/>
          <w:highlight w:val="green"/>
        </w:rPr>
        <w:t>production</w:t>
      </w:r>
      <w:r w:rsidRPr="00DC2CF6">
        <w:rPr>
          <w:u w:val="single"/>
        </w:rPr>
        <w:t xml:space="preserve"> requirements once it obtains vaccine patents</w:t>
      </w:r>
      <w:r w:rsidRPr="00DC2CF6">
        <w:rPr>
          <w:sz w:val="16"/>
        </w:rPr>
        <w:t xml:space="preserve">.28 Countries like the United Arab Emirates (UAE), Turkey, Cuba, Brazil, Argentina and South Korea have the capacity to produce high-quality vaccines but lack technologies and know-how. However, Africa, Egypt, Morocco, Senegal, South </w:t>
      </w:r>
      <w:proofErr w:type="gramStart"/>
      <w:r w:rsidRPr="00DC2CF6">
        <w:rPr>
          <w:sz w:val="16"/>
        </w:rPr>
        <w:t>Africa</w:t>
      </w:r>
      <w:proofErr w:type="gramEnd"/>
      <w:r w:rsidRPr="00DC2CF6">
        <w:rPr>
          <w:sz w:val="16"/>
        </w:rPr>
        <w:t xml:space="preserve"> and Tunisia have limited manufacturing capacities, which could also produce COVID-19 vaccines after repurposing.</w:t>
      </w:r>
    </w:p>
    <w:p w14:paraId="551DB83F" w14:textId="77777777" w:rsidR="006B0592" w:rsidRPr="00DC2CF6" w:rsidRDefault="006B0592" w:rsidP="006B0592">
      <w:pPr>
        <w:rPr>
          <w:sz w:val="16"/>
        </w:rPr>
      </w:pPr>
      <w:r w:rsidRPr="00DC2CF6">
        <w:rPr>
          <w:sz w:val="16"/>
        </w:rPr>
        <w:t xml:space="preserve">Moreover, </w:t>
      </w:r>
      <w:r w:rsidRPr="00DC2CF6">
        <w:rPr>
          <w:u w:val="single"/>
        </w:rPr>
        <w:t xml:space="preserve">COVID-19 vaccine IPR runs </w:t>
      </w:r>
      <w:r w:rsidRPr="00DC2CF6">
        <w:rPr>
          <w:rStyle w:val="Emphasis"/>
        </w:rPr>
        <w:t>across the entire value chain</w:t>
      </w:r>
      <w:r w:rsidRPr="00DC2CF6">
        <w:rPr>
          <w:sz w:val="16"/>
        </w:rPr>
        <w:t xml:space="preserve"> – vaccine development, production, use, etc. A mere patent waiver may not be enough to address the issues related to its production and distribution. </w:t>
      </w:r>
      <w:r w:rsidRPr="00DC2CF6">
        <w:rPr>
          <w:u w:val="single"/>
        </w:rPr>
        <w:t xml:space="preserve">What is more important here is to </w:t>
      </w:r>
      <w:r w:rsidRPr="00DC2CF6">
        <w:rPr>
          <w:highlight w:val="green"/>
          <w:u w:val="single"/>
        </w:rPr>
        <w:t>share</w:t>
      </w:r>
      <w:r w:rsidRPr="00DC2CF6">
        <w:rPr>
          <w:u w:val="single"/>
        </w:rPr>
        <w:t xml:space="preserve"> the technical </w:t>
      </w:r>
      <w:r w:rsidRPr="00DC2CF6">
        <w:rPr>
          <w:rStyle w:val="Emphasis"/>
          <w:highlight w:val="green"/>
        </w:rPr>
        <w:t>know-how and information</w:t>
      </w:r>
      <w:r w:rsidRPr="00DC2CF6">
        <w:rPr>
          <w:u w:val="single"/>
        </w:rPr>
        <w:t xml:space="preserve"> such as trade secrets. Therefore, the existing TRIPS flexibilities, such as </w:t>
      </w:r>
      <w:r w:rsidRPr="00DC2CF6">
        <w:rPr>
          <w:rStyle w:val="Emphasis"/>
          <w:highlight w:val="green"/>
        </w:rPr>
        <w:t>compulsory</w:t>
      </w:r>
      <w:r w:rsidRPr="00DC2CF6">
        <w:rPr>
          <w:rStyle w:val="Emphasis"/>
        </w:rPr>
        <w:t xml:space="preserve"> and voluntary </w:t>
      </w:r>
      <w:r w:rsidRPr="00DC2CF6">
        <w:rPr>
          <w:rStyle w:val="Emphasis"/>
          <w:highlight w:val="green"/>
        </w:rPr>
        <w:t>licensing</w:t>
      </w:r>
      <w:r w:rsidRPr="00DC2CF6">
        <w:rPr>
          <w:rStyle w:val="Emphasis"/>
        </w:rPr>
        <w:t xml:space="preserve">, are </w:t>
      </w:r>
      <w:r w:rsidRPr="00DC2CF6">
        <w:rPr>
          <w:rStyle w:val="Emphasis"/>
          <w:highlight w:val="green"/>
        </w:rPr>
        <w:t>insufficient</w:t>
      </w:r>
      <w:r w:rsidRPr="00DC2CF6">
        <w:rPr>
          <w:u w:val="single"/>
        </w:rPr>
        <w:t xml:space="preserve"> to address this crisis</w:t>
      </w:r>
      <w:r w:rsidRPr="00DC2CF6">
        <w:rPr>
          <w:sz w:val="16"/>
        </w:rPr>
        <w:t>. Further, compulsory licensing and the domestic legal procedures it requires is cumbersome and not expedient in a public health crisis like the COVID-19 pandemic.</w:t>
      </w:r>
    </w:p>
    <w:p w14:paraId="703226D8" w14:textId="77777777" w:rsidR="006B0592" w:rsidRPr="00DC2CF6" w:rsidRDefault="006B0592" w:rsidP="006B0592">
      <w:pPr>
        <w:rPr>
          <w:sz w:val="16"/>
          <w:szCs w:val="16"/>
        </w:rPr>
      </w:pPr>
      <w:r w:rsidRPr="00DC2CF6">
        <w:rPr>
          <w:sz w:val="16"/>
          <w:szCs w:val="16"/>
        </w:rPr>
        <w:t xml:space="preserve">India’s Role in Ensuring Vaccine Equity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Maitri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Covaxin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Maitri initiative is the scarcity of vaccines at home. On the other hand, China is increasing its standing in Africa, South </w:t>
      </w:r>
      <w:proofErr w:type="gramStart"/>
      <w:r w:rsidRPr="00DC2CF6">
        <w:rPr>
          <w:sz w:val="16"/>
          <w:szCs w:val="16"/>
        </w:rPr>
        <w:t>America</w:t>
      </w:r>
      <w:proofErr w:type="gramEnd"/>
      <w:r w:rsidRPr="00DC2CF6">
        <w:rPr>
          <w:sz w:val="16"/>
          <w:szCs w:val="16"/>
        </w:rPr>
        <w:t xml:space="preserve"> and the Pacific through vaccine diplomacy. The WHO approval of the Chinese vaccines and lack of access to vaccines by most developing countries, </w:t>
      </w:r>
      <w:proofErr w:type="gramStart"/>
      <w:r w:rsidRPr="00DC2CF6">
        <w:rPr>
          <w:sz w:val="16"/>
          <w:szCs w:val="16"/>
        </w:rPr>
        <w:t>opens up</w:t>
      </w:r>
      <w:proofErr w:type="gramEnd"/>
      <w:r w:rsidRPr="00DC2CF6">
        <w:rPr>
          <w:sz w:val="16"/>
          <w:szCs w:val="16"/>
        </w:rPr>
        <w:t xml:space="preserve">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pressurising, to make the waiver happen.</w:t>
      </w:r>
    </w:p>
    <w:p w14:paraId="4F092421" w14:textId="77777777" w:rsidR="006B0592" w:rsidRPr="00DC2CF6" w:rsidRDefault="006B0592" w:rsidP="006B0592">
      <w:pPr>
        <w:pStyle w:val="Heading4"/>
        <w:rPr>
          <w:rFonts w:cs="Calibri"/>
        </w:rPr>
      </w:pPr>
      <w:r w:rsidRPr="00DC2CF6">
        <w:rPr>
          <w:rFonts w:cs="Calibri"/>
        </w:rPr>
        <w:t xml:space="preserve">Yes </w:t>
      </w:r>
      <w:r w:rsidRPr="00DC2CF6">
        <w:rPr>
          <w:rFonts w:cs="Calibri"/>
          <w:u w:val="single"/>
        </w:rPr>
        <w:t>scale-up</w:t>
      </w:r>
      <w:r w:rsidRPr="00DC2CF6">
        <w:rPr>
          <w:rFonts w:cs="Calibri"/>
        </w:rPr>
        <w:t xml:space="preserve"> for covid.</w:t>
      </w:r>
    </w:p>
    <w:p w14:paraId="2CBBE2FA" w14:textId="77777777" w:rsidR="006B0592" w:rsidRPr="00DC2CF6" w:rsidRDefault="006B0592" w:rsidP="006B0592">
      <w:r w:rsidRPr="00DC2CF6">
        <w:rPr>
          <w:rStyle w:val="Style13ptBold"/>
        </w:rPr>
        <w:t>Erfani et al 21</w:t>
      </w:r>
      <w:r w:rsidRPr="00DC2CF6">
        <w:t xml:space="preserve"> [Parsa; Lawrence Gostin; Vanessa Kerry; Parsa Erfani is a Fogarty Global Health Scholar at Harvard Medical School and the University of Global Health Equity. Lawrence Gostin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8" w:history="1">
        <w:r w:rsidRPr="00DC2CF6">
          <w:rPr>
            <w:rStyle w:val="Hyperlink"/>
          </w:rPr>
          <w:t>https://www.statnews.com/2021/05/19/beyond-a-symbolic-gesture-whats-needed-to-turn-the-ip-waiver-into-covid-19-vaccines/</w:t>
        </w:r>
      </w:hyperlink>
      <w:r w:rsidRPr="00DC2CF6">
        <w:t>] Justin</w:t>
      </w:r>
    </w:p>
    <w:p w14:paraId="3EFF5442" w14:textId="77777777" w:rsidR="006B0592" w:rsidRPr="00DC2CF6" w:rsidRDefault="006B0592" w:rsidP="006B0592">
      <w:pPr>
        <w:rPr>
          <w:sz w:val="16"/>
        </w:rPr>
      </w:pPr>
      <w:r w:rsidRPr="00DC2CF6">
        <w:rPr>
          <w:u w:val="single"/>
        </w:rPr>
        <w:t xml:space="preserve">Currently many idle suppliers </w:t>
      </w:r>
      <w:r w:rsidRPr="00DC2CF6">
        <w:rPr>
          <w:rStyle w:val="Emphasis"/>
        </w:rPr>
        <w:t>can’t begin vaccine production</w:t>
      </w:r>
      <w:r w:rsidRPr="00DC2CF6">
        <w:rPr>
          <w:u w:val="single"/>
        </w:rPr>
        <w:t xml:space="preserve"> until they upgrade and </w:t>
      </w:r>
      <w:r w:rsidRPr="00DC2CF6">
        <w:rPr>
          <w:rStyle w:val="Emphasis"/>
        </w:rPr>
        <w:t>repurpose existing manufacturing capacity</w:t>
      </w:r>
      <w:r w:rsidRPr="00DC2CF6">
        <w:rPr>
          <w:u w:val="single"/>
        </w:rPr>
        <w:t xml:space="preserve"> for new technology. </w:t>
      </w:r>
      <w:r w:rsidRPr="00DC2CF6">
        <w:rPr>
          <w:highlight w:val="green"/>
          <w:u w:val="single"/>
        </w:rPr>
        <w:t>Opponents</w:t>
      </w:r>
      <w:r w:rsidRPr="00DC2CF6">
        <w:rPr>
          <w:u w:val="single"/>
        </w:rPr>
        <w:t xml:space="preserve"> often </w:t>
      </w:r>
      <w:r w:rsidRPr="00DC2CF6">
        <w:rPr>
          <w:highlight w:val="green"/>
          <w:u w:val="single"/>
        </w:rPr>
        <w:t>argue</w:t>
      </w:r>
      <w:r w:rsidRPr="00DC2CF6">
        <w:rPr>
          <w:u w:val="single"/>
        </w:rPr>
        <w:t xml:space="preserve"> that </w:t>
      </w:r>
      <w:r w:rsidRPr="00DC2CF6">
        <w:rPr>
          <w:rStyle w:val="Emphasis"/>
        </w:rPr>
        <w:t xml:space="preserve">this step is the true </w:t>
      </w:r>
      <w:r w:rsidRPr="00DC2CF6">
        <w:rPr>
          <w:rStyle w:val="Emphasis"/>
          <w:highlight w:val="green"/>
        </w:rPr>
        <w:t xml:space="preserve">barrier </w:t>
      </w:r>
      <w:r w:rsidRPr="00DC2CF6">
        <w:rPr>
          <w:rStyle w:val="Emphasis"/>
        </w:rPr>
        <w:t xml:space="preserve">to rapid </w:t>
      </w:r>
      <w:r w:rsidRPr="00DC2CF6">
        <w:rPr>
          <w:rStyle w:val="Emphasis"/>
          <w:highlight w:val="green"/>
        </w:rPr>
        <w:t>scale-up</w:t>
      </w:r>
      <w:r w:rsidRPr="00DC2CF6">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64502DBC" w14:textId="77777777" w:rsidR="006B0592" w:rsidRPr="00DC2CF6" w:rsidRDefault="006B0592" w:rsidP="006B0592">
      <w:pPr>
        <w:rPr>
          <w:sz w:val="16"/>
        </w:rPr>
      </w:pPr>
      <w:r w:rsidRPr="00DC2CF6">
        <w:rPr>
          <w:u w:val="single"/>
        </w:rPr>
        <w:t xml:space="preserve">This </w:t>
      </w:r>
      <w:r w:rsidRPr="00DC2CF6">
        <w:rPr>
          <w:highlight w:val="green"/>
          <w:u w:val="single"/>
        </w:rPr>
        <w:t xml:space="preserve">argument </w:t>
      </w:r>
      <w:r w:rsidRPr="00DC2CF6">
        <w:rPr>
          <w:rStyle w:val="Emphasis"/>
          <w:highlight w:val="green"/>
        </w:rPr>
        <w:t>ignores</w:t>
      </w:r>
      <w:r w:rsidRPr="00DC2CF6">
        <w:rPr>
          <w:rStyle w:val="Emphasis"/>
        </w:rPr>
        <w:t xml:space="preserve"> two core truths</w:t>
      </w:r>
      <w:r w:rsidRPr="00DC2CF6">
        <w:rPr>
          <w:u w:val="single"/>
        </w:rPr>
        <w:t xml:space="preserve">: In many cases, </w:t>
      </w:r>
      <w:r w:rsidRPr="00DC2CF6">
        <w:rPr>
          <w:rStyle w:val="Emphasis"/>
          <w:highlight w:val="green"/>
        </w:rPr>
        <w:t>manufacturing</w:t>
      </w:r>
      <w:r w:rsidRPr="00DC2CF6">
        <w:rPr>
          <w:rStyle w:val="Emphasis"/>
        </w:rPr>
        <w:t xml:space="preserve"> capacity needs only </w:t>
      </w:r>
      <w:r w:rsidRPr="00DC2CF6">
        <w:rPr>
          <w:rStyle w:val="Emphasis"/>
          <w:highlight w:val="green"/>
        </w:rPr>
        <w:t>repurposing</w:t>
      </w:r>
      <w:r w:rsidRPr="00DC2CF6">
        <w:rPr>
          <w:rStyle w:val="Emphasis"/>
        </w:rPr>
        <w:t xml:space="preserve"> which can </w:t>
      </w:r>
      <w:r w:rsidRPr="00DC2CF6">
        <w:rPr>
          <w:rStyle w:val="Emphasis"/>
          <w:highlight w:val="green"/>
        </w:rPr>
        <w:t xml:space="preserve">take </w:t>
      </w:r>
      <w:r w:rsidRPr="00DC2CF6">
        <w:rPr>
          <w:rStyle w:val="Emphasis"/>
        </w:rPr>
        <w:t xml:space="preserve">mere </w:t>
      </w:r>
      <w:r w:rsidRPr="00DC2CF6">
        <w:rPr>
          <w:rStyle w:val="Emphasis"/>
          <w:highlight w:val="green"/>
        </w:rPr>
        <w:t>months</w:t>
      </w:r>
      <w:r w:rsidRPr="00DC2CF6">
        <w:rPr>
          <w:sz w:val="16"/>
        </w:rPr>
        <w:t>. And Covid-19, at the current global response and vaccination rates, will be a threat for years.</w:t>
      </w:r>
    </w:p>
    <w:p w14:paraId="72F76341" w14:textId="77777777" w:rsidR="006B0592" w:rsidRPr="00DC2CF6" w:rsidRDefault="006B0592" w:rsidP="006B0592">
      <w:pPr>
        <w:rPr>
          <w:rStyle w:val="Emphasis"/>
        </w:rPr>
      </w:pPr>
      <w:r w:rsidRPr="00DC2CF6">
        <w:rPr>
          <w:u w:val="single"/>
        </w:rPr>
        <w:t xml:space="preserve">Both truths suggest that we </w:t>
      </w:r>
      <w:r w:rsidRPr="00DC2CF6">
        <w:rPr>
          <w:rStyle w:val="Emphasis"/>
        </w:rPr>
        <w:t>pass the blueprint and build the kitchen.</w:t>
      </w:r>
    </w:p>
    <w:p w14:paraId="17A7AC47" w14:textId="77777777" w:rsidR="006B0592" w:rsidRPr="00DC2CF6" w:rsidRDefault="006B0592" w:rsidP="006B0592">
      <w:pPr>
        <w:rPr>
          <w:b/>
          <w:iCs/>
          <w:u w:val="single"/>
        </w:rPr>
      </w:pPr>
      <w:r w:rsidRPr="00DC2CF6">
        <w:rPr>
          <w:u w:val="single"/>
        </w:rPr>
        <w:t xml:space="preserve">Facilitating </w:t>
      </w:r>
      <w:r w:rsidRPr="00DC2CF6">
        <w:rPr>
          <w:highlight w:val="green"/>
          <w:u w:val="single"/>
        </w:rPr>
        <w:t xml:space="preserve">structures </w:t>
      </w:r>
      <w:r w:rsidRPr="00DC2CF6">
        <w:rPr>
          <w:u w:val="single"/>
        </w:rPr>
        <w:t xml:space="preserve">to transfer technology and capacity are </w:t>
      </w:r>
      <w:r w:rsidRPr="00DC2CF6">
        <w:rPr>
          <w:rStyle w:val="Emphasis"/>
        </w:rPr>
        <w:t xml:space="preserve">already </w:t>
      </w:r>
      <w:r w:rsidRPr="00DC2CF6">
        <w:rPr>
          <w:rStyle w:val="Emphasis"/>
          <w:highlight w:val="green"/>
        </w:rPr>
        <w:t>in place</w:t>
      </w:r>
      <w:r w:rsidRPr="00DC2CF6">
        <w:rPr>
          <w:highlight w:val="green"/>
          <w:u w:val="single"/>
        </w:rPr>
        <w:t>.</w:t>
      </w:r>
      <w:r w:rsidRPr="00DC2CF6">
        <w:rPr>
          <w:u w:val="single"/>
        </w:rPr>
        <w:t xml:space="preserve"> The </w:t>
      </w:r>
      <w:r w:rsidRPr="00DC2CF6">
        <w:rPr>
          <w:highlight w:val="green"/>
          <w:u w:val="single"/>
        </w:rPr>
        <w:t>WHO launched</w:t>
      </w:r>
      <w:r w:rsidRPr="00DC2CF6">
        <w:rPr>
          <w:u w:val="single"/>
        </w:rPr>
        <w:t xml:space="preserve"> the </w:t>
      </w:r>
      <w:r w:rsidRPr="00DC2CF6">
        <w:rPr>
          <w:rStyle w:val="Emphasis"/>
          <w:highlight w:val="green"/>
        </w:rPr>
        <w:t>mRNA</w:t>
      </w:r>
      <w:r w:rsidRPr="00DC2CF6">
        <w:rPr>
          <w:rStyle w:val="Emphasis"/>
        </w:rPr>
        <w:t xml:space="preserve"> technology </w:t>
      </w:r>
      <w:r w:rsidRPr="00DC2CF6">
        <w:rPr>
          <w:rStyle w:val="Emphasis"/>
          <w:highlight w:val="green"/>
        </w:rPr>
        <w:t>transfer hub</w:t>
      </w:r>
      <w:r w:rsidRPr="00DC2CF6">
        <w:rPr>
          <w:rStyle w:val="Emphasis"/>
        </w:rPr>
        <w:t xml:space="preserve"> model</w:t>
      </w:r>
      <w:r w:rsidRPr="00DC2CF6">
        <w:rPr>
          <w:sz w:val="16"/>
        </w:rPr>
        <w:t xml:space="preserve"> last month to provide manufacturers in low- and middle-income countries </w:t>
      </w:r>
      <w:r w:rsidRPr="00DC2CF6">
        <w:rPr>
          <w:highlight w:val="green"/>
          <w:u w:val="single"/>
        </w:rPr>
        <w:t>with</w:t>
      </w:r>
      <w:r w:rsidRPr="00DC2CF6">
        <w:rPr>
          <w:u w:val="single"/>
        </w:rPr>
        <w:t xml:space="preserve"> the </w:t>
      </w:r>
      <w:r w:rsidRPr="00DC2CF6">
        <w:rPr>
          <w:rStyle w:val="Emphasis"/>
          <w:highlight w:val="green"/>
        </w:rPr>
        <w:t>financial, training</w:t>
      </w:r>
      <w:r w:rsidRPr="00DC2CF6">
        <w:rPr>
          <w:rStyle w:val="Emphasis"/>
        </w:rPr>
        <w:t xml:space="preserve">, and </w:t>
      </w:r>
      <w:r w:rsidRPr="00DC2CF6">
        <w:rPr>
          <w:rStyle w:val="Emphasis"/>
          <w:highlight w:val="green"/>
        </w:rPr>
        <w:t>logistical support</w:t>
      </w:r>
      <w:r w:rsidRPr="00DC2CF6">
        <w:rPr>
          <w:rStyle w:val="Emphasis"/>
        </w:rPr>
        <w:t xml:space="preserve"> needed</w:t>
      </w:r>
      <w:r w:rsidRPr="00DC2CF6">
        <w:rPr>
          <w:u w:val="single"/>
        </w:rPr>
        <w:t xml:space="preserve"> </w:t>
      </w:r>
      <w:r w:rsidRPr="00DC2CF6">
        <w:rPr>
          <w:highlight w:val="green"/>
          <w:u w:val="single"/>
        </w:rPr>
        <w:t>to scale up</w:t>
      </w:r>
      <w:r w:rsidRPr="00DC2CF6">
        <w:rPr>
          <w:u w:val="single"/>
        </w:rPr>
        <w:t xml:space="preserve"> vaccine manufacturing capacity. Scores of </w:t>
      </w:r>
      <w:r w:rsidRPr="00DC2CF6">
        <w:rPr>
          <w:highlight w:val="green"/>
          <w:u w:val="single"/>
        </w:rPr>
        <w:t xml:space="preserve">manufacturers </w:t>
      </w:r>
      <w:r w:rsidRPr="00DC2CF6">
        <w:rPr>
          <w:u w:val="single"/>
        </w:rPr>
        <w:t xml:space="preserve">in these countries have already </w:t>
      </w:r>
      <w:r w:rsidRPr="00DC2CF6">
        <w:rPr>
          <w:rStyle w:val="Emphasis"/>
          <w:highlight w:val="green"/>
        </w:rPr>
        <w:t>expressed interest</w:t>
      </w:r>
      <w:r w:rsidRPr="00DC2CF6">
        <w:rPr>
          <w:highlight w:val="green"/>
          <w:u w:val="single"/>
        </w:rPr>
        <w:t>. This</w:t>
      </w:r>
      <w:r w:rsidRPr="00DC2CF6">
        <w:rPr>
          <w:u w:val="single"/>
        </w:rPr>
        <w:t xml:space="preserve"> initiative, however, </w:t>
      </w:r>
      <w:r w:rsidRPr="00DC2CF6">
        <w:rPr>
          <w:highlight w:val="green"/>
          <w:u w:val="single"/>
        </w:rPr>
        <w:t>requires</w:t>
      </w:r>
      <w:r w:rsidRPr="00DC2CF6">
        <w:rPr>
          <w:u w:val="single"/>
        </w:rPr>
        <w:t xml:space="preserve"> recipient manufacturers to acquire </w:t>
      </w:r>
      <w:r w:rsidRPr="00DC2CF6">
        <w:rPr>
          <w:rStyle w:val="Emphasis"/>
        </w:rPr>
        <w:t xml:space="preserve">the </w:t>
      </w:r>
      <w:r w:rsidRPr="00DC2CF6">
        <w:rPr>
          <w:rStyle w:val="Emphasis"/>
          <w:highlight w:val="green"/>
        </w:rPr>
        <w:t xml:space="preserve">IP </w:t>
      </w:r>
      <w:r w:rsidRPr="00DC2CF6">
        <w:rPr>
          <w:rStyle w:val="Emphasis"/>
        </w:rPr>
        <w:t xml:space="preserve">necessary for mRNA technologies— </w:t>
      </w:r>
      <w:r w:rsidRPr="00DC2CF6">
        <w:rPr>
          <w:rStyle w:val="Emphasis"/>
          <w:highlight w:val="green"/>
        </w:rPr>
        <w:t>which is</w:t>
      </w:r>
      <w:r w:rsidRPr="00DC2CF6">
        <w:rPr>
          <w:rStyle w:val="Emphasis"/>
        </w:rPr>
        <w:t xml:space="preserve"> currently </w:t>
      </w:r>
      <w:r w:rsidRPr="00DC2CF6">
        <w:rPr>
          <w:rStyle w:val="Emphasis"/>
          <w:highlight w:val="green"/>
        </w:rPr>
        <w:t>missing</w:t>
      </w:r>
      <w:r w:rsidRPr="00DC2CF6">
        <w:rPr>
          <w:rStyle w:val="Emphasis"/>
        </w:rPr>
        <w:t>.</w:t>
      </w:r>
    </w:p>
    <w:p w14:paraId="1688D66B" w14:textId="77777777" w:rsidR="006B0592" w:rsidRPr="00976E44" w:rsidRDefault="006B0592" w:rsidP="006B0592"/>
    <w:p w14:paraId="1A968A4F" w14:textId="77777777" w:rsidR="006B0592" w:rsidRPr="00DC2CF6" w:rsidRDefault="006B0592" w:rsidP="006B0592"/>
    <w:p w14:paraId="1C44BE76" w14:textId="77777777" w:rsidR="006B0592" w:rsidRPr="00DC2CF6" w:rsidRDefault="006B0592" w:rsidP="006B0592">
      <w:pPr>
        <w:pStyle w:val="Heading4"/>
        <w:rPr>
          <w:rFonts w:cs="Calibri"/>
        </w:rPr>
      </w:pPr>
      <w:r w:rsidRPr="00DC2CF6">
        <w:rPr>
          <w:rFonts w:cs="Calibri"/>
        </w:rPr>
        <w:t xml:space="preserve">Corona escalates </w:t>
      </w:r>
      <w:r w:rsidRPr="00DC2CF6">
        <w:rPr>
          <w:rFonts w:cs="Calibri"/>
          <w:u w:val="single"/>
        </w:rPr>
        <w:t>security threats</w:t>
      </w:r>
      <w:r>
        <w:rPr>
          <w:rFonts w:cs="Calibri"/>
        </w:rPr>
        <w:t xml:space="preserve"> that cause </w:t>
      </w:r>
      <w:r w:rsidRPr="00AA2377">
        <w:rPr>
          <w:rFonts w:cs="Calibri"/>
          <w:u w:val="single"/>
        </w:rPr>
        <w:t>extinction</w:t>
      </w:r>
      <w:r>
        <w:rPr>
          <w:rFonts w:cs="Calibri"/>
        </w:rPr>
        <w:t xml:space="preserve"> </w:t>
      </w:r>
      <w:r w:rsidRPr="00DC2CF6">
        <w:rPr>
          <w:rFonts w:cs="Calibri"/>
        </w:rPr>
        <w:t xml:space="preserve">– cooperation thesis is </w:t>
      </w:r>
      <w:r w:rsidRPr="00DC2CF6">
        <w:rPr>
          <w:rFonts w:cs="Calibri"/>
          <w:u w:val="single"/>
        </w:rPr>
        <w:t>wrong</w:t>
      </w:r>
      <w:r w:rsidRPr="00DC2CF6">
        <w:rPr>
          <w:rFonts w:cs="Calibri"/>
        </w:rPr>
        <w:t>.</w:t>
      </w:r>
    </w:p>
    <w:p w14:paraId="144B6C78" w14:textId="77777777" w:rsidR="006B0592" w:rsidRPr="00DC2CF6" w:rsidRDefault="006B0592" w:rsidP="006B0592">
      <w:r w:rsidRPr="00DC2CF6">
        <w:rPr>
          <w:rStyle w:val="Style13ptBold"/>
        </w:rPr>
        <w:t>Recna 21</w:t>
      </w:r>
      <w:r w:rsidRPr="00DC2CF6">
        <w:t xml:space="preserve"> [Research Center for Nuclear Weapon Abolition; Nagasaki, Japan; “Pandemic Futures and Nuclear Weapon Risks: The Nagasaki 75th Anniversary pandemic-nuclear nexus scenarios final report,” Journal for Peace and Nuclear Disarmament; 5/28/21; </w:t>
      </w:r>
      <w:hyperlink r:id="rId19" w:history="1">
        <w:r w:rsidRPr="00DC2CF6">
          <w:rPr>
            <w:rStyle w:val="Hyperlink"/>
          </w:rPr>
          <w:t>https://www.tandfonline.com/doi/full/10.1080/25751654.2021.1890867</w:t>
        </w:r>
      </w:hyperlink>
      <w:r w:rsidRPr="00DC2CF6">
        <w:t>] Justin</w:t>
      </w:r>
    </w:p>
    <w:p w14:paraId="2C8CE287" w14:textId="77777777" w:rsidR="006B0592" w:rsidRPr="00DC2CF6" w:rsidRDefault="006B0592" w:rsidP="006B0592">
      <w:pPr>
        <w:rPr>
          <w:rStyle w:val="Emphasis"/>
        </w:rPr>
      </w:pPr>
      <w:r w:rsidRPr="00DC2CF6">
        <w:rPr>
          <w:sz w:val="16"/>
        </w:rPr>
        <w:t xml:space="preserve">The Challenge: </w:t>
      </w:r>
      <w:r w:rsidRPr="00DC2CF6">
        <w:rPr>
          <w:rStyle w:val="Emphasis"/>
        </w:rPr>
        <w:t xml:space="preserve">Multiple </w:t>
      </w:r>
      <w:r w:rsidRPr="00DC2CF6">
        <w:rPr>
          <w:rStyle w:val="Emphasis"/>
          <w:highlight w:val="green"/>
        </w:rPr>
        <w:t>Existential Threats</w:t>
      </w:r>
    </w:p>
    <w:p w14:paraId="33DB31F5" w14:textId="77777777" w:rsidR="006B0592" w:rsidRPr="00DC2CF6" w:rsidRDefault="006B0592" w:rsidP="006B0592">
      <w:pPr>
        <w:rPr>
          <w:sz w:val="16"/>
        </w:rPr>
      </w:pPr>
      <w:r w:rsidRPr="00DC2CF6">
        <w:rPr>
          <w:sz w:val="16"/>
        </w:rPr>
        <w:t xml:space="preserve">The relationship between pandemics and war is </w:t>
      </w:r>
      <w:proofErr w:type="gramStart"/>
      <w:r w:rsidRPr="00DC2CF6">
        <w:rPr>
          <w:sz w:val="16"/>
        </w:rPr>
        <w:t>as long as</w:t>
      </w:r>
      <w:proofErr w:type="gramEnd"/>
      <w:r w:rsidRPr="00DC2CF6">
        <w:rPr>
          <w:sz w:val="16"/>
        </w:rPr>
        <w:t xml:space="preserve"> human history. Past </w:t>
      </w:r>
      <w:r w:rsidRPr="00DC2CF6">
        <w:rPr>
          <w:highlight w:val="green"/>
          <w:u w:val="single"/>
        </w:rPr>
        <w:t>pandemics</w:t>
      </w:r>
      <w:r w:rsidRPr="00DC2CF6">
        <w:rPr>
          <w:u w:val="single"/>
        </w:rPr>
        <w:t xml:space="preserve"> have </w:t>
      </w:r>
      <w:r w:rsidRPr="00DC2CF6">
        <w:rPr>
          <w:rStyle w:val="Emphasis"/>
        </w:rPr>
        <w:t>set the scene for wars</w:t>
      </w:r>
      <w:r w:rsidRPr="00DC2CF6">
        <w:rPr>
          <w:u w:val="single"/>
        </w:rPr>
        <w:t xml:space="preserve"> by </w:t>
      </w:r>
      <w:r w:rsidRPr="00DC2CF6">
        <w:rPr>
          <w:rStyle w:val="Emphasis"/>
          <w:highlight w:val="green"/>
        </w:rPr>
        <w:t>weaken</w:t>
      </w:r>
      <w:r w:rsidRPr="00DC2CF6">
        <w:rPr>
          <w:rStyle w:val="Emphasis"/>
        </w:rPr>
        <w:t xml:space="preserve">ing </w:t>
      </w:r>
      <w:r w:rsidRPr="00DC2CF6">
        <w:rPr>
          <w:rStyle w:val="Emphasis"/>
          <w:highlight w:val="green"/>
        </w:rPr>
        <w:t>societies</w:t>
      </w:r>
      <w:r w:rsidRPr="00DC2CF6">
        <w:rPr>
          <w:u w:val="single"/>
        </w:rPr>
        <w:t xml:space="preserve">, undermining </w:t>
      </w:r>
      <w:r w:rsidRPr="00DC2CF6">
        <w:rPr>
          <w:rStyle w:val="Emphasis"/>
        </w:rPr>
        <w:t>resilience</w:t>
      </w:r>
      <w:r w:rsidRPr="00DC2CF6">
        <w:rPr>
          <w:u w:val="single"/>
        </w:rPr>
        <w:t xml:space="preserve">, and </w:t>
      </w:r>
      <w:r w:rsidRPr="00DC2CF6">
        <w:rPr>
          <w:rStyle w:val="Emphasis"/>
          <w:highlight w:val="green"/>
        </w:rPr>
        <w:t>exacerbating</w:t>
      </w:r>
      <w:r w:rsidRPr="00DC2CF6">
        <w:rPr>
          <w:rStyle w:val="Emphasis"/>
        </w:rPr>
        <w:t xml:space="preserve"> civil and inter-state </w:t>
      </w:r>
      <w:r w:rsidRPr="00DC2CF6">
        <w:rPr>
          <w:rStyle w:val="Emphasis"/>
          <w:highlight w:val="green"/>
        </w:rPr>
        <w:t>conflict</w:t>
      </w:r>
      <w:r w:rsidRPr="00DC2CF6">
        <w:rPr>
          <w:u w:val="single"/>
        </w:rPr>
        <w:t>.</w:t>
      </w:r>
      <w:r w:rsidRPr="00DC2CF6">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7B184078" w14:textId="77777777" w:rsidR="006B0592" w:rsidRPr="00DC2CF6" w:rsidRDefault="006B0592" w:rsidP="006B0592">
      <w:pPr>
        <w:rPr>
          <w:rStyle w:val="Emphasis"/>
        </w:rPr>
      </w:pPr>
      <w:r w:rsidRPr="00DC2CF6">
        <w:rPr>
          <w:u w:val="single"/>
        </w:rPr>
        <w:t xml:space="preserve">The </w:t>
      </w:r>
      <w:r w:rsidRPr="00DC2CF6">
        <w:rPr>
          <w:highlight w:val="green"/>
          <w:u w:val="single"/>
        </w:rPr>
        <w:t>COVID-19</w:t>
      </w:r>
      <w:r w:rsidRPr="00DC2CF6">
        <w:rPr>
          <w:u w:val="single"/>
        </w:rPr>
        <w:t xml:space="preserve"> is the most </w:t>
      </w:r>
      <w:r w:rsidRPr="00DC2CF6">
        <w:rPr>
          <w:rStyle w:val="Emphasis"/>
        </w:rPr>
        <w:t xml:space="preserve">demonic </w:t>
      </w:r>
      <w:r w:rsidRPr="00DC2CF6">
        <w:rPr>
          <w:rStyle w:val="Emphasis"/>
          <w:highlight w:val="green"/>
        </w:rPr>
        <w:t>pandemic</w:t>
      </w:r>
      <w:r w:rsidRPr="00DC2CF6">
        <w:rPr>
          <w:rStyle w:val="Emphasis"/>
        </w:rPr>
        <w:t xml:space="preserve"> threat in modern history</w:t>
      </w:r>
      <w:r w:rsidRPr="00DC2CF6">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DC2CF6">
        <w:rPr>
          <w:rStyle w:val="Emphasis"/>
          <w:highlight w:val="green"/>
        </w:rPr>
        <w:t>increase</w:t>
      </w:r>
      <w:r w:rsidRPr="00DC2CF6">
        <w:rPr>
          <w:rStyle w:val="Emphasis"/>
        </w:rPr>
        <w:t xml:space="preserve"> or decrease the risks associated with these twin threats, </w:t>
      </w:r>
      <w:r w:rsidRPr="00DC2CF6">
        <w:rPr>
          <w:rStyle w:val="Emphasis"/>
          <w:highlight w:val="green"/>
        </w:rPr>
        <w:t>climate change</w:t>
      </w:r>
      <w:r w:rsidRPr="00DC2CF6">
        <w:rPr>
          <w:rStyle w:val="Emphasis"/>
        </w:rPr>
        <w:t xml:space="preserve"> effects, and the next use of nuclear weapons in war.5</w:t>
      </w:r>
    </w:p>
    <w:p w14:paraId="6C6E2BD5" w14:textId="77777777" w:rsidR="006B0592" w:rsidRPr="00DC2CF6" w:rsidRDefault="006B0592" w:rsidP="006B0592">
      <w:pPr>
        <w:rPr>
          <w:rStyle w:val="Emphasis"/>
        </w:rPr>
      </w:pPr>
      <w:r w:rsidRPr="00DC2CF6">
        <w:rPr>
          <w:sz w:val="16"/>
        </w:rPr>
        <w:t xml:space="preserve">Today, the nine </w:t>
      </w:r>
      <w:r w:rsidRPr="00DC2CF6">
        <w:rPr>
          <w:rStyle w:val="Emphasis"/>
          <w:highlight w:val="green"/>
        </w:rPr>
        <w:t>nuclear weapons</w:t>
      </w:r>
      <w:r w:rsidRPr="00DC2CF6">
        <w:rPr>
          <w:rStyle w:val="Emphasis"/>
        </w:rPr>
        <w:t xml:space="preserve"> arsenals</w:t>
      </w:r>
      <w:r w:rsidRPr="00DC2CF6">
        <w:rPr>
          <w:u w:val="single"/>
        </w:rPr>
        <w:t xml:space="preserve"> not only can </w:t>
      </w:r>
      <w:r w:rsidRPr="00DC2CF6">
        <w:rPr>
          <w:rStyle w:val="Heading3Char"/>
          <w:rFonts w:cs="Calibri"/>
          <w:sz w:val="22"/>
          <w:szCs w:val="22"/>
          <w:highlight w:val="green"/>
        </w:rPr>
        <w:t>annihilate</w:t>
      </w:r>
      <w:r w:rsidRPr="00DC2CF6">
        <w:rPr>
          <w:rStyle w:val="Heading3Char"/>
          <w:rFonts w:cs="Calibri"/>
          <w:sz w:val="22"/>
          <w:szCs w:val="22"/>
        </w:rPr>
        <w:t xml:space="preserve"> hundreds of </w:t>
      </w:r>
      <w:r w:rsidRPr="00DC2CF6">
        <w:rPr>
          <w:rStyle w:val="Heading3Char"/>
          <w:rFonts w:cs="Calibri"/>
          <w:sz w:val="22"/>
          <w:szCs w:val="22"/>
          <w:highlight w:val="green"/>
        </w:rPr>
        <w:t>cities</w:t>
      </w:r>
      <w:r w:rsidRPr="00DC2CF6">
        <w:rPr>
          <w:u w:val="single"/>
        </w:rPr>
        <w:t xml:space="preserve">, but also </w:t>
      </w:r>
      <w:r w:rsidRPr="00DC2CF6">
        <w:rPr>
          <w:highlight w:val="green"/>
          <w:u w:val="single"/>
        </w:rPr>
        <w:t xml:space="preserve">cause </w:t>
      </w:r>
      <w:r w:rsidRPr="00DC2CF6">
        <w:rPr>
          <w:rStyle w:val="Emphasis"/>
        </w:rPr>
        <w:t xml:space="preserve">nuclear </w:t>
      </w:r>
      <w:r w:rsidRPr="00DC2CF6">
        <w:rPr>
          <w:rStyle w:val="Emphasis"/>
          <w:highlight w:val="green"/>
        </w:rPr>
        <w:t xml:space="preserve">winter and </w:t>
      </w:r>
      <w:r w:rsidRPr="00DC2CF6">
        <w:rPr>
          <w:rStyle w:val="Emphasis"/>
        </w:rPr>
        <w:t xml:space="preserve">mass </w:t>
      </w:r>
      <w:r w:rsidRPr="00DC2CF6">
        <w:rPr>
          <w:rStyle w:val="Emphasis"/>
          <w:highlight w:val="green"/>
        </w:rPr>
        <w:t>starvation</w:t>
      </w:r>
      <w:r w:rsidRPr="00DC2CF6">
        <w:rPr>
          <w:highlight w:val="green"/>
          <w:u w:val="single"/>
        </w:rPr>
        <w:t xml:space="preserve"> of</w:t>
      </w:r>
      <w:r w:rsidRPr="00DC2CF6">
        <w:rPr>
          <w:u w:val="single"/>
        </w:rPr>
        <w:t xml:space="preserve"> a billion or more people, if not </w:t>
      </w:r>
      <w:r w:rsidRPr="00DC2CF6">
        <w:rPr>
          <w:highlight w:val="green"/>
          <w:u w:val="single"/>
        </w:rPr>
        <w:t xml:space="preserve">the </w:t>
      </w:r>
      <w:r w:rsidRPr="00DC2CF6">
        <w:rPr>
          <w:rStyle w:val="Heading3Char"/>
          <w:rFonts w:cs="Calibri"/>
          <w:sz w:val="22"/>
          <w:szCs w:val="22"/>
          <w:highlight w:val="green"/>
        </w:rPr>
        <w:t>entire</w:t>
      </w:r>
      <w:r w:rsidRPr="00DC2CF6">
        <w:rPr>
          <w:rStyle w:val="Heading3Char"/>
          <w:rFonts w:cs="Calibri"/>
          <w:sz w:val="22"/>
          <w:szCs w:val="22"/>
        </w:rPr>
        <w:t xml:space="preserve"> human </w:t>
      </w:r>
      <w:r w:rsidRPr="00DC2CF6">
        <w:rPr>
          <w:rStyle w:val="Heading3Char"/>
          <w:rFonts w:cs="Calibri"/>
          <w:sz w:val="22"/>
          <w:szCs w:val="22"/>
          <w:highlight w:val="green"/>
        </w:rPr>
        <w:t>species</w:t>
      </w:r>
      <w:r w:rsidRPr="00DC2CF6">
        <w:rPr>
          <w:u w:val="single"/>
        </w:rPr>
        <w:t xml:space="preserve">. </w:t>
      </w:r>
      <w:r w:rsidRPr="00DC2CF6">
        <w:rPr>
          <w:sz w:val="16"/>
        </w:rPr>
        <w:t xml:space="preserve">Concurrently, </w:t>
      </w:r>
      <w:r w:rsidRPr="00DC2CF6">
        <w:rPr>
          <w:highlight w:val="green"/>
          <w:u w:val="single"/>
        </w:rPr>
        <w:t>climate change</w:t>
      </w:r>
      <w:r w:rsidRPr="00DC2CF6">
        <w:rPr>
          <w:u w:val="single"/>
        </w:rPr>
        <w:t xml:space="preserve"> is </w:t>
      </w:r>
      <w:r w:rsidRPr="00DC2CF6">
        <w:rPr>
          <w:rStyle w:val="Emphasis"/>
          <w:highlight w:val="green"/>
        </w:rPr>
        <w:t>enveloping</w:t>
      </w:r>
      <w:r w:rsidRPr="00DC2CF6">
        <w:rPr>
          <w:rStyle w:val="Emphasis"/>
        </w:rPr>
        <w:t xml:space="preserve"> the </w:t>
      </w:r>
      <w:r w:rsidRPr="00DC2CF6">
        <w:rPr>
          <w:rStyle w:val="Emphasis"/>
          <w:highlight w:val="green"/>
        </w:rPr>
        <w:t>planet with</w:t>
      </w:r>
      <w:r w:rsidRPr="00DC2CF6">
        <w:rPr>
          <w:rStyle w:val="Emphasis"/>
        </w:rPr>
        <w:t xml:space="preserve"> more frequent</w:t>
      </w:r>
      <w:r w:rsidRPr="00DC2CF6">
        <w:rPr>
          <w:u w:val="single"/>
        </w:rPr>
        <w:t xml:space="preserve"> and </w:t>
      </w:r>
      <w:r w:rsidRPr="00DC2CF6">
        <w:rPr>
          <w:rStyle w:val="Emphasis"/>
        </w:rPr>
        <w:t xml:space="preserve">intense </w:t>
      </w:r>
      <w:r w:rsidRPr="00DC2CF6">
        <w:rPr>
          <w:rStyle w:val="Emphasis"/>
          <w:highlight w:val="green"/>
        </w:rPr>
        <w:t>storms</w:t>
      </w:r>
      <w:r w:rsidRPr="00DC2CF6">
        <w:rPr>
          <w:highlight w:val="green"/>
          <w:u w:val="single"/>
        </w:rPr>
        <w:t xml:space="preserve">, accelerating </w:t>
      </w:r>
      <w:r w:rsidRPr="00DC2CF6">
        <w:rPr>
          <w:rStyle w:val="Emphasis"/>
          <w:highlight w:val="green"/>
        </w:rPr>
        <w:t>sea</w:t>
      </w:r>
      <w:r w:rsidRPr="00DC2CF6">
        <w:rPr>
          <w:rStyle w:val="Emphasis"/>
        </w:rPr>
        <w:t xml:space="preserve"> level </w:t>
      </w:r>
      <w:r w:rsidRPr="00DC2CF6">
        <w:rPr>
          <w:rStyle w:val="Emphasis"/>
          <w:highlight w:val="green"/>
        </w:rPr>
        <w:t>rise</w:t>
      </w:r>
      <w:r w:rsidRPr="00DC2CF6">
        <w:rPr>
          <w:u w:val="single"/>
        </w:rPr>
        <w:t xml:space="preserve">, and advancing </w:t>
      </w:r>
      <w:r w:rsidRPr="00DC2CF6">
        <w:rPr>
          <w:rStyle w:val="Emphasis"/>
        </w:rPr>
        <w:t>rapid ecological change</w:t>
      </w:r>
      <w:r w:rsidRPr="00DC2CF6">
        <w:rPr>
          <w:u w:val="single"/>
        </w:rPr>
        <w:t xml:space="preserve">, expressed in </w:t>
      </w:r>
      <w:r w:rsidRPr="00DC2CF6">
        <w:rPr>
          <w:rStyle w:val="Emphasis"/>
          <w:highlight w:val="green"/>
        </w:rPr>
        <w:t>unprecedented</w:t>
      </w:r>
      <w:r w:rsidRPr="00DC2CF6">
        <w:rPr>
          <w:rStyle w:val="Emphasis"/>
        </w:rPr>
        <w:t xml:space="preserve"> forest </w:t>
      </w:r>
      <w:r w:rsidRPr="00DC2CF6">
        <w:rPr>
          <w:rStyle w:val="Emphasis"/>
          <w:highlight w:val="green"/>
        </w:rPr>
        <w:t>fires</w:t>
      </w:r>
      <w:r w:rsidRPr="00DC2CF6">
        <w:rPr>
          <w:u w:val="single"/>
        </w:rPr>
        <w:t xml:space="preserve"> across the world</w:t>
      </w:r>
      <w:r w:rsidRPr="00DC2CF6">
        <w:rPr>
          <w:sz w:val="16"/>
        </w:rPr>
        <w:t xml:space="preserve">. </w:t>
      </w:r>
      <w:r w:rsidRPr="00DC2CF6">
        <w:rPr>
          <w:u w:val="single"/>
        </w:rPr>
        <w:t xml:space="preserve">Already </w:t>
      </w:r>
      <w:r w:rsidRPr="00DC2CF6">
        <w:rPr>
          <w:rStyle w:val="Emphasis"/>
        </w:rPr>
        <w:t>stretched</w:t>
      </w:r>
      <w:r w:rsidRPr="00DC2CF6">
        <w:rPr>
          <w:u w:val="single"/>
        </w:rPr>
        <w:t xml:space="preserve"> to a breaking point</w:t>
      </w:r>
      <w:r w:rsidRPr="00DC2CF6">
        <w:rPr>
          <w:sz w:val="16"/>
        </w:rPr>
        <w:t xml:space="preserve"> in many countries, </w:t>
      </w:r>
      <w:r w:rsidRPr="00DC2CF6">
        <w:rPr>
          <w:u w:val="single"/>
        </w:rPr>
        <w:t xml:space="preserve">the current pandemic may overcome resilience to the point of near or </w:t>
      </w:r>
      <w:r w:rsidRPr="00DC2CF6">
        <w:rPr>
          <w:rStyle w:val="Emphasis"/>
        </w:rPr>
        <w:t>actual collapse of social, economic, and political order.</w:t>
      </w:r>
    </w:p>
    <w:p w14:paraId="59948E7A" w14:textId="77777777" w:rsidR="006B0592" w:rsidRPr="00DC2CF6" w:rsidRDefault="006B0592" w:rsidP="006B0592">
      <w:pPr>
        <w:rPr>
          <w:u w:val="single"/>
        </w:rPr>
      </w:pPr>
      <w:r w:rsidRPr="00DC2CF6">
        <w:rPr>
          <w:sz w:val="16"/>
        </w:rPr>
        <w:t xml:space="preserve">In this extraordinary moment, </w:t>
      </w:r>
      <w:r w:rsidRPr="00DC2CF6">
        <w:rPr>
          <w:u w:val="single"/>
        </w:rPr>
        <w:t xml:space="preserve">it is timely to </w:t>
      </w:r>
      <w:r w:rsidRPr="00DC2CF6">
        <w:rPr>
          <w:rStyle w:val="Emphasis"/>
        </w:rPr>
        <w:t>reflect</w:t>
      </w:r>
      <w:r w:rsidRPr="00DC2CF6">
        <w:rPr>
          <w:u w:val="single"/>
        </w:rPr>
        <w:t xml:space="preserve"> on the existence and </w:t>
      </w:r>
      <w:r w:rsidRPr="00DC2CF6">
        <w:rPr>
          <w:rStyle w:val="Emphasis"/>
        </w:rPr>
        <w:t xml:space="preserve">possible uses of </w:t>
      </w:r>
      <w:r w:rsidRPr="00DC2CF6">
        <w:rPr>
          <w:rStyle w:val="Emphasis"/>
          <w:highlight w:val="green"/>
        </w:rPr>
        <w:t>w</w:t>
      </w:r>
      <w:r w:rsidRPr="00DC2CF6">
        <w:rPr>
          <w:rStyle w:val="Emphasis"/>
        </w:rPr>
        <w:t xml:space="preserve">eapons of </w:t>
      </w:r>
      <w:r w:rsidRPr="00DC2CF6">
        <w:rPr>
          <w:rStyle w:val="Emphasis"/>
          <w:highlight w:val="green"/>
        </w:rPr>
        <w:t>m</w:t>
      </w:r>
      <w:r w:rsidRPr="00DC2CF6">
        <w:rPr>
          <w:rStyle w:val="Emphasis"/>
        </w:rPr>
        <w:t xml:space="preserve">ass </w:t>
      </w:r>
      <w:r w:rsidRPr="00DC2CF6">
        <w:rPr>
          <w:rStyle w:val="Emphasis"/>
          <w:highlight w:val="green"/>
        </w:rPr>
        <w:t>d</w:t>
      </w:r>
      <w:r w:rsidRPr="00DC2CF6">
        <w:rPr>
          <w:rStyle w:val="Emphasis"/>
        </w:rPr>
        <w:t xml:space="preserve">estruction </w:t>
      </w:r>
      <w:r w:rsidRPr="00DC2CF6">
        <w:rPr>
          <w:rStyle w:val="Emphasis"/>
          <w:highlight w:val="green"/>
        </w:rPr>
        <w:t>under pandemic</w:t>
      </w:r>
      <w:r w:rsidRPr="00DC2CF6">
        <w:rPr>
          <w:rStyle w:val="Emphasis"/>
        </w:rPr>
        <w:t xml:space="preserve"> conditions</w:t>
      </w:r>
      <w:r w:rsidRPr="00DC2CF6">
        <w:rPr>
          <w:sz w:val="16"/>
        </w:rPr>
        <w:t xml:space="preserve"> – most importantly, </w:t>
      </w:r>
      <w:r w:rsidRPr="00DC2CF6">
        <w:rPr>
          <w:rStyle w:val="Emphasis"/>
        </w:rPr>
        <w:t>nuclear weapons</w:t>
      </w:r>
      <w:r w:rsidRPr="00DC2CF6">
        <w:rPr>
          <w:u w:val="single"/>
        </w:rPr>
        <w:t xml:space="preserve">, but also </w:t>
      </w:r>
      <w:r w:rsidRPr="00DC2CF6">
        <w:rPr>
          <w:rStyle w:val="Emphasis"/>
        </w:rPr>
        <w:t>chemical</w:t>
      </w:r>
      <w:r w:rsidRPr="00DC2CF6">
        <w:rPr>
          <w:u w:val="single"/>
        </w:rPr>
        <w:t xml:space="preserve"> and </w:t>
      </w:r>
      <w:r w:rsidRPr="00DC2CF6">
        <w:rPr>
          <w:rStyle w:val="Emphasis"/>
        </w:rPr>
        <w:t>biological</w:t>
      </w:r>
      <w:r w:rsidRPr="00DC2CF6">
        <w:rPr>
          <w:u w:val="single"/>
        </w:rPr>
        <w:t xml:space="preserve"> weapons</w:t>
      </w:r>
      <w:r w:rsidRPr="00DC2CF6">
        <w:rPr>
          <w:sz w:val="16"/>
        </w:rPr>
        <w:t xml:space="preserve">. Moments of </w:t>
      </w:r>
      <w:r w:rsidRPr="00DC2CF6">
        <w:rPr>
          <w:rStyle w:val="Emphasis"/>
        </w:rPr>
        <w:t xml:space="preserve">extreme </w:t>
      </w:r>
      <w:r w:rsidRPr="00DC2CF6">
        <w:rPr>
          <w:rStyle w:val="Emphasis"/>
          <w:highlight w:val="green"/>
        </w:rPr>
        <w:t xml:space="preserve">crisis </w:t>
      </w:r>
      <w:r w:rsidRPr="00DC2CF6">
        <w:rPr>
          <w:rStyle w:val="Emphasis"/>
        </w:rPr>
        <w:t>and vulnerability</w:t>
      </w:r>
      <w:r w:rsidRPr="00DC2CF6">
        <w:rPr>
          <w:u w:val="single"/>
        </w:rPr>
        <w:t xml:space="preserve"> can </w:t>
      </w:r>
      <w:r w:rsidRPr="00DC2CF6">
        <w:rPr>
          <w:highlight w:val="green"/>
          <w:u w:val="single"/>
        </w:rPr>
        <w:t xml:space="preserve">prompt </w:t>
      </w:r>
      <w:r w:rsidRPr="00DC2CF6">
        <w:rPr>
          <w:rStyle w:val="Emphasis"/>
          <w:highlight w:val="green"/>
        </w:rPr>
        <w:t>aggressive</w:t>
      </w:r>
      <w:r w:rsidRPr="00DC2CF6">
        <w:rPr>
          <w:u w:val="single"/>
        </w:rPr>
        <w:t xml:space="preserve"> and counterintuitive </w:t>
      </w:r>
      <w:r w:rsidRPr="00DC2CF6">
        <w:rPr>
          <w:rStyle w:val="Emphasis"/>
          <w:highlight w:val="green"/>
        </w:rPr>
        <w:t>actions</w:t>
      </w:r>
      <w:r w:rsidRPr="00DC2CF6">
        <w:rPr>
          <w:u w:val="single"/>
        </w:rPr>
        <w:t xml:space="preserve"> that in turn may destabilize already precariously balanced threat systems, underpinned by conventional and nuclear weapons, as well as the threat of weaponized </w:t>
      </w:r>
      <w:r w:rsidRPr="00DC2CF6">
        <w:rPr>
          <w:rStyle w:val="Emphasis"/>
        </w:rPr>
        <w:t>chemical and biological technologies</w:t>
      </w:r>
      <w:r w:rsidRPr="00DC2CF6">
        <w:rPr>
          <w:sz w:val="16"/>
        </w:rPr>
        <w:t xml:space="preserve">. Consequently, </w:t>
      </w:r>
      <w:r w:rsidRPr="00DC2CF6">
        <w:rPr>
          <w:u w:val="single"/>
        </w:rPr>
        <w:t xml:space="preserve">the </w:t>
      </w:r>
      <w:r w:rsidRPr="00DC2CF6">
        <w:rPr>
          <w:rStyle w:val="Emphasis"/>
          <w:highlight w:val="green"/>
        </w:rPr>
        <w:t>risk</w:t>
      </w:r>
      <w:r w:rsidRPr="00DC2CF6">
        <w:rPr>
          <w:rStyle w:val="Emphasis"/>
        </w:rPr>
        <w:t xml:space="preserve"> of the use of weapons of mass destruction</w:t>
      </w:r>
      <w:r w:rsidRPr="00DC2CF6">
        <w:rPr>
          <w:u w:val="single"/>
        </w:rPr>
        <w:t xml:space="preserve"> (WMD), especially nuclear weapons, </w:t>
      </w:r>
      <w:r w:rsidRPr="00DC2CF6">
        <w:rPr>
          <w:rStyle w:val="Emphasis"/>
          <w:highlight w:val="green"/>
        </w:rPr>
        <w:t>increases</w:t>
      </w:r>
      <w:r w:rsidRPr="00DC2CF6">
        <w:rPr>
          <w:u w:val="single"/>
        </w:rPr>
        <w:t xml:space="preserve"> at such times, possibly sharply.</w:t>
      </w:r>
    </w:p>
    <w:p w14:paraId="332AC127" w14:textId="77777777" w:rsidR="006B0592" w:rsidRPr="00DC2CF6" w:rsidRDefault="006B0592" w:rsidP="006B0592">
      <w:pPr>
        <w:rPr>
          <w:u w:val="single"/>
        </w:rPr>
      </w:pPr>
      <w:r w:rsidRPr="00DC2CF6">
        <w:rPr>
          <w:sz w:val="16"/>
        </w:rPr>
        <w:t xml:space="preserve">The </w:t>
      </w:r>
      <w:r w:rsidRPr="00DC2CF6">
        <w:rPr>
          <w:u w:val="single"/>
        </w:rPr>
        <w:t xml:space="preserve">COVID-19 pandemic is </w:t>
      </w:r>
      <w:r w:rsidRPr="00DC2CF6">
        <w:rPr>
          <w:rStyle w:val="Emphasis"/>
        </w:rPr>
        <w:t>clearly driving massive, rapid, and unpredictable changes</w:t>
      </w:r>
      <w:r w:rsidRPr="00DC2CF6">
        <w:rPr>
          <w:u w:val="single"/>
        </w:rPr>
        <w:t xml:space="preserve"> that will </w:t>
      </w:r>
      <w:r w:rsidRPr="00DC2CF6">
        <w:rPr>
          <w:rStyle w:val="Emphasis"/>
        </w:rPr>
        <w:t>redefine every aspect of the human condition</w:t>
      </w:r>
      <w:r w:rsidRPr="00DC2CF6">
        <w:rPr>
          <w:u w:val="single"/>
        </w:rPr>
        <w:t xml:space="preserve">, including </w:t>
      </w:r>
      <w:r w:rsidRPr="00DC2CF6">
        <w:rPr>
          <w:rStyle w:val="Emphasis"/>
        </w:rPr>
        <w:t>WMD</w:t>
      </w:r>
      <w:r w:rsidRPr="00DC2CF6">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DC2CF6">
        <w:rPr>
          <w:u w:val="single"/>
        </w:rPr>
        <w:t xml:space="preserve">In a world </w:t>
      </w:r>
      <w:r w:rsidRPr="00DC2CF6">
        <w:rPr>
          <w:rStyle w:val="Emphasis"/>
        </w:rPr>
        <w:t>reshaped by pandemics</w:t>
      </w:r>
      <w:r w:rsidRPr="00DC2CF6">
        <w:rPr>
          <w:u w:val="single"/>
        </w:rPr>
        <w:t xml:space="preserve">, </w:t>
      </w:r>
      <w:r w:rsidRPr="00DC2CF6">
        <w:rPr>
          <w:rStyle w:val="Emphasis"/>
        </w:rPr>
        <w:t>nuclear weapons</w:t>
      </w:r>
      <w:r w:rsidRPr="00DC2CF6">
        <w:rPr>
          <w:u w:val="single"/>
        </w:rPr>
        <w:t xml:space="preserve"> – as well as correlated </w:t>
      </w:r>
      <w:r w:rsidRPr="00DC2CF6">
        <w:rPr>
          <w:rStyle w:val="Emphasis"/>
        </w:rPr>
        <w:t>non-nuclear WMD</w:t>
      </w:r>
      <w:r w:rsidRPr="00DC2CF6">
        <w:rPr>
          <w:u w:val="single"/>
        </w:rPr>
        <w:t xml:space="preserve">, </w:t>
      </w:r>
      <w:r w:rsidRPr="00DC2CF6">
        <w:rPr>
          <w:rStyle w:val="Emphasis"/>
        </w:rPr>
        <w:t>nuclear alliances</w:t>
      </w:r>
      <w:r w:rsidRPr="00DC2CF6">
        <w:rPr>
          <w:u w:val="single"/>
        </w:rPr>
        <w:t xml:space="preserve">, </w:t>
      </w:r>
      <w:r w:rsidRPr="00DC2CF6">
        <w:rPr>
          <w:rStyle w:val="Emphasis"/>
        </w:rPr>
        <w:t>“deterrence” doctrines</w:t>
      </w:r>
      <w:r w:rsidRPr="00DC2CF6">
        <w:rPr>
          <w:u w:val="single"/>
        </w:rPr>
        <w:t xml:space="preserve">, operational and </w:t>
      </w:r>
      <w:r w:rsidRPr="00DC2CF6">
        <w:rPr>
          <w:rStyle w:val="Emphasis"/>
        </w:rPr>
        <w:t>declaratory policies</w:t>
      </w:r>
      <w:r w:rsidRPr="00DC2CF6">
        <w:rPr>
          <w:u w:val="single"/>
        </w:rPr>
        <w:t xml:space="preserve">, nuclear </w:t>
      </w:r>
      <w:r w:rsidRPr="00DC2CF6">
        <w:rPr>
          <w:rStyle w:val="Emphasis"/>
        </w:rPr>
        <w:t>extended deterrence</w:t>
      </w:r>
      <w:r w:rsidRPr="00DC2CF6">
        <w:rPr>
          <w:u w:val="single"/>
        </w:rPr>
        <w:t xml:space="preserve">, organizational practices, and the </w:t>
      </w:r>
      <w:r w:rsidRPr="00DC2CF6">
        <w:rPr>
          <w:rFonts w:eastAsiaTheme="majorEastAsia"/>
          <w:b/>
          <w:sz w:val="32"/>
          <w:u w:val="single"/>
        </w:rPr>
        <w:t>existential risks</w:t>
      </w:r>
      <w:r w:rsidRPr="00DC2CF6">
        <w:rPr>
          <w:u w:val="single"/>
        </w:rPr>
        <w:t xml:space="preserve"> posed by retaining these capabilities – are all up for redefinition.</w:t>
      </w:r>
    </w:p>
    <w:p w14:paraId="0A40BF0D" w14:textId="77777777" w:rsidR="006B0592" w:rsidRPr="00DC2CF6" w:rsidRDefault="006B0592" w:rsidP="006B0592">
      <w:pPr>
        <w:rPr>
          <w:sz w:val="16"/>
        </w:rPr>
      </w:pPr>
      <w:r w:rsidRPr="00DC2CF6">
        <w:rPr>
          <w:sz w:val="16"/>
        </w:rPr>
        <w:t xml:space="preserve">A </w:t>
      </w:r>
      <w:r w:rsidRPr="00DC2CF6">
        <w:rPr>
          <w:highlight w:val="green"/>
          <w:u w:val="single"/>
        </w:rPr>
        <w:t>pandemic</w:t>
      </w:r>
      <w:r w:rsidRPr="00DC2CF6">
        <w:rPr>
          <w:u w:val="single"/>
        </w:rPr>
        <w:t xml:space="preserve"> has potential to </w:t>
      </w:r>
      <w:r w:rsidRPr="00DC2CF6">
        <w:rPr>
          <w:rStyle w:val="Emphasis"/>
          <w:highlight w:val="green"/>
        </w:rPr>
        <w:t>destabilize</w:t>
      </w:r>
      <w:r w:rsidRPr="00DC2CF6">
        <w:rPr>
          <w:rStyle w:val="Emphasis"/>
        </w:rPr>
        <w:t xml:space="preserve"> a nuclear-prone conflict by </w:t>
      </w:r>
      <w:r w:rsidRPr="00DC2CF6">
        <w:rPr>
          <w:rStyle w:val="Emphasis"/>
          <w:highlight w:val="green"/>
        </w:rPr>
        <w:t>incapacitating</w:t>
      </w:r>
      <w:r w:rsidRPr="00DC2CF6">
        <w:rPr>
          <w:u w:val="single"/>
        </w:rPr>
        <w:t xml:space="preserve"> the supreme nuclear commander or </w:t>
      </w:r>
      <w:r w:rsidRPr="00DC2CF6">
        <w:rPr>
          <w:rStyle w:val="Emphasis"/>
          <w:highlight w:val="green"/>
        </w:rPr>
        <w:t>commanders</w:t>
      </w:r>
      <w:r w:rsidRPr="00DC2CF6">
        <w:rPr>
          <w:highlight w:val="green"/>
          <w:u w:val="single"/>
        </w:rPr>
        <w:t xml:space="preserve"> who</w:t>
      </w:r>
      <w:r w:rsidRPr="00DC2CF6">
        <w:rPr>
          <w:u w:val="single"/>
        </w:rPr>
        <w:t xml:space="preserve"> have to </w:t>
      </w:r>
      <w:r w:rsidRPr="00DC2CF6">
        <w:rPr>
          <w:rStyle w:val="Emphasis"/>
          <w:highlight w:val="green"/>
        </w:rPr>
        <w:t>issue nuclear strike</w:t>
      </w:r>
      <w:r w:rsidRPr="00DC2CF6">
        <w:rPr>
          <w:rStyle w:val="Emphasis"/>
        </w:rPr>
        <w:t xml:space="preserve"> orders</w:t>
      </w:r>
      <w:r w:rsidRPr="00DC2CF6">
        <w:rPr>
          <w:u w:val="single"/>
        </w:rPr>
        <w:t xml:space="preserve">, creating </w:t>
      </w:r>
      <w:r w:rsidRPr="00DC2CF6">
        <w:rPr>
          <w:highlight w:val="green"/>
          <w:u w:val="single"/>
        </w:rPr>
        <w:t>uncertainty</w:t>
      </w:r>
      <w:r w:rsidRPr="00DC2CF6">
        <w:rPr>
          <w:u w:val="single"/>
        </w:rPr>
        <w:t xml:space="preserve"> as to who is in charge, how to handle nuclear mistakes</w:t>
      </w:r>
      <w:r w:rsidRPr="00DC2CF6">
        <w:rPr>
          <w:sz w:val="16"/>
        </w:rPr>
        <w:t xml:space="preserve"> (such as errors, accidents, technological failures, and entanglement with conventional operations gone awry), </w:t>
      </w:r>
      <w:r w:rsidRPr="00DC2CF6">
        <w:rPr>
          <w:u w:val="single"/>
        </w:rPr>
        <w:t xml:space="preserve">and opening a brief opportunity for a </w:t>
      </w:r>
      <w:r w:rsidRPr="00DC2CF6">
        <w:rPr>
          <w:highlight w:val="green"/>
          <w:u w:val="single"/>
        </w:rPr>
        <w:t>first strike</w:t>
      </w:r>
      <w:r w:rsidRPr="00DC2CF6">
        <w:rPr>
          <w:sz w:val="16"/>
        </w:rPr>
        <w:t xml:space="preserve"> at a time when the COVID-infected state may not be able to retaliate efficiently – or at all – </w:t>
      </w:r>
      <w:r w:rsidRPr="00DC2CF6">
        <w:rPr>
          <w:u w:val="single"/>
        </w:rPr>
        <w:t xml:space="preserve">due to leadership </w:t>
      </w:r>
      <w:r w:rsidRPr="00DC2CF6">
        <w:rPr>
          <w:highlight w:val="green"/>
          <w:u w:val="single"/>
        </w:rPr>
        <w:t>confusion</w:t>
      </w:r>
      <w:r w:rsidRPr="00DC2CF6">
        <w:rPr>
          <w:u w:val="single"/>
        </w:rPr>
        <w:t>.</w:t>
      </w:r>
      <w:r w:rsidRPr="00DC2CF6">
        <w:rPr>
          <w:sz w:val="16"/>
        </w:rPr>
        <w:t xml:space="preserve"> In some nuclear-laden conflicts, </w:t>
      </w:r>
      <w:r w:rsidRPr="00DC2CF6">
        <w:rPr>
          <w:u w:val="single"/>
        </w:rPr>
        <w:t xml:space="preserve">a state might use a </w:t>
      </w:r>
      <w:r w:rsidRPr="00DC2CF6">
        <w:rPr>
          <w:highlight w:val="green"/>
          <w:u w:val="single"/>
        </w:rPr>
        <w:t>pandemic</w:t>
      </w:r>
      <w:r w:rsidRPr="00DC2CF6">
        <w:rPr>
          <w:u w:val="single"/>
        </w:rPr>
        <w:t xml:space="preserve"> as a </w:t>
      </w:r>
      <w:r w:rsidRPr="00DC2CF6">
        <w:rPr>
          <w:highlight w:val="green"/>
          <w:u w:val="single"/>
        </w:rPr>
        <w:t>cover for</w:t>
      </w:r>
      <w:r w:rsidRPr="00DC2CF6">
        <w:rPr>
          <w:u w:val="single"/>
        </w:rPr>
        <w:t xml:space="preserve"> political or military </w:t>
      </w:r>
      <w:r w:rsidRPr="00DC2CF6">
        <w:rPr>
          <w:highlight w:val="green"/>
          <w:u w:val="single"/>
        </w:rPr>
        <w:t>provocations</w:t>
      </w:r>
      <w:r w:rsidRPr="00DC2CF6">
        <w:rPr>
          <w:u w:val="single"/>
        </w:rPr>
        <w:t xml:space="preserve"> in the belief that the </w:t>
      </w:r>
      <w:r w:rsidRPr="00DC2CF6">
        <w:rPr>
          <w:highlight w:val="green"/>
          <w:u w:val="single"/>
        </w:rPr>
        <w:t>adversary</w:t>
      </w:r>
      <w:r w:rsidRPr="00DC2CF6">
        <w:rPr>
          <w:u w:val="single"/>
        </w:rPr>
        <w:t xml:space="preserve"> is </w:t>
      </w:r>
      <w:r w:rsidRPr="00DC2CF6">
        <w:rPr>
          <w:highlight w:val="green"/>
          <w:u w:val="single"/>
        </w:rPr>
        <w:t>distracted</w:t>
      </w:r>
      <w:r w:rsidRPr="00DC2CF6">
        <w:rPr>
          <w:u w:val="single"/>
        </w:rPr>
        <w:t xml:space="preserve"> and partly disabled by the pandemic, increasing the risk of war in a nuclear-prone conflict</w:t>
      </w:r>
      <w:r w:rsidRPr="00DC2CF6">
        <w:rPr>
          <w:sz w:val="16"/>
        </w:rPr>
        <w:t xml:space="preserve">. At the same time, </w:t>
      </w:r>
      <w:r w:rsidRPr="00DC2CF6">
        <w:rPr>
          <w:u w:val="single"/>
        </w:rPr>
        <w:t xml:space="preserve">a pandemic may lead nuclear armed states to </w:t>
      </w:r>
      <w:r w:rsidRPr="00DC2CF6">
        <w:rPr>
          <w:highlight w:val="green"/>
          <w:u w:val="single"/>
        </w:rPr>
        <w:t>increase</w:t>
      </w:r>
      <w:r w:rsidRPr="00DC2CF6">
        <w:rPr>
          <w:u w:val="single"/>
        </w:rPr>
        <w:t xml:space="preserve"> the </w:t>
      </w:r>
      <w:r w:rsidRPr="00DC2CF6">
        <w:rPr>
          <w:highlight w:val="green"/>
          <w:u w:val="single"/>
        </w:rPr>
        <w:t xml:space="preserve">isolation </w:t>
      </w:r>
      <w:r w:rsidRPr="00DC2CF6">
        <w:rPr>
          <w:u w:val="single"/>
        </w:rPr>
        <w:t xml:space="preserve">and </w:t>
      </w:r>
      <w:r w:rsidRPr="00DC2CF6">
        <w:rPr>
          <w:highlight w:val="green"/>
          <w:u w:val="single"/>
        </w:rPr>
        <w:t>sanctions</w:t>
      </w:r>
      <w:r w:rsidRPr="00DC2CF6">
        <w:rPr>
          <w:sz w:val="16"/>
        </w:rPr>
        <w:t xml:space="preserve"> against a nuclear adversary, making it even harder to stop the spread of the disease, in turn creating a pandemic reservoir and transmission risk back to the nuclear armed state or its allies.</w:t>
      </w:r>
    </w:p>
    <w:p w14:paraId="70EE0CF1" w14:textId="77777777" w:rsidR="006B0592" w:rsidRPr="00DC2CF6" w:rsidRDefault="006B0592" w:rsidP="006B0592">
      <w:pPr>
        <w:rPr>
          <w:sz w:val="16"/>
        </w:rPr>
      </w:pPr>
      <w:r w:rsidRPr="00DC2CF6">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DC2CF6">
        <w:rPr>
          <w:u w:val="single"/>
        </w:rPr>
        <w:t>militaries may cooperate to control pandemic transmission</w:t>
      </w:r>
      <w:r w:rsidRPr="00DC2CF6">
        <w:rPr>
          <w:sz w:val="16"/>
        </w:rPr>
        <w:t>, including by working together against criminal-terrorist non-state actors that are trafficking people or by joining forces to ensure that a new pathogen is not developed as a bioweapon.</w:t>
      </w:r>
    </w:p>
    <w:p w14:paraId="777374BB" w14:textId="77777777" w:rsidR="006B0592" w:rsidRPr="00DC2CF6" w:rsidRDefault="006B0592" w:rsidP="006B0592">
      <w:pPr>
        <w:rPr>
          <w:u w:val="single"/>
        </w:rPr>
      </w:pPr>
      <w:r w:rsidRPr="00DC2CF6">
        <w:rPr>
          <w:sz w:val="16"/>
        </w:rPr>
        <w:t xml:space="preserve">To date, </w:t>
      </w:r>
      <w:r w:rsidRPr="00DC2CF6">
        <w:rPr>
          <w:u w:val="single"/>
        </w:rPr>
        <w:t xml:space="preserve">however, the COVID-19 pandemic has increased the isolation of some nuclear-armed states and provided a textbook case of the </w:t>
      </w:r>
      <w:r w:rsidRPr="00DC2CF6">
        <w:rPr>
          <w:rStyle w:val="Emphasis"/>
          <w:highlight w:val="green"/>
        </w:rPr>
        <w:t xml:space="preserve">failure </w:t>
      </w:r>
      <w:r w:rsidRPr="00DC2CF6">
        <w:rPr>
          <w:rStyle w:val="Emphasis"/>
        </w:rPr>
        <w:t xml:space="preserve">of states </w:t>
      </w:r>
      <w:r w:rsidRPr="00DC2CF6">
        <w:rPr>
          <w:rStyle w:val="Emphasis"/>
          <w:highlight w:val="green"/>
        </w:rPr>
        <w:t>to cooperate</w:t>
      </w:r>
      <w:r w:rsidRPr="00DC2CF6">
        <w:rPr>
          <w:rStyle w:val="Emphasis"/>
        </w:rPr>
        <w:t xml:space="preserve"> to overcome the pandemic</w:t>
      </w:r>
      <w:r w:rsidRPr="00DC2CF6">
        <w:rPr>
          <w:u w:val="single"/>
        </w:rPr>
        <w:t>. Borders have slammed shut, trade shut down, and budgets blown out</w:t>
      </w:r>
      <w:r w:rsidRPr="00DC2CF6">
        <w:rPr>
          <w:sz w:val="16"/>
        </w:rPr>
        <w:t xml:space="preserve">, creating </w:t>
      </w:r>
      <w:r w:rsidRPr="00DC2CF6">
        <w:rPr>
          <w:u w:val="single"/>
        </w:rPr>
        <w:t xml:space="preserve">enormous pressure to focus on immediate domestic priorities. Foreign policies have become markedly more nationalistic. </w:t>
      </w:r>
      <w:r w:rsidRPr="00DC2CF6">
        <w:rPr>
          <w:highlight w:val="green"/>
          <w:u w:val="single"/>
        </w:rPr>
        <w:t xml:space="preserve">Dependence on </w:t>
      </w:r>
      <w:r w:rsidRPr="00DC2CF6">
        <w:rPr>
          <w:rStyle w:val="Emphasis"/>
          <w:highlight w:val="green"/>
        </w:rPr>
        <w:t>nuclear weapons</w:t>
      </w:r>
      <w:r w:rsidRPr="00DC2CF6">
        <w:rPr>
          <w:rStyle w:val="Emphasis"/>
        </w:rPr>
        <w:t xml:space="preserve"> may </w:t>
      </w:r>
      <w:r w:rsidRPr="00DC2CF6">
        <w:rPr>
          <w:rStyle w:val="Emphasis"/>
          <w:highlight w:val="green"/>
        </w:rPr>
        <w:t>increase</w:t>
      </w:r>
      <w:r w:rsidRPr="00DC2CF6">
        <w:rPr>
          <w:rStyle w:val="Emphasis"/>
        </w:rPr>
        <w:t xml:space="preserve"> as states seek to buttress a global re-spatialization6</w:t>
      </w:r>
      <w:r w:rsidRPr="00DC2CF6">
        <w:rPr>
          <w:u w:val="single"/>
        </w:rPr>
        <w:t xml:space="preserve"> of all dimensions of human interaction at all levels to manage pandemics</w:t>
      </w:r>
      <w:r w:rsidRPr="00DC2CF6">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DC2CF6">
        <w:rPr>
          <w:u w:val="single"/>
        </w:rPr>
        <w:t xml:space="preserve">some states may </w:t>
      </w:r>
      <w:r w:rsidRPr="00DC2CF6">
        <w:rPr>
          <w:rStyle w:val="Emphasis"/>
          <w:highlight w:val="green"/>
        </w:rPr>
        <w:t>proliferate</w:t>
      </w:r>
      <w:r w:rsidRPr="00DC2CF6">
        <w:rPr>
          <w:u w:val="single"/>
        </w:rPr>
        <w:t xml:space="preserve"> their own nuclear weapons, further reinforcing the spiral of conflicts contained by nuclear threat, with </w:t>
      </w:r>
      <w:r w:rsidRPr="00DC2CF6">
        <w:rPr>
          <w:rStyle w:val="Emphasis"/>
          <w:rFonts w:eastAsiaTheme="majorEastAsia"/>
          <w:sz w:val="32"/>
        </w:rPr>
        <w:t>cascading effects on the risk of nuclear war.</w:t>
      </w:r>
    </w:p>
    <w:p w14:paraId="23521B74" w14:textId="77777777" w:rsidR="006B0592" w:rsidRPr="00DC2CF6" w:rsidRDefault="006B0592" w:rsidP="006B0592"/>
    <w:p w14:paraId="1FF3EBD0" w14:textId="77777777" w:rsidR="006B0592" w:rsidRPr="005254B7" w:rsidRDefault="006B0592" w:rsidP="006B0592"/>
    <w:p w14:paraId="6BAA46A7" w14:textId="77777777" w:rsidR="006B0592" w:rsidRPr="00976E44" w:rsidRDefault="006B0592" w:rsidP="006B0592">
      <w:pPr>
        <w:pStyle w:val="Heading4"/>
        <w:jc w:val="both"/>
        <w:rPr>
          <w:rFonts w:cs="Calibri"/>
        </w:rPr>
      </w:pPr>
      <w:r w:rsidRPr="00976E44">
        <w:rPr>
          <w:rFonts w:cs="Calibri"/>
        </w:rPr>
        <w:t xml:space="preserve">Independently </w:t>
      </w:r>
      <w:r w:rsidRPr="00976E44">
        <w:rPr>
          <w:rFonts w:cs="Calibri"/>
          <w:u w:val="single"/>
        </w:rPr>
        <w:t>strategic patenting</w:t>
      </w:r>
      <w:r w:rsidRPr="00976E44">
        <w:rPr>
          <w:rFonts w:cs="Calibri"/>
        </w:rPr>
        <w:t xml:space="preserve"> harms innovation incentives during </w:t>
      </w:r>
      <w:r w:rsidRPr="00976E44">
        <w:rPr>
          <w:rFonts w:cs="Calibri"/>
          <w:u w:val="single"/>
        </w:rPr>
        <w:t>pandemics</w:t>
      </w:r>
      <w:r w:rsidRPr="00976E44">
        <w:rPr>
          <w:rFonts w:cs="Calibri"/>
        </w:rPr>
        <w:t xml:space="preserve"> – encourages </w:t>
      </w:r>
      <w:r w:rsidRPr="00976E44">
        <w:rPr>
          <w:rFonts w:cs="Calibri"/>
          <w:u w:val="single"/>
        </w:rPr>
        <w:t>reproduction of generics</w:t>
      </w:r>
      <w:r w:rsidRPr="00976E44">
        <w:rPr>
          <w:rFonts w:cs="Calibri"/>
        </w:rPr>
        <w:t xml:space="preserve"> and </w:t>
      </w:r>
      <w:r w:rsidRPr="00976E44">
        <w:rPr>
          <w:rFonts w:cs="Calibri"/>
          <w:u w:val="single"/>
        </w:rPr>
        <w:t>decrease breakthroughs</w:t>
      </w:r>
      <w:r w:rsidRPr="00976E44">
        <w:rPr>
          <w:rFonts w:cs="Calibri"/>
        </w:rPr>
        <w:t>.</w:t>
      </w:r>
    </w:p>
    <w:p w14:paraId="7E65686E" w14:textId="77777777" w:rsidR="006B0592" w:rsidRPr="00976E44" w:rsidRDefault="006B0592" w:rsidP="006B0592">
      <w:r w:rsidRPr="00976E44">
        <w:rPr>
          <w:rStyle w:val="Style13ptBold"/>
        </w:rPr>
        <w:t>Gurgula 20</w:t>
      </w:r>
      <w:r w:rsidRPr="00976E44">
        <w:t xml:space="preserve"> [Olga; Lecturer in Intellectual Property Law at Brunel Law School, Brunel University London. She is also a Visiting Fellow at the Oxford Martin Programme on Affordable Medicines, University of Oxford; “Strategic Patenting by Pharmaceutical Companies – Should Competition Law Intervene?” Springer Link; 10/28/20; </w:t>
      </w:r>
      <w:hyperlink r:id="rId20" w:anchor="Sec4" w:history="1">
        <w:r w:rsidRPr="00976E44">
          <w:rPr>
            <w:rStyle w:val="Hyperlink"/>
          </w:rPr>
          <w:t>https://link.springer.com/article/10.1007/s40319-020-00985-0#Sec4</w:t>
        </w:r>
      </w:hyperlink>
      <w:r w:rsidRPr="00976E44">
        <w:t>] Justin</w:t>
      </w:r>
    </w:p>
    <w:p w14:paraId="1364363B" w14:textId="77777777" w:rsidR="006B0592" w:rsidRPr="00976E44" w:rsidRDefault="006B0592" w:rsidP="006B0592">
      <w:pPr>
        <w:rPr>
          <w:sz w:val="16"/>
        </w:rPr>
      </w:pPr>
      <w:r w:rsidRPr="00976E44">
        <w:rPr>
          <w:sz w:val="16"/>
        </w:rPr>
        <w:t xml:space="preserve">As the COVID-19 pandemic is sweeping through the world, thousands of people urgently need access to affordable medicines. </w:t>
      </w:r>
      <w:r w:rsidRPr="00976E44">
        <w:rPr>
          <w:u w:val="single"/>
        </w:rPr>
        <w:t xml:space="preserve">Based on </w:t>
      </w:r>
      <w:proofErr w:type="gramStart"/>
      <w:r w:rsidRPr="00976E44">
        <w:rPr>
          <w:rStyle w:val="Emphasis"/>
        </w:rPr>
        <w:t>past experience</w:t>
      </w:r>
      <w:proofErr w:type="gramEnd"/>
      <w:r w:rsidRPr="00976E44">
        <w:rPr>
          <w:rStyle w:val="Emphasis"/>
        </w:rPr>
        <w:t xml:space="preserve"> of treatments for other life-threatening diseases</w:t>
      </w:r>
      <w:r w:rsidRPr="00976E44">
        <w:rPr>
          <w:u w:val="single"/>
        </w:rPr>
        <w:t xml:space="preserve">, there is a fear that access to any </w:t>
      </w:r>
      <w:r w:rsidRPr="00976E44">
        <w:rPr>
          <w:rStyle w:val="Emphasis"/>
        </w:rPr>
        <w:t>vaccines</w:t>
      </w:r>
      <w:r w:rsidRPr="00976E44">
        <w:rPr>
          <w:u w:val="single"/>
        </w:rPr>
        <w:t xml:space="preserve"> and </w:t>
      </w:r>
      <w:r w:rsidRPr="00976E44">
        <w:rPr>
          <w:rStyle w:val="Emphasis"/>
        </w:rPr>
        <w:t>treatment</w:t>
      </w:r>
      <w:r w:rsidRPr="00976E44">
        <w:rPr>
          <w:u w:val="single"/>
        </w:rPr>
        <w:t xml:space="preserve"> that may be </w:t>
      </w:r>
      <w:r w:rsidRPr="00976E44">
        <w:rPr>
          <w:rStyle w:val="Emphasis"/>
        </w:rPr>
        <w:t>developed</w:t>
      </w:r>
      <w:r w:rsidRPr="00976E44">
        <w:rPr>
          <w:u w:val="single"/>
        </w:rPr>
        <w:t xml:space="preserve"> in the </w:t>
      </w:r>
      <w:r w:rsidRPr="00976E44">
        <w:rPr>
          <w:rStyle w:val="Emphasis"/>
        </w:rPr>
        <w:t>future</w:t>
      </w:r>
      <w:r w:rsidRPr="00976E44">
        <w:rPr>
          <w:u w:val="single"/>
        </w:rPr>
        <w:t xml:space="preserve"> will be </w:t>
      </w:r>
      <w:r w:rsidRPr="00976E44">
        <w:rPr>
          <w:rStyle w:val="Emphasis"/>
        </w:rPr>
        <w:t>affected by patents</w:t>
      </w:r>
      <w:r w:rsidRPr="00976E44">
        <w:rPr>
          <w:u w:val="single"/>
        </w:rPr>
        <w:t>, leading to unaffordably high prices</w:t>
      </w:r>
      <w:r w:rsidRPr="00976E44">
        <w:rPr>
          <w:sz w:val="16"/>
        </w:rPr>
        <w:t xml:space="preserve">. However, the problem of high drug prices is not new. It had been inflating healthcare budgets and </w:t>
      </w:r>
      <w:r w:rsidRPr="00976E44">
        <w:rPr>
          <w:u w:val="single"/>
        </w:rPr>
        <w:t>posing a serious risk to the affordability and accessibility of medicines for society well before the pandemic</w:t>
      </w:r>
      <w:r w:rsidRPr="00976E44">
        <w:rPr>
          <w:sz w:val="16"/>
        </w:rPr>
        <w:t xml:space="preserve">.Footnote3 </w:t>
      </w:r>
      <w:r w:rsidRPr="00976E44">
        <w:rPr>
          <w:u w:val="single"/>
        </w:rPr>
        <w:t xml:space="preserve">This problem is further </w:t>
      </w:r>
      <w:r w:rsidRPr="00976E44">
        <w:rPr>
          <w:rStyle w:val="Emphasis"/>
        </w:rPr>
        <w:t>exacerbated</w:t>
      </w:r>
      <w:r w:rsidRPr="00976E44">
        <w:rPr>
          <w:u w:val="single"/>
        </w:rPr>
        <w:t xml:space="preserve"> by the fact that, despite the </w:t>
      </w:r>
      <w:r w:rsidRPr="00976E44">
        <w:rPr>
          <w:rStyle w:val="Emphasis"/>
        </w:rPr>
        <w:t>alleged surge in investments</w:t>
      </w:r>
      <w:r w:rsidRPr="00976E44">
        <w:rPr>
          <w:u w:val="single"/>
        </w:rPr>
        <w:t xml:space="preserve"> into pharmaceutical R&amp;D, </w:t>
      </w:r>
      <w:r w:rsidRPr="00976E44">
        <w:rPr>
          <w:rStyle w:val="Emphasis"/>
        </w:rPr>
        <w:t>current statistics</w:t>
      </w:r>
      <w:r w:rsidRPr="00976E44">
        <w:rPr>
          <w:u w:val="single"/>
        </w:rPr>
        <w:t xml:space="preserve"> indicate that the </w:t>
      </w:r>
      <w:r w:rsidRPr="00976E44">
        <w:rPr>
          <w:rStyle w:val="Emphasis"/>
        </w:rPr>
        <w:t>number</w:t>
      </w:r>
      <w:r w:rsidRPr="00976E44">
        <w:rPr>
          <w:u w:val="single"/>
        </w:rPr>
        <w:t xml:space="preserve"> of new </w:t>
      </w:r>
      <w:r w:rsidRPr="00976E44">
        <w:rPr>
          <w:rStyle w:val="Emphasis"/>
          <w:highlight w:val="green"/>
        </w:rPr>
        <w:t>breakthrough</w:t>
      </w:r>
      <w:r w:rsidRPr="00976E44">
        <w:rPr>
          <w:rStyle w:val="Emphasis"/>
        </w:rPr>
        <w:t xml:space="preserve"> medicines </w:t>
      </w:r>
      <w:r w:rsidRPr="00976E44">
        <w:rPr>
          <w:rStyle w:val="Emphasis"/>
          <w:highlight w:val="green"/>
        </w:rPr>
        <w:t>is decreasing</w:t>
      </w:r>
      <w:r w:rsidRPr="00976E44">
        <w:rPr>
          <w:sz w:val="16"/>
        </w:rPr>
        <w:t xml:space="preserve">.Footnote4 On the other hand, the </w:t>
      </w:r>
      <w:r w:rsidRPr="00976E44">
        <w:rPr>
          <w:u w:val="single"/>
        </w:rPr>
        <w:t xml:space="preserve">number of drugs that contain modifications of existing medicines is growing, demonstrating that pharmaceutical companies have been increasingly focusing their research on </w:t>
      </w:r>
      <w:r w:rsidRPr="00976E44">
        <w:rPr>
          <w:rStyle w:val="Emphasis"/>
        </w:rPr>
        <w:t>incremental drug development</w:t>
      </w:r>
      <w:r w:rsidRPr="00976E44">
        <w:rPr>
          <w:u w:val="single"/>
        </w:rPr>
        <w:t>, rather than on breakthrough</w:t>
      </w:r>
      <w:r w:rsidRPr="00976E44">
        <w:rPr>
          <w:sz w:val="16"/>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976E44">
        <w:rPr>
          <w:rStyle w:val="Emphasis"/>
        </w:rPr>
        <w:t xml:space="preserve">pharmaceutical </w:t>
      </w:r>
      <w:r w:rsidRPr="00976E44">
        <w:rPr>
          <w:rStyle w:val="Emphasis"/>
          <w:highlight w:val="green"/>
        </w:rPr>
        <w:t>companies</w:t>
      </w:r>
      <w:r w:rsidRPr="00976E44">
        <w:rPr>
          <w:u w:val="single"/>
        </w:rPr>
        <w:t xml:space="preserve"> have been increasingly </w:t>
      </w:r>
      <w:r w:rsidRPr="00976E44">
        <w:rPr>
          <w:rStyle w:val="Emphasis"/>
          <w:highlight w:val="green"/>
        </w:rPr>
        <w:t>engaging in strategic patenting</w:t>
      </w:r>
      <w:r w:rsidRPr="00976E44">
        <w:rPr>
          <w:rStyle w:val="Emphasis"/>
        </w:rPr>
        <w:t xml:space="preserve"> to delay or even block generic competition</w:t>
      </w:r>
      <w:r w:rsidRPr="00976E44">
        <w:rPr>
          <w:sz w:val="16"/>
        </w:rPr>
        <w:t>.Footnote8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fuelled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w:t>
      </w:r>
    </w:p>
    <w:p w14:paraId="06812910" w14:textId="77777777" w:rsidR="006B0592" w:rsidRPr="00976E44" w:rsidRDefault="006B0592" w:rsidP="006B0592">
      <w:pPr>
        <w:rPr>
          <w:sz w:val="16"/>
        </w:rPr>
      </w:pPr>
      <w:r w:rsidRPr="00976E44">
        <w:rPr>
          <w:sz w:val="16"/>
        </w:rPr>
        <w:t xml:space="preserve">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w:t>
      </w:r>
      <w:proofErr w:type="gramStart"/>
      <w:r w:rsidRPr="00976E44">
        <w:rPr>
          <w:sz w:val="16"/>
        </w:rPr>
        <w:t>literature,Footnote</w:t>
      </w:r>
      <w:proofErr w:type="gramEnd"/>
      <w:r w:rsidRPr="00976E44">
        <w:rPr>
          <w:sz w:val="16"/>
        </w:rPr>
        <w:t xml:space="preserve">12 </w:t>
      </w:r>
      <w:r w:rsidRPr="00976E44">
        <w:rPr>
          <w:u w:val="single"/>
        </w:rPr>
        <w:t xml:space="preserve">strategic patenting also affects </w:t>
      </w:r>
      <w:r w:rsidRPr="00976E44">
        <w:rPr>
          <w:rStyle w:val="Emphasis"/>
        </w:rPr>
        <w:t xml:space="preserve">dynamic competition by </w:t>
      </w:r>
      <w:r w:rsidRPr="00976E44">
        <w:rPr>
          <w:rStyle w:val="Emphasis"/>
          <w:highlight w:val="green"/>
        </w:rPr>
        <w:t>stifling innovation</w:t>
      </w:r>
      <w:r w:rsidRPr="00976E44">
        <w:rPr>
          <w:sz w:val="16"/>
        </w:rPr>
        <w:t xml:space="preserve">. Importantly, it will be explained that the </w:t>
      </w:r>
      <w:r w:rsidRPr="00976E44">
        <w:rPr>
          <w:u w:val="single"/>
        </w:rPr>
        <w:t xml:space="preserve">assessment of the </w:t>
      </w:r>
      <w:r w:rsidRPr="00976E44">
        <w:rPr>
          <w:rStyle w:val="Emphasis"/>
        </w:rPr>
        <w:t>effect of this practice</w:t>
      </w:r>
      <w:r w:rsidRPr="00976E44">
        <w:rPr>
          <w:u w:val="single"/>
        </w:rPr>
        <w:t xml:space="preserve"> should </w:t>
      </w:r>
      <w:r w:rsidRPr="00976E44">
        <w:rPr>
          <w:rStyle w:val="Emphasis"/>
        </w:rPr>
        <w:t>focus</w:t>
      </w:r>
      <w:r w:rsidRPr="00976E44">
        <w:rPr>
          <w:u w:val="single"/>
        </w:rPr>
        <w:t xml:space="preserve"> not only on innovation by </w:t>
      </w:r>
      <w:proofErr w:type="gramStart"/>
      <w:r w:rsidRPr="00976E44">
        <w:rPr>
          <w:u w:val="single"/>
        </w:rPr>
        <w:t>originators, but</w:t>
      </w:r>
      <w:proofErr w:type="gramEnd"/>
      <w:r w:rsidRPr="00976E44">
        <w:rPr>
          <w:u w:val="single"/>
        </w:rPr>
        <w:t xml:space="preserve"> should also </w:t>
      </w:r>
      <w:r w:rsidRPr="00976E44">
        <w:rPr>
          <w:rStyle w:val="Emphasis"/>
        </w:rPr>
        <w:t>take a wider market perspective by assessing</w:t>
      </w:r>
      <w:r w:rsidRPr="00976E44">
        <w:rPr>
          <w:u w:val="single"/>
        </w:rPr>
        <w:t xml:space="preserve"> its effect on follow-on innovation by generic companies</w:t>
      </w:r>
      <w:r w:rsidRPr="00976E44">
        <w:rPr>
          <w:sz w:val="16"/>
        </w:rPr>
        <w:t xml:space="preserve">. The latter argument is often overlooked. The paper will outline the current approach to strategic patenting that considers this practice </w:t>
      </w:r>
      <w:proofErr w:type="gramStart"/>
      <w:r w:rsidRPr="00976E44">
        <w:rPr>
          <w:sz w:val="16"/>
        </w:rPr>
        <w:t>lawful, and</w:t>
      </w:r>
      <w:proofErr w:type="gramEnd"/>
      <w:r w:rsidRPr="00976E44">
        <w:rPr>
          <w:sz w:val="16"/>
        </w:rPr>
        <w:t xml:space="preserve"> will provide arguments for the intervention of competition law. </w:t>
      </w:r>
      <w:r w:rsidRPr="00976E44">
        <w:rPr>
          <w:u w:val="single"/>
        </w:rPr>
        <w:t xml:space="preserve">This, in turn, will open the </w:t>
      </w:r>
      <w:r w:rsidRPr="00976E44">
        <w:rPr>
          <w:rStyle w:val="Emphasis"/>
        </w:rPr>
        <w:t xml:space="preserve">possibility for competition authorities to investigate this practice </w:t>
      </w:r>
      <w:proofErr w:type="gramStart"/>
      <w:r w:rsidRPr="00976E44">
        <w:rPr>
          <w:rStyle w:val="Emphasis"/>
        </w:rPr>
        <w:t>in order to</w:t>
      </w:r>
      <w:proofErr w:type="gramEnd"/>
      <w:r w:rsidRPr="00976E44">
        <w:rPr>
          <w:rStyle w:val="Emphasis"/>
        </w:rPr>
        <w:t xml:space="preserve"> prevent its harmful effect on innovation</w:t>
      </w:r>
      <w:r w:rsidRPr="00976E44">
        <w:rPr>
          <w:u w:val="single"/>
        </w:rPr>
        <w:t xml:space="preserve"> and </w:t>
      </w:r>
      <w:r w:rsidRPr="00976E44">
        <w:rPr>
          <w:rStyle w:val="Emphasis"/>
        </w:rPr>
        <w:t>consumer welfare</w:t>
      </w:r>
      <w:r w:rsidRPr="00976E44">
        <w:rPr>
          <w:sz w:val="16"/>
        </w:rPr>
        <w:t xml:space="preserve">. Moreover, </w:t>
      </w:r>
      <w:r w:rsidRPr="00976E44">
        <w:rPr>
          <w:u w:val="single"/>
        </w:rPr>
        <w:t>while patent law may provide certain mechanisms to deal with strategic patenting, such as raising the bar</w:t>
      </w:r>
      <w:r w:rsidRPr="00976E44">
        <w:rPr>
          <w:sz w:val="16"/>
        </w:rPr>
        <w:t xml:space="preserve"> for patentability of pharmaceutical follow-on </w:t>
      </w:r>
      <w:proofErr w:type="gramStart"/>
      <w:r w:rsidRPr="00976E44">
        <w:rPr>
          <w:sz w:val="16"/>
        </w:rPr>
        <w:t>inventions,Footnote</w:t>
      </w:r>
      <w:proofErr w:type="gramEnd"/>
      <w:r w:rsidRPr="00976E44">
        <w:rPr>
          <w:sz w:val="16"/>
        </w:rPr>
        <w:t xml:space="preserve">13 </w:t>
      </w:r>
      <w:r w:rsidRPr="00976E44">
        <w:rPr>
          <w:u w:val="single"/>
        </w:rPr>
        <w:t>these tools may not be effective in all cases</w:t>
      </w:r>
      <w:r w:rsidRPr="00976E44">
        <w:rPr>
          <w:sz w:val="16"/>
        </w:rPr>
        <w:t xml:space="preserve">. Therefore, as will be explained further, competition law may be a more suitable tool to address the negative effects of strategic </w:t>
      </w:r>
      <w:proofErr w:type="gramStart"/>
      <w:r w:rsidRPr="00976E44">
        <w:rPr>
          <w:sz w:val="16"/>
        </w:rPr>
        <w:t>patenting.Footnote</w:t>
      </w:r>
      <w:proofErr w:type="gramEnd"/>
      <w:r w:rsidRPr="00976E44">
        <w:rPr>
          <w:sz w:val="16"/>
        </w:rPr>
        <w:t>14</w:t>
      </w:r>
    </w:p>
    <w:p w14:paraId="2411040F" w14:textId="77777777" w:rsidR="006B0592" w:rsidRPr="00976E44" w:rsidRDefault="006B0592" w:rsidP="006B0592">
      <w:pPr>
        <w:rPr>
          <w:sz w:val="16"/>
        </w:rPr>
      </w:pPr>
      <w:r w:rsidRPr="00976E44">
        <w:rPr>
          <w:sz w:val="16"/>
        </w:rPr>
        <w:t xml:space="preserve">The article will be organised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w:t>
      </w:r>
      <w:proofErr w:type="gramStart"/>
      <w:r w:rsidRPr="00976E44">
        <w:rPr>
          <w:sz w:val="16"/>
        </w:rPr>
        <w:t>lawful, and</w:t>
      </w:r>
      <w:proofErr w:type="gramEnd"/>
      <w:r w:rsidRPr="00976E44">
        <w:rPr>
          <w:sz w:val="16"/>
        </w:rPr>
        <w:t xml:space="preserve"> will argue that it should be subject to scrutiny under the rules of competition law, to address its negative effects.</w:t>
      </w:r>
    </w:p>
    <w:p w14:paraId="3BD58499" w14:textId="77777777" w:rsidR="006B0592" w:rsidRPr="00976E44" w:rsidRDefault="006B0592" w:rsidP="006B0592">
      <w:pPr>
        <w:rPr>
          <w:sz w:val="16"/>
        </w:rPr>
      </w:pPr>
      <w:r w:rsidRPr="00976E44">
        <w:rPr>
          <w:sz w:val="16"/>
        </w:rPr>
        <w:t>Pharmaceutical Innovation and Generic Competition in the Pharmaceutical Industry</w:t>
      </w:r>
    </w:p>
    <w:p w14:paraId="094CB08F" w14:textId="77777777" w:rsidR="006B0592" w:rsidRPr="00976E44" w:rsidRDefault="006B0592" w:rsidP="006B0592">
      <w:pPr>
        <w:rPr>
          <w:sz w:val="16"/>
        </w:rPr>
      </w:pPr>
      <w:r w:rsidRPr="00976E44">
        <w:rPr>
          <w:sz w:val="16"/>
        </w:rPr>
        <w:t xml:space="preserve">The pharmaceutical industry is unique in its complexity. It is characterised by heavy state regulation and, sometimes, by the competing interests of the pharmaceutical business and society. It also involves multiple actors, including </w:t>
      </w:r>
      <w:proofErr w:type="gramStart"/>
      <w:r w:rsidRPr="00976E44">
        <w:rPr>
          <w:sz w:val="16"/>
        </w:rPr>
        <w:t>originators,Footnote</w:t>
      </w:r>
      <w:proofErr w:type="gramEnd"/>
      <w:r w:rsidRPr="00976E44">
        <w:rPr>
          <w:sz w:val="16"/>
        </w:rPr>
        <w:t xml:space="preserve">15 marketing authorisation bodies, generic companies,Footnote16 doctors, pharmacies and patients. Each of them plays their part in the lengthy and complicated process of transforming a chemical compound into an effective and affordable medicine, which is then prescribed, </w:t>
      </w:r>
      <w:proofErr w:type="gramStart"/>
      <w:r w:rsidRPr="00976E44">
        <w:rPr>
          <w:sz w:val="16"/>
        </w:rPr>
        <w:t>dispensed</w:t>
      </w:r>
      <w:proofErr w:type="gramEnd"/>
      <w:r w:rsidRPr="00976E44">
        <w:rPr>
          <w:sz w:val="16"/>
        </w:rPr>
        <w:t xml:space="preserve">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maximised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incentivised and protected.</w:t>
      </w:r>
    </w:p>
    <w:p w14:paraId="5E1E22A8" w14:textId="77777777" w:rsidR="006B0592" w:rsidRPr="00976E44" w:rsidRDefault="006B0592" w:rsidP="006B0592">
      <w:pPr>
        <w:rPr>
          <w:sz w:val="16"/>
        </w:rPr>
      </w:pPr>
      <w:r w:rsidRPr="00976E44">
        <w:rPr>
          <w:sz w:val="16"/>
        </w:rPr>
        <w:t xml:space="preserve">Moreover, these two elements of the pharmaceutical industry are constantly interacting and have a profound impact on each other. </w:t>
      </w:r>
      <w:proofErr w:type="gramStart"/>
      <w:r w:rsidRPr="00976E44">
        <w:rPr>
          <w:sz w:val="16"/>
        </w:rPr>
        <w:t>In particular, pharmaceutical</w:t>
      </w:r>
      <w:proofErr w:type="gramEnd"/>
      <w:r w:rsidRPr="00976E44">
        <w:rPr>
          <w:sz w:val="16"/>
        </w:rPr>
        <w:t xml:space="preserve"> innovation is the backbone of the pharmaceutical industry, in which originators play an important role. The process of drug development is long and complicated, requires significant investments, and bears considerable commercial </w:t>
      </w:r>
      <w:proofErr w:type="gramStart"/>
      <w:r w:rsidRPr="00976E44">
        <w:rPr>
          <w:sz w:val="16"/>
        </w:rPr>
        <w:t>risks.Footnote</w:t>
      </w:r>
      <w:proofErr w:type="gramEnd"/>
      <w:r w:rsidRPr="00976E44">
        <w:rPr>
          <w:sz w:val="16"/>
        </w:rPr>
        <w:t xml:space="preserve">17 It is also highly regulated, including, among other things, the requirement for originators to obtain a special authorisation from a designated state authority to market a drug. Such marketing authorisations are granted to the originators only if they can prove that the drug is safe and effective, which typically requires lengthy and expensive clinical </w:t>
      </w:r>
      <w:proofErr w:type="gramStart"/>
      <w:r w:rsidRPr="00976E44">
        <w:rPr>
          <w:sz w:val="16"/>
        </w:rPr>
        <w:t>trials.Footnote</w:t>
      </w:r>
      <w:proofErr w:type="gramEnd"/>
      <w:r w:rsidRPr="00976E44">
        <w:rPr>
          <w:sz w:val="16"/>
        </w:rPr>
        <w:t>18</w:t>
      </w:r>
    </w:p>
    <w:p w14:paraId="45247686" w14:textId="77777777" w:rsidR="006B0592" w:rsidRPr="00976E44" w:rsidRDefault="006B0592" w:rsidP="006B0592">
      <w:pPr>
        <w:rPr>
          <w:sz w:val="16"/>
        </w:rPr>
      </w:pPr>
      <w:r w:rsidRPr="00976E44">
        <w:rPr>
          <w:sz w:val="16"/>
        </w:rPr>
        <w:t xml:space="preserve">In order to protect these significant efforts and investments, pharmaceutical companies rely heavily on the exclusivity granted by intellectual property rights, and in particular, </w:t>
      </w:r>
      <w:proofErr w:type="gramStart"/>
      <w:r w:rsidRPr="00976E44">
        <w:rPr>
          <w:sz w:val="16"/>
        </w:rPr>
        <w:t>patents.Footnote</w:t>
      </w:r>
      <w:proofErr w:type="gramEnd"/>
      <w:r w:rsidRPr="00976E44">
        <w:rPr>
          <w:sz w:val="16"/>
        </w:rPr>
        <w:t xml:space="preserve">19 Patents provide a 20-year monopoly right, during which a pharmaceutical company enjoys market exclusivity and can charge a monopoly price for its products. Originators argue that strong patent protection is essential in order to recoup investments, as well as to incentivise them to engage in further </w:t>
      </w:r>
      <w:proofErr w:type="gramStart"/>
      <w:r w:rsidRPr="00976E44">
        <w:rPr>
          <w:sz w:val="16"/>
        </w:rPr>
        <w:t>innovation.Footnote</w:t>
      </w:r>
      <w:proofErr w:type="gramEnd"/>
      <w:r w:rsidRPr="00976E44">
        <w:rPr>
          <w:sz w:val="16"/>
        </w:rPr>
        <w:t xml:space="preserv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w:t>
      </w:r>
      <w:proofErr w:type="gramStart"/>
      <w:r w:rsidRPr="00976E44">
        <w:rPr>
          <w:sz w:val="16"/>
        </w:rPr>
        <w:t>sales.Footnote</w:t>
      </w:r>
      <w:proofErr w:type="gramEnd"/>
      <w:r w:rsidRPr="00976E44">
        <w:rPr>
          <w:sz w:val="16"/>
        </w:rPr>
        <w:t>24 This effect of generic competition is beneficial for society, as it reduces the financial pressure on healthcare budgets and increases the accessibility of drugs.</w:t>
      </w:r>
    </w:p>
    <w:p w14:paraId="22E3D74F" w14:textId="77777777" w:rsidR="006B0592" w:rsidRPr="00976E44" w:rsidRDefault="006B0592" w:rsidP="006B0592">
      <w:pPr>
        <w:rPr>
          <w:sz w:val="16"/>
        </w:rPr>
      </w:pPr>
      <w:r w:rsidRPr="00976E44">
        <w:rPr>
          <w:sz w:val="16"/>
        </w:rPr>
        <w:t>Patenting Practices by Pharmaceutical Companies</w:t>
      </w:r>
    </w:p>
    <w:p w14:paraId="19C7C95E" w14:textId="77777777" w:rsidR="006B0592" w:rsidRPr="00976E44" w:rsidRDefault="006B0592" w:rsidP="006B0592">
      <w:pPr>
        <w:rPr>
          <w:sz w:val="16"/>
        </w:rPr>
      </w:pPr>
      <w:r w:rsidRPr="00976E44">
        <w:rPr>
          <w:sz w:val="16"/>
        </w:rPr>
        <w:t>As was mentioned above, generic competition is prevented during the life of a patent protecting an active compound of a drug (a so-called “basic” or “primary” patent</w:t>
      </w:r>
      <w:proofErr w:type="gramStart"/>
      <w:r w:rsidRPr="00976E44">
        <w:rPr>
          <w:sz w:val="16"/>
        </w:rPr>
        <w:t>).Footnote</w:t>
      </w:r>
      <w:proofErr w:type="gramEnd"/>
      <w:r w:rsidRPr="00976E44">
        <w:rPr>
          <w:sz w:val="16"/>
        </w:rPr>
        <w:t xml:space="preserv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976E44">
        <w:rPr>
          <w:u w:val="single"/>
        </w:rPr>
        <w:t xml:space="preserve">in the past pharmaceutical companies </w:t>
      </w:r>
      <w:r w:rsidRPr="00976E44">
        <w:rPr>
          <w:rStyle w:val="Emphasis"/>
        </w:rPr>
        <w:t>mainly protected their products</w:t>
      </w:r>
      <w:r w:rsidRPr="00976E44">
        <w:rPr>
          <w:u w:val="single"/>
        </w:rPr>
        <w:t xml:space="preserve"> with a single patent covering an active compound</w:t>
      </w:r>
      <w:r w:rsidRPr="00976E44">
        <w:rPr>
          <w:sz w:val="16"/>
        </w:rPr>
        <w:t xml:space="preserve">,Footnote26 </w:t>
      </w:r>
      <w:r w:rsidRPr="00976E44">
        <w:rPr>
          <w:u w:val="single"/>
        </w:rPr>
        <w:t xml:space="preserve">they now increasingly </w:t>
      </w:r>
      <w:r w:rsidRPr="00976E44">
        <w:rPr>
          <w:highlight w:val="green"/>
          <w:u w:val="single"/>
        </w:rPr>
        <w:t xml:space="preserve">seek </w:t>
      </w:r>
      <w:r w:rsidRPr="00976E44">
        <w:rPr>
          <w:rStyle w:val="Emphasis"/>
          <w:highlight w:val="green"/>
        </w:rPr>
        <w:t>additional patent</w:t>
      </w:r>
      <w:r w:rsidRPr="00976E44">
        <w:rPr>
          <w:rStyle w:val="Emphasis"/>
        </w:rPr>
        <w:t xml:space="preserve"> protection</w:t>
      </w:r>
      <w:r w:rsidRPr="00976E44">
        <w:rPr>
          <w:sz w:val="16"/>
        </w:rPr>
        <w:t xml:space="preserve"> on various aspects of a drugFootnote27 </w:t>
      </w:r>
      <w:r w:rsidRPr="00976E44">
        <w:rPr>
          <w:u w:val="single"/>
        </w:rPr>
        <w:t>in order to protect their market position</w:t>
      </w:r>
      <w:r w:rsidRPr="00976E44">
        <w:rPr>
          <w:sz w:val="16"/>
        </w:rPr>
        <w:t xml:space="preserve">.Footnote28 </w:t>
      </w:r>
      <w:r w:rsidRPr="00976E44">
        <w:rPr>
          <w:u w:val="single"/>
        </w:rPr>
        <w:t>Such additional patents are often called secondary patents</w:t>
      </w:r>
      <w:r w:rsidRPr="00976E44">
        <w:rPr>
          <w:sz w:val="16"/>
        </w:rPr>
        <w:t xml:space="preserve">.Footnote29 A pharmaceutical company may want to obtain secondary patents, which protect such aspects of a drug as, for example, its process of manufacture, formulation and/or specific form, etc. Therefore, </w:t>
      </w:r>
      <w:r w:rsidRPr="00976E44">
        <w:rPr>
          <w:u w:val="single"/>
        </w:rPr>
        <w:t xml:space="preserve">even </w:t>
      </w:r>
      <w:r w:rsidRPr="00976E44">
        <w:rPr>
          <w:highlight w:val="green"/>
          <w:u w:val="single"/>
        </w:rPr>
        <w:t>after</w:t>
      </w:r>
      <w:r w:rsidRPr="00976E44">
        <w:rPr>
          <w:u w:val="single"/>
        </w:rPr>
        <w:t xml:space="preserve"> the </w:t>
      </w:r>
      <w:r w:rsidRPr="00976E44">
        <w:rPr>
          <w:highlight w:val="green"/>
          <w:u w:val="single"/>
        </w:rPr>
        <w:t>basic patent</w:t>
      </w:r>
      <w:r w:rsidRPr="00976E44">
        <w:rPr>
          <w:u w:val="single"/>
        </w:rPr>
        <w:t xml:space="preserve"> protecting an active compound </w:t>
      </w:r>
      <w:r w:rsidRPr="00976E44">
        <w:rPr>
          <w:highlight w:val="green"/>
          <w:u w:val="single"/>
        </w:rPr>
        <w:t>expires</w:t>
      </w:r>
      <w:r w:rsidRPr="00976E44">
        <w:rPr>
          <w:u w:val="single"/>
        </w:rPr>
        <w:t xml:space="preserve">, a </w:t>
      </w:r>
      <w:r w:rsidRPr="00976E44">
        <w:rPr>
          <w:rStyle w:val="Emphasis"/>
          <w:highlight w:val="green"/>
        </w:rPr>
        <w:t>drug</w:t>
      </w:r>
      <w:r w:rsidRPr="00976E44">
        <w:rPr>
          <w:rStyle w:val="Emphasis"/>
        </w:rPr>
        <w:t xml:space="preserve"> may still be </w:t>
      </w:r>
      <w:r w:rsidRPr="00976E44">
        <w:rPr>
          <w:rStyle w:val="Emphasis"/>
          <w:highlight w:val="green"/>
        </w:rPr>
        <w:t>protected by other</w:t>
      </w:r>
      <w:r w:rsidRPr="00976E44">
        <w:rPr>
          <w:rStyle w:val="Emphasis"/>
        </w:rPr>
        <w:t xml:space="preserve"> secondary </w:t>
      </w:r>
      <w:r w:rsidRPr="00976E44">
        <w:rPr>
          <w:rStyle w:val="Emphasis"/>
          <w:highlight w:val="green"/>
        </w:rPr>
        <w:t>patents</w:t>
      </w:r>
      <w:r w:rsidRPr="00976E44">
        <w:rPr>
          <w:rStyle w:val="Emphasis"/>
        </w:rPr>
        <w:t>.</w:t>
      </w:r>
      <w:r w:rsidRPr="00976E44">
        <w:rPr>
          <w:u w:val="single"/>
        </w:rPr>
        <w:t xml:space="preserve"> This may </w:t>
      </w:r>
      <w:r w:rsidRPr="00976E44">
        <w:rPr>
          <w:rStyle w:val="Emphasis"/>
          <w:highlight w:val="green"/>
        </w:rPr>
        <w:t>result in</w:t>
      </w:r>
      <w:r w:rsidRPr="00976E44">
        <w:rPr>
          <w:rStyle w:val="Emphasis"/>
        </w:rPr>
        <w:t xml:space="preserve"> the </w:t>
      </w:r>
      <w:r w:rsidRPr="00976E44">
        <w:rPr>
          <w:rStyle w:val="Emphasis"/>
          <w:highlight w:val="green"/>
        </w:rPr>
        <w:t>extension of</w:t>
      </w:r>
      <w:r w:rsidRPr="00976E44">
        <w:rPr>
          <w:rStyle w:val="Emphasis"/>
        </w:rPr>
        <w:t xml:space="preserve"> the scope and length of the protection of a product</w:t>
      </w:r>
      <w:r w:rsidRPr="00976E44">
        <w:rPr>
          <w:u w:val="single"/>
        </w:rPr>
        <w:t xml:space="preserve">, especially if secondary </w:t>
      </w:r>
      <w:r w:rsidRPr="00976E44">
        <w:rPr>
          <w:rStyle w:val="Emphasis"/>
          <w:highlight w:val="green"/>
        </w:rPr>
        <w:t>patents</w:t>
      </w:r>
      <w:r w:rsidRPr="00976E44">
        <w:rPr>
          <w:rStyle w:val="Emphasis"/>
        </w:rPr>
        <w:t xml:space="preserve"> have a later expiration date</w:t>
      </w:r>
      <w:r w:rsidRPr="00976E44">
        <w:rPr>
          <w:sz w:val="16"/>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976E44">
        <w:rPr>
          <w:u w:val="single"/>
        </w:rPr>
        <w:t xml:space="preserve">If the originator was able to secure a secondary patent that protects such a large scale manufacturing process, it would </w:t>
      </w:r>
      <w:r w:rsidRPr="00976E44">
        <w:rPr>
          <w:rStyle w:val="Emphasis"/>
          <w:highlight w:val="green"/>
        </w:rPr>
        <w:t>prevent generics</w:t>
      </w:r>
      <w:r w:rsidRPr="00976E44">
        <w:rPr>
          <w:rStyle w:val="Emphasis"/>
        </w:rPr>
        <w:t xml:space="preserve"> from using this process for producing their generic versions</w:t>
      </w:r>
      <w:r w:rsidRPr="00976E44">
        <w:rPr>
          <w:u w:val="single"/>
        </w:rPr>
        <w:t xml:space="preserve"> of a drug; otherwise they would </w:t>
      </w:r>
      <w:r w:rsidRPr="00976E44">
        <w:rPr>
          <w:rStyle w:val="Emphasis"/>
          <w:highlight w:val="green"/>
        </w:rPr>
        <w:t>risk infringing</w:t>
      </w:r>
      <w:r w:rsidRPr="00976E44">
        <w:rPr>
          <w:rStyle w:val="Emphasis"/>
        </w:rPr>
        <w:t xml:space="preserve"> this secondary patent</w:t>
      </w:r>
      <w:r w:rsidRPr="00976E44">
        <w:rPr>
          <w:sz w:val="16"/>
        </w:rPr>
        <w:t xml:space="preserve">.Footnote32 However, a unique feature of pharmaceuticals is that an </w:t>
      </w:r>
      <w:r w:rsidRPr="00976E44">
        <w:rPr>
          <w:highlight w:val="green"/>
          <w:u w:val="single"/>
        </w:rPr>
        <w:t>active ingredient</w:t>
      </w:r>
      <w:r w:rsidRPr="00976E44">
        <w:rPr>
          <w:u w:val="single"/>
        </w:rPr>
        <w:t xml:space="preserve"> can be </w:t>
      </w:r>
      <w:r w:rsidRPr="00976E44">
        <w:rPr>
          <w:highlight w:val="green"/>
          <w:u w:val="single"/>
        </w:rPr>
        <w:t xml:space="preserve">manufactured using </w:t>
      </w:r>
      <w:r w:rsidRPr="00976E44">
        <w:rPr>
          <w:rStyle w:val="Emphasis"/>
          <w:highlight w:val="green"/>
        </w:rPr>
        <w:t>different</w:t>
      </w:r>
      <w:r w:rsidRPr="00976E44">
        <w:rPr>
          <w:rStyle w:val="Emphasis"/>
        </w:rPr>
        <w:t xml:space="preserve"> methods and </w:t>
      </w:r>
      <w:r w:rsidRPr="00976E44">
        <w:rPr>
          <w:rStyle w:val="Emphasis"/>
          <w:highlight w:val="green"/>
        </w:rPr>
        <w:t>processes</w:t>
      </w:r>
      <w:r w:rsidRPr="00976E44">
        <w:rPr>
          <w:u w:val="single"/>
        </w:rPr>
        <w:t>, can exist in different forms or can be used in different formulations</w:t>
      </w:r>
      <w:r w:rsidRPr="00976E44">
        <w:rPr>
          <w:sz w:val="16"/>
        </w:rPr>
        <w:t xml:space="preserve">. Therefore, </w:t>
      </w:r>
      <w:r w:rsidRPr="00976E44">
        <w:rPr>
          <w:u w:val="single"/>
        </w:rPr>
        <w:t>when a basic patent on an active ingredient expires, other companies can develop alternative methods of production, forms or formulations</w:t>
      </w:r>
      <w:r w:rsidRPr="00976E44">
        <w:rPr>
          <w:sz w:val="16"/>
        </w:rPr>
        <w:t xml:space="preserve"> of this active compound and start competing with the originator </w:t>
      </w:r>
      <w:proofErr w:type="gramStart"/>
      <w:r w:rsidRPr="00976E44">
        <w:rPr>
          <w:sz w:val="16"/>
        </w:rPr>
        <w:t>company.Footnote</w:t>
      </w:r>
      <w:proofErr w:type="gramEnd"/>
      <w:r w:rsidRPr="00976E44">
        <w:rPr>
          <w:sz w:val="16"/>
        </w:rPr>
        <w:t xml:space="preserve">33 While such patenting strategies by originators are lawful in principle, some of them may be problematic. In particular, </w:t>
      </w:r>
      <w:r w:rsidRPr="00976E44">
        <w:rPr>
          <w:u w:val="single"/>
        </w:rPr>
        <w:t xml:space="preserve">in anticipation of the loss of patent protection, originators may engage in strategic patenting which </w:t>
      </w:r>
      <w:r w:rsidRPr="00976E44">
        <w:rPr>
          <w:rStyle w:val="Emphasis"/>
          <w:highlight w:val="green"/>
        </w:rPr>
        <w:t>artificially prevents</w:t>
      </w:r>
      <w:r w:rsidRPr="00976E44">
        <w:rPr>
          <w:rStyle w:val="Emphasis"/>
        </w:rPr>
        <w:t xml:space="preserve"> generic </w:t>
      </w:r>
      <w:r w:rsidRPr="00976E44">
        <w:rPr>
          <w:rStyle w:val="Emphasis"/>
          <w:highlight w:val="green"/>
        </w:rPr>
        <w:t>competition</w:t>
      </w:r>
      <w:r w:rsidRPr="00976E44">
        <w:rPr>
          <w:rStyle w:val="Emphasis"/>
        </w:rPr>
        <w:t xml:space="preserve"> and results in an extension of their market </w:t>
      </w:r>
      <w:proofErr w:type="gramStart"/>
      <w:r w:rsidRPr="00976E44">
        <w:rPr>
          <w:rStyle w:val="Emphasis"/>
        </w:rPr>
        <w:t>monopoly</w:t>
      </w:r>
      <w:r w:rsidRPr="00976E44">
        <w:rPr>
          <w:sz w:val="16"/>
        </w:rPr>
        <w:t>.Footnote</w:t>
      </w:r>
      <w:proofErr w:type="gramEnd"/>
      <w:r w:rsidRPr="00976E44">
        <w:rPr>
          <w:sz w:val="16"/>
        </w:rPr>
        <w:t>34</w:t>
      </w:r>
    </w:p>
    <w:p w14:paraId="1191DA61" w14:textId="20838B73" w:rsidR="006B0592" w:rsidRPr="00976E44" w:rsidRDefault="006B0592" w:rsidP="00206228">
      <w:r w:rsidRPr="00976E44">
        <w:rPr>
          <w:sz w:val="16"/>
        </w:rPr>
        <w:t>Defining Strategic Patenting</w:t>
      </w:r>
      <w:r w:rsidRPr="00976E44">
        <w:rPr>
          <w:u w:val="single"/>
        </w:rPr>
        <w:t xml:space="preserve"> </w:t>
      </w:r>
    </w:p>
    <w:p w14:paraId="2373887E" w14:textId="77777777" w:rsidR="006B0592" w:rsidRPr="00F601E6" w:rsidRDefault="006B0592" w:rsidP="006B0592"/>
    <w:p w14:paraId="5442B97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B059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6228"/>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FB2"/>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2905"/>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0583"/>
    <w:rsid w:val="00674A78"/>
    <w:rsid w:val="00696A16"/>
    <w:rsid w:val="006A4840"/>
    <w:rsid w:val="006A52A0"/>
    <w:rsid w:val="006A7E1D"/>
    <w:rsid w:val="006B0592"/>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C00C2D"/>
  <w14:defaultImageDpi w14:val="300"/>
  <w15:docId w15:val="{00946629-9189-1E4C-85B8-CAA374811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0622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0622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0622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20622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
    <w:basedOn w:val="Normal"/>
    <w:next w:val="Normal"/>
    <w:link w:val="Heading4Char"/>
    <w:uiPriority w:val="99"/>
    <w:unhideWhenUsed/>
    <w:qFormat/>
    <w:rsid w:val="0020622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0622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06228"/>
  </w:style>
  <w:style w:type="character" w:customStyle="1" w:styleId="Heading1Char">
    <w:name w:val="Heading 1 Char"/>
    <w:aliases w:val="Pocket Char"/>
    <w:basedOn w:val="DefaultParagraphFont"/>
    <w:link w:val="Heading1"/>
    <w:uiPriority w:val="9"/>
    <w:rsid w:val="0020622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06228"/>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206228"/>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9"/>
    <w:rsid w:val="0020622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06228"/>
    <w:rPr>
      <w:b/>
      <w:sz w:val="26"/>
      <w:u w:val="none"/>
    </w:rPr>
  </w:style>
  <w:style w:type="character" w:customStyle="1" w:styleId="StyleUnderline">
    <w:name w:val="Style Underline"/>
    <w:aliases w:val="Underline,Style Bold Underline,Intense Emphasis1,apple-style-span + 6 pt,Bold,Kern at 16 pt,Style,Intense Emphasis11,Intense Emphasis2,HHeading 3 + 12 pt,Citation Char Char Char,Cards + Font: 12 pt Char,Intense Emphasis3,ci,Underline Cha,c"/>
    <w:basedOn w:val="DefaultParagraphFont"/>
    <w:uiPriority w:val="1"/>
    <w:qFormat/>
    <w:rsid w:val="00206228"/>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B"/>
    <w:basedOn w:val="DefaultParagraphFont"/>
    <w:link w:val="textbold"/>
    <w:uiPriority w:val="20"/>
    <w:qFormat/>
    <w:rsid w:val="0020622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06228"/>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Read,C"/>
    <w:basedOn w:val="DefaultParagraphFont"/>
    <w:link w:val="NoSpacing"/>
    <w:uiPriority w:val="99"/>
    <w:unhideWhenUsed/>
    <w:rsid w:val="00206228"/>
    <w:rPr>
      <w:color w:val="auto"/>
      <w:u w:val="none"/>
    </w:rPr>
  </w:style>
  <w:style w:type="paragraph" w:styleId="DocumentMap">
    <w:name w:val="Document Map"/>
    <w:basedOn w:val="Normal"/>
    <w:link w:val="DocumentMapChar"/>
    <w:uiPriority w:val="99"/>
    <w:semiHidden/>
    <w:unhideWhenUsed/>
    <w:rsid w:val="0020622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06228"/>
    <w:rPr>
      <w:rFonts w:ascii="Lucida Grande" w:hAnsi="Lucida Grande" w:cs="Lucida Grande"/>
    </w:rPr>
  </w:style>
  <w:style w:type="paragraph" w:customStyle="1" w:styleId="textbold">
    <w:name w:val="text bold"/>
    <w:basedOn w:val="Normal"/>
    <w:link w:val="Emphasis"/>
    <w:uiPriority w:val="20"/>
    <w:qFormat/>
    <w:rsid w:val="006B0592"/>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
    <w:basedOn w:val="Heading1"/>
    <w:link w:val="Hyperlink"/>
    <w:autoRedefine/>
    <w:uiPriority w:val="99"/>
    <w:qFormat/>
    <w:rsid w:val="006B059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6B0592"/>
    <w:pPr>
      <w:spacing w:before="100" w:beforeAutospacing="1" w:after="100" w:afterAutospacing="1" w:line="240" w:lineRule="auto"/>
    </w:pPr>
    <w:rPr>
      <w:rFonts w:ascii="Times New Roman" w:eastAsia="Times New Roman"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pennpoliticalreview.org/2017/04/in-defense-of-liberal-internationalism/" TargetMode="External"/><Relationship Id="rId18" Type="http://schemas.openxmlformats.org/officeDocument/2006/relationships/hyperlink" Target="https://www.statnews.com/2021/05/19/beyond-a-symbolic-gesture-whats-needed-to-turn-the-ip-waiver-into-covid-19-vaccines/"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scroll.in/article/1000114/in-latin-america-chinese-vaccine-diplomacy-is-directly-challenging-uss-declining-authority" TargetMode="External"/><Relationship Id="rId17" Type="http://schemas.openxmlformats.org/officeDocument/2006/relationships/hyperlink" Target="https://idsa.in/issuebrief/wto-trips-waiver-covid-vaccine-rkumar-120721" TargetMode="External"/><Relationship Id="rId2" Type="http://schemas.openxmlformats.org/officeDocument/2006/relationships/customXml" Target="../customXml/item2.xml"/><Relationship Id="rId16" Type="http://schemas.openxmlformats.org/officeDocument/2006/relationships/hyperlink" Target="https://reason.com/2012/08/05/the-free-market-doesnt-need-government-r/" TargetMode="External"/><Relationship Id="rId20" Type="http://schemas.openxmlformats.org/officeDocument/2006/relationships/hyperlink" Target="https://link.springer.com/article/10.1007/s40319-020-00985-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globalamericans.org/2021/06/a-u-s-vaccine-diplomacy-strategy-for-latin-america-and-the-caribbean/" TargetMode="External"/><Relationship Id="rId5" Type="http://schemas.openxmlformats.org/officeDocument/2006/relationships/numbering" Target="numbering.xml"/><Relationship Id="rId15" Type="http://schemas.openxmlformats.org/officeDocument/2006/relationships/hyperlink" Target="https://fee.org/articles/how-intellectual-property-hampers-the-free-market/" TargetMode="External"/><Relationship Id="rId10" Type="http://schemas.openxmlformats.org/officeDocument/2006/relationships/hyperlink" Target="https://news.bloomberglaw.com/ip-law/a-covid-19-vaccine-ip-waiver-wont-kill-pharma-innovation" TargetMode="External"/><Relationship Id="rId19" Type="http://schemas.openxmlformats.org/officeDocument/2006/relationships/hyperlink" Target="https://www.tandfonline.com/doi/full/10.1080/25751654.2021.1890867" TargetMode="External"/><Relationship Id="rId4" Type="http://schemas.openxmlformats.org/officeDocument/2006/relationships/customXml" Target="../customXml/item4.xml"/><Relationship Id="rId9" Type="http://schemas.openxmlformats.org/officeDocument/2006/relationships/hyperlink" Target="https://qz.com/2013661/big-pharma-argues-poor-nations-cant-be-trusted-to-make-vaccines/" TargetMode="External"/><Relationship Id="rId14" Type="http://schemas.openxmlformats.org/officeDocument/2006/relationships/hyperlink" Target="https://www.ipwatchdog.com/2021/07/21/third-option-limited-ip-waiver-solve-pandemic-vaccine-problems/id=135732/"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vanprocto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5654AAF-587F-1746-812E-94FB8F1DB332}">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1</Pages>
  <Words>16421</Words>
  <Characters>93601</Characters>
  <Application>Microsoft Office Word</Application>
  <DocSecurity>0</DocSecurity>
  <Lines>780</Lines>
  <Paragraphs>219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109803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Evan  Proctor</cp:lastModifiedBy>
  <cp:revision>2</cp:revision>
  <dcterms:created xsi:type="dcterms:W3CDTF">2021-10-15T22:28:00Z</dcterms:created>
  <dcterms:modified xsi:type="dcterms:W3CDTF">2021-10-15T23:17:00Z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