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169FD" w14:textId="070A9718" w:rsidR="000D3BE4" w:rsidRDefault="000D3BE4" w:rsidP="000D3BE4">
      <w:pPr>
        <w:pStyle w:val="Heading1"/>
      </w:pPr>
      <w:r>
        <w:t>Valley Round 5</w:t>
      </w:r>
    </w:p>
    <w:p w14:paraId="0F375391" w14:textId="52C576C4" w:rsidR="00D74CBE" w:rsidRDefault="00D74CBE" w:rsidP="000D3BE4">
      <w:pPr>
        <w:pStyle w:val="Heading2"/>
      </w:pPr>
    </w:p>
    <w:p w14:paraId="68FBC502" w14:textId="2C3F3093" w:rsidR="000D3BE4" w:rsidRPr="007A1440" w:rsidRDefault="000D3BE4" w:rsidP="000D3BE4">
      <w:pPr>
        <w:pStyle w:val="Heading2"/>
      </w:pPr>
      <w:r>
        <w:t>***SPIKES ON BOTTOM***</w:t>
      </w:r>
    </w:p>
    <w:p w14:paraId="1DC1BD1D" w14:textId="77777777" w:rsidR="000D3BE4" w:rsidRDefault="000D3BE4" w:rsidP="000D3BE4">
      <w:pPr>
        <w:pStyle w:val="Heading2"/>
      </w:pPr>
      <w:r>
        <w:t>1AC</w:t>
      </w:r>
    </w:p>
    <w:p w14:paraId="2C80BDC7" w14:textId="77777777" w:rsidR="000D3BE4" w:rsidRDefault="000D3BE4" w:rsidP="000D3BE4">
      <w:pPr>
        <w:pStyle w:val="Heading3"/>
      </w:pPr>
      <w:r>
        <w:t>1AC – Adv – Covid</w:t>
      </w:r>
    </w:p>
    <w:p w14:paraId="61FD56A1" w14:textId="77777777" w:rsidR="000D3BE4" w:rsidRPr="00361031" w:rsidRDefault="000D3BE4" w:rsidP="000D3BE4">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4EF14870" w14:textId="77777777" w:rsidR="000D3BE4" w:rsidRPr="00361031" w:rsidRDefault="000D3BE4" w:rsidP="000D3BE4">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361031">
          <w:rPr>
            <w:rStyle w:val="Hyperlink"/>
          </w:rPr>
          <w:t>https://idsa.in/issuebrief/wto-trips-waiver-covid-vaccine-rkumar-120721</w:t>
        </w:r>
      </w:hyperlink>
      <w:r w:rsidRPr="00361031">
        <w:t>] Justin</w:t>
      </w:r>
    </w:p>
    <w:p w14:paraId="1974C463" w14:textId="77777777" w:rsidR="000D3BE4" w:rsidRDefault="000D3BE4" w:rsidP="000D3BE4">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rPr>
          <w:sz w:val="16"/>
        </w:rPr>
        <w:t>Africa</w:t>
      </w:r>
      <w:proofErr w:type="gramEnd"/>
      <w:r w:rsidRPr="00361031">
        <w:rPr>
          <w:sz w:val="16"/>
        </w:rPr>
        <w:t xml:space="preserve">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w:t>
      </w:r>
      <w:proofErr w:type="gramStart"/>
      <w:r w:rsidRPr="00361031">
        <w:rPr>
          <w:sz w:val="16"/>
          <w:szCs w:val="16"/>
        </w:rPr>
        <w:t>America</w:t>
      </w:r>
      <w:proofErr w:type="gramEnd"/>
      <w:r w:rsidRPr="00361031">
        <w:rPr>
          <w:sz w:val="16"/>
          <w:szCs w:val="16"/>
        </w:rPr>
        <w:t xml:space="preserve"> and the Pacific through vaccine diplomacy. The WHO approval of the Chinese vaccines and lack of access to vaccines by most developing countries, </w:t>
      </w:r>
      <w:proofErr w:type="gramStart"/>
      <w:r w:rsidRPr="00361031">
        <w:rPr>
          <w:sz w:val="16"/>
          <w:szCs w:val="16"/>
        </w:rPr>
        <w:t>opens up</w:t>
      </w:r>
      <w:proofErr w:type="gramEnd"/>
      <w:r w:rsidRPr="00361031">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2F9EB952" w14:textId="77777777" w:rsidR="000D3BE4" w:rsidRPr="00361031" w:rsidRDefault="000D3BE4" w:rsidP="000D3BE4"/>
    <w:p w14:paraId="773850D5" w14:textId="77777777" w:rsidR="000D3BE4" w:rsidRPr="00361031" w:rsidRDefault="000D3BE4" w:rsidP="000D3BE4">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4681F79C" w14:textId="77777777" w:rsidR="000D3BE4" w:rsidRPr="00361031" w:rsidRDefault="000D3BE4" w:rsidP="000D3BE4">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361031">
          <w:rPr>
            <w:rStyle w:val="Hyperlink"/>
          </w:rPr>
          <w:t>https://www.statnews.com/2021/05/19/beyond-a-symbolic-gesture-whats-needed-to-turn-the-ip-waiver-into-covid-19-vaccines/</w:t>
        </w:r>
      </w:hyperlink>
      <w:r w:rsidRPr="00361031">
        <w:t>] Justin</w:t>
      </w:r>
      <w:r>
        <w:t xml:space="preserve"> **BRACKETS IN ORIGINAL</w:t>
      </w:r>
    </w:p>
    <w:p w14:paraId="0304FBCF" w14:textId="77777777" w:rsidR="000D3BE4" w:rsidRPr="00361031" w:rsidRDefault="000D3BE4" w:rsidP="000D3BE4">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13CE965" w14:textId="77777777" w:rsidR="000D3BE4" w:rsidRPr="00361031" w:rsidRDefault="000D3BE4" w:rsidP="000D3BE4">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8D2C68C" w14:textId="77777777" w:rsidR="000D3BE4" w:rsidRPr="00361031" w:rsidRDefault="000D3BE4" w:rsidP="000D3BE4">
      <w:pPr>
        <w:rPr>
          <w:rStyle w:val="Emphasis"/>
        </w:rPr>
      </w:pPr>
      <w:r w:rsidRPr="00361031">
        <w:rPr>
          <w:u w:val="single"/>
        </w:rPr>
        <w:t xml:space="preserve">Both truths suggest that we </w:t>
      </w:r>
      <w:r w:rsidRPr="00361031">
        <w:rPr>
          <w:rStyle w:val="Emphasis"/>
        </w:rPr>
        <w:t>pass the blueprint and build the kitchen.</w:t>
      </w:r>
    </w:p>
    <w:p w14:paraId="5917C731" w14:textId="77777777" w:rsidR="000D3BE4" w:rsidRPr="00361031" w:rsidRDefault="000D3BE4" w:rsidP="000D3BE4">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04196F2" w14:textId="77777777" w:rsidR="000D3BE4" w:rsidRPr="00361031" w:rsidRDefault="000D3BE4" w:rsidP="000D3BE4"/>
    <w:p w14:paraId="6F4863DB" w14:textId="77777777" w:rsidR="000D3BE4" w:rsidRPr="00361031" w:rsidRDefault="000D3BE4" w:rsidP="000D3BE4">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72BAD43" w14:textId="77777777" w:rsidR="000D3BE4" w:rsidRPr="00361031" w:rsidRDefault="000D3BE4" w:rsidP="000D3BE4">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1" w:anchor="Sec4" w:history="1">
        <w:r w:rsidRPr="00361031">
          <w:rPr>
            <w:rStyle w:val="Hyperlink"/>
          </w:rPr>
          <w:t>https://link.springer.com/article/10.1007/s40319-020-00985-0#Sec4</w:t>
        </w:r>
      </w:hyperlink>
      <w:r w:rsidRPr="00361031">
        <w:t>] Justin</w:t>
      </w:r>
      <w:r>
        <w:t xml:space="preserve"> **BRACKETS IN ORIGINAL</w:t>
      </w:r>
    </w:p>
    <w:p w14:paraId="71A2D05C" w14:textId="77777777" w:rsidR="000D3BE4" w:rsidRPr="00361031" w:rsidRDefault="000D3BE4" w:rsidP="000D3BE4">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E203E47" w14:textId="77777777" w:rsidR="000D3BE4" w:rsidRPr="00361031" w:rsidRDefault="000D3BE4" w:rsidP="000D3BE4"/>
    <w:p w14:paraId="0601F028" w14:textId="77777777" w:rsidR="000D3BE4" w:rsidRPr="00361031" w:rsidRDefault="000D3BE4" w:rsidP="000D3BE4">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366D127" w14:textId="77777777" w:rsidR="000D3BE4" w:rsidRPr="00361031" w:rsidRDefault="000D3BE4" w:rsidP="000D3BE4">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361031">
          <w:rPr>
            <w:rStyle w:val="Hyperlink"/>
          </w:rPr>
          <w:t>https://www.tandfonline.com/doi/full/10.1080/25751654.2021.1890867</w:t>
        </w:r>
      </w:hyperlink>
      <w:r w:rsidRPr="00361031">
        <w:t>] Justin</w:t>
      </w:r>
    </w:p>
    <w:p w14:paraId="6A72757F" w14:textId="77777777" w:rsidR="000D3BE4" w:rsidRPr="00361031" w:rsidRDefault="000D3BE4" w:rsidP="000D3BE4">
      <w:pPr>
        <w:rPr>
          <w:u w:val="single"/>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w:t>
      </w:r>
      <w:proofErr w:type="gramStart"/>
      <w:r w:rsidRPr="00A03B91">
        <w:rPr>
          <w:sz w:val="16"/>
        </w:rPr>
        <w:t>as long as</w:t>
      </w:r>
      <w:proofErr w:type="gramEnd"/>
      <w:r w:rsidRPr="00A03B91">
        <w:rPr>
          <w:sz w:val="16"/>
        </w:rPr>
        <w:t xml:space="preserve">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4412690C" w14:textId="77777777" w:rsidR="000D3BE4" w:rsidRDefault="000D3BE4" w:rsidP="000D3BE4">
      <w:pPr>
        <w:pStyle w:val="Heading3"/>
      </w:pPr>
      <w:r>
        <w:t>1AC – Plan</w:t>
      </w:r>
    </w:p>
    <w:p w14:paraId="1154B805" w14:textId="77777777" w:rsidR="000D3BE4" w:rsidRPr="00361031" w:rsidRDefault="000D3BE4" w:rsidP="000D3BE4">
      <w:pPr>
        <w:pStyle w:val="Heading4"/>
        <w:rPr>
          <w:rFonts w:cs="Calibri"/>
        </w:rPr>
      </w:pPr>
      <w:r w:rsidRPr="00361031">
        <w:rPr>
          <w:rFonts w:cs="Calibri"/>
        </w:rPr>
        <w:t xml:space="preserve">Plan text: The member nations of the World Trade Organization ought to reduce intellectual property protections for medicines during </w:t>
      </w:r>
      <w:r>
        <w:rPr>
          <w:rFonts w:cs="Calibri"/>
        </w:rPr>
        <w:t>COVID-19 – to clarify we will defend reducing trademarks and patents for medicines during COVID-19.</w:t>
      </w:r>
    </w:p>
    <w:p w14:paraId="7A24564E" w14:textId="77777777" w:rsidR="000D3BE4" w:rsidRDefault="000D3BE4" w:rsidP="000D3BE4"/>
    <w:p w14:paraId="5F0FDAE8" w14:textId="77777777" w:rsidR="000D3BE4" w:rsidRDefault="000D3BE4" w:rsidP="000D3BE4">
      <w:pPr>
        <w:pStyle w:val="Heading4"/>
      </w:pPr>
      <w:r>
        <w:t xml:space="preserve">CSA (Counter Solvency Advocate)– </w:t>
      </w:r>
    </w:p>
    <w:p w14:paraId="7E4DD7C2" w14:textId="77777777" w:rsidR="000D3BE4" w:rsidRPr="002E6BE4" w:rsidRDefault="00510CB3" w:rsidP="000D3BE4">
      <w:hyperlink r:id="rId13" w:history="1">
        <w:r w:rsidR="000D3BE4" w:rsidRPr="00413D39">
          <w:rPr>
            <w:rStyle w:val="Hyperlink"/>
          </w:rPr>
          <w:t>https://www.washingtonpost.com/opinions/global-opinions/the-wrong-way-to-fight-vaccine-nationalism/2021/04/08/9a65e15e-98a8-11eb-962b-78c1d8228819_story.html</w:t>
        </w:r>
      </w:hyperlink>
    </w:p>
    <w:p w14:paraId="0B5B39BF" w14:textId="77777777" w:rsidR="000D3BE4" w:rsidRPr="002E6BE4" w:rsidRDefault="000D3BE4" w:rsidP="000D3BE4"/>
    <w:p w14:paraId="45C30910" w14:textId="77777777" w:rsidR="000D3BE4" w:rsidRPr="00361031" w:rsidRDefault="000D3BE4" w:rsidP="000D3BE4">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663F78E3" w14:textId="77777777" w:rsidR="000D3BE4" w:rsidRPr="00361031" w:rsidRDefault="000D3BE4" w:rsidP="000D3BE4">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2C0D80A5" w14:textId="77777777" w:rsidR="000D3BE4" w:rsidRPr="00361031" w:rsidRDefault="000D3BE4" w:rsidP="000D3BE4">
      <w:pPr>
        <w:rPr>
          <w:u w:val="single"/>
        </w:rPr>
      </w:pPr>
      <w:r w:rsidRPr="00361031">
        <w:rPr>
          <w:highlight w:val="green"/>
          <w:u w:val="single"/>
        </w:rPr>
        <w:t>Limited Waiver</w:t>
      </w:r>
      <w:r w:rsidRPr="00361031">
        <w:rPr>
          <w:u w:val="single"/>
        </w:rPr>
        <w:t xml:space="preserve"> Approach</w:t>
      </w:r>
    </w:p>
    <w:p w14:paraId="1D0D0E2A" w14:textId="77777777" w:rsidR="000D3BE4" w:rsidRPr="00361031" w:rsidRDefault="000D3BE4" w:rsidP="000D3BE4">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18E51B08" w14:textId="77777777" w:rsidR="000D3BE4" w:rsidRPr="00361031" w:rsidRDefault="000D3BE4" w:rsidP="000D3BE4">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w:t>
      </w:r>
      <w:proofErr w:type="gramStart"/>
      <w:r w:rsidRPr="00361031">
        <w:rPr>
          <w:sz w:val="16"/>
        </w:rPr>
        <w:t xml:space="preserve">In particular, </w:t>
      </w:r>
      <w:r w:rsidRPr="00361031">
        <w:rPr>
          <w:u w:val="single"/>
        </w:rPr>
        <w:t>patents</w:t>
      </w:r>
      <w:proofErr w:type="gramEnd"/>
      <w:r w:rsidRPr="00361031">
        <w:rPr>
          <w:u w:val="single"/>
        </w:rPr>
        <w:t xml:space="preserve">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284AB71B" w14:textId="77777777" w:rsidR="000D3BE4" w:rsidRPr="00361031" w:rsidRDefault="000D3BE4" w:rsidP="000D3BE4">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555F5F4C" w14:textId="77777777" w:rsidR="000D3BE4" w:rsidRPr="00361031" w:rsidRDefault="000D3BE4" w:rsidP="000D3BE4">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46D7D44E" w14:textId="77777777" w:rsidR="000D3BE4" w:rsidRPr="00361031" w:rsidRDefault="000D3BE4" w:rsidP="000D3BE4">
      <w:pPr>
        <w:rPr>
          <w:sz w:val="16"/>
        </w:rPr>
      </w:pPr>
      <w:r w:rsidRPr="00361031">
        <w:rPr>
          <w:sz w:val="16"/>
        </w:rPr>
        <w:t>Let’s Not Repeat Past Mistakes</w:t>
      </w:r>
    </w:p>
    <w:p w14:paraId="60F88B2D" w14:textId="77777777" w:rsidR="000D3BE4" w:rsidRPr="00361031" w:rsidRDefault="000D3BE4" w:rsidP="000D3BE4">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3A002B31" w14:textId="77777777" w:rsidR="000D3BE4" w:rsidRDefault="000D3BE4" w:rsidP="000D3BE4">
      <w:pPr>
        <w:pStyle w:val="Heading4"/>
        <w:rPr>
          <w:rFonts w:asciiTheme="majorHAnsi" w:hAnsiTheme="majorHAnsi" w:cstheme="majorHAnsi"/>
        </w:rPr>
      </w:pPr>
      <w:r>
        <w:rPr>
          <w:rFonts w:asciiTheme="majorHAnsi" w:hAnsiTheme="majorHAnsi" w:cstheme="majorHAnsi"/>
        </w:rPr>
        <w:t>Member nations of the WTO are</w:t>
      </w:r>
    </w:p>
    <w:p w14:paraId="3385DB95" w14:textId="77777777" w:rsidR="000D3BE4" w:rsidRPr="00906900" w:rsidRDefault="000D3BE4" w:rsidP="000D3BE4">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3145A25F" w14:textId="77777777" w:rsidR="000D3BE4" w:rsidRPr="00906900" w:rsidRDefault="000D3BE4" w:rsidP="000D3BE4">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5772D5AD" w14:textId="77777777" w:rsidR="000D3BE4" w:rsidRDefault="000D3BE4" w:rsidP="000D3BE4">
      <w:pPr>
        <w:pStyle w:val="Heading4"/>
      </w:pPr>
      <w:r>
        <w:t>To is an infinitive marker</w:t>
      </w:r>
    </w:p>
    <w:p w14:paraId="6B7C2C68" w14:textId="77777777" w:rsidR="000D3BE4" w:rsidRPr="00E5209E" w:rsidRDefault="000D3BE4" w:rsidP="000D3BE4">
      <w:pPr>
        <w:rPr>
          <w:rStyle w:val="Style13ptBold"/>
          <w:b w:val="0"/>
          <w:bCs/>
        </w:rPr>
      </w:pPr>
      <w:r>
        <w:rPr>
          <w:rStyle w:val="Style13ptBold"/>
        </w:rPr>
        <w:t xml:space="preserve">Oxford n.d. </w:t>
      </w:r>
      <w:r w:rsidRPr="00E5209E">
        <w:rPr>
          <w:rStyle w:val="Style13ptBold"/>
          <w:sz w:val="16"/>
          <w:szCs w:val="16"/>
        </w:rPr>
        <w:t>[“To,” Oxford English Dictionary] JL</w:t>
      </w:r>
    </w:p>
    <w:p w14:paraId="15C07477" w14:textId="77777777" w:rsidR="000D3BE4" w:rsidRPr="00E5209E" w:rsidRDefault="000D3BE4" w:rsidP="000D3BE4">
      <w:pPr>
        <w:rPr>
          <w:rStyle w:val="StyleUnderline"/>
        </w:rPr>
      </w:pPr>
      <w:r w:rsidRPr="00993431">
        <w:rPr>
          <w:rStyle w:val="StyleUnderline"/>
          <w:highlight w:val="green"/>
        </w:rPr>
        <w:t>infinitive marker</w:t>
      </w:r>
    </w:p>
    <w:p w14:paraId="1340B540" w14:textId="77777777" w:rsidR="000D3BE4" w:rsidRPr="00E5209E" w:rsidRDefault="000D3BE4" w:rsidP="000D3BE4">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34761EAF" w14:textId="77777777" w:rsidR="000D3BE4" w:rsidRPr="00E5209E" w:rsidRDefault="000D3BE4" w:rsidP="000D3BE4">
      <w:r w:rsidRPr="00E5209E">
        <w:t>used without a verb following when the missing verb is clearly understood.</w:t>
      </w:r>
    </w:p>
    <w:p w14:paraId="3283EF86" w14:textId="77777777" w:rsidR="000D3BE4" w:rsidRPr="00E5209E" w:rsidRDefault="000D3BE4" w:rsidP="000D3BE4">
      <w:r w:rsidRPr="00E5209E">
        <w:t>"</w:t>
      </w:r>
      <w:proofErr w:type="gramStart"/>
      <w:r w:rsidRPr="00E5209E">
        <w:rPr>
          <w:rStyle w:val="StyleUnderline"/>
        </w:rPr>
        <w:t>he</w:t>
      </w:r>
      <w:proofErr w:type="gramEnd"/>
      <w:r w:rsidRPr="00E5209E">
        <w:rPr>
          <w:rStyle w:val="StyleUnderline"/>
        </w:rPr>
        <w:t xml:space="preserve"> asked her to come but she said she didn't want to</w:t>
      </w:r>
      <w:r w:rsidRPr="00E5209E">
        <w:t>"</w:t>
      </w:r>
    </w:p>
    <w:p w14:paraId="0A88BA41" w14:textId="77777777" w:rsidR="000D3BE4" w:rsidRPr="00E5209E" w:rsidRDefault="000D3BE4" w:rsidP="000D3BE4"/>
    <w:p w14:paraId="3A5E0989" w14:textId="77777777" w:rsidR="000D3BE4" w:rsidRDefault="000D3BE4" w:rsidP="000D3BE4">
      <w:pPr>
        <w:pStyle w:val="Heading4"/>
      </w:pPr>
      <w:r>
        <w:t>Reduce means</w:t>
      </w:r>
    </w:p>
    <w:p w14:paraId="44A08FE8" w14:textId="77777777" w:rsidR="000D3BE4" w:rsidRPr="0007529D" w:rsidRDefault="000D3BE4" w:rsidP="000D3BE4">
      <w:pPr>
        <w:rPr>
          <w:rStyle w:val="Style13ptBold"/>
          <w:b w:val="0"/>
          <w:bCs/>
        </w:rPr>
      </w:pPr>
      <w:r>
        <w:rPr>
          <w:rStyle w:val="Style13ptBold"/>
        </w:rPr>
        <w:t xml:space="preserve">Cambridge n.d. </w:t>
      </w:r>
      <w:r w:rsidRPr="0007529D">
        <w:rPr>
          <w:rStyle w:val="Style13ptBold"/>
          <w:sz w:val="16"/>
          <w:szCs w:val="16"/>
        </w:rPr>
        <w:t>[“Reduce,” Cambridge English Dictionary] JL</w:t>
      </w:r>
    </w:p>
    <w:p w14:paraId="5EBD8787" w14:textId="77777777" w:rsidR="000D3BE4" w:rsidRDefault="000D3BE4" w:rsidP="000D3BE4">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2805347D" w14:textId="77777777" w:rsidR="000D3BE4" w:rsidRPr="00E5209E" w:rsidRDefault="000D3BE4" w:rsidP="000D3BE4">
      <w:pPr>
        <w:rPr>
          <w:sz w:val="12"/>
        </w:rPr>
      </w:pPr>
    </w:p>
    <w:p w14:paraId="6ABB6F35" w14:textId="77777777" w:rsidR="000D3BE4" w:rsidRDefault="000D3BE4" w:rsidP="000D3BE4">
      <w:pPr>
        <w:pStyle w:val="Heading4"/>
      </w:pPr>
      <w:r>
        <w:t>Intellectual property protections are</w:t>
      </w:r>
    </w:p>
    <w:p w14:paraId="33A62F41" w14:textId="77777777" w:rsidR="000D3BE4" w:rsidRPr="006466B8" w:rsidRDefault="000D3BE4" w:rsidP="000D3BE4">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096F92C7" w14:textId="77777777" w:rsidR="000D3BE4" w:rsidRDefault="000D3BE4" w:rsidP="000D3BE4">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185E9EAF" w14:textId="77777777" w:rsidR="000D3BE4" w:rsidRDefault="000D3BE4" w:rsidP="000D3BE4">
      <w:pPr>
        <w:rPr>
          <w:sz w:val="12"/>
        </w:rPr>
      </w:pPr>
    </w:p>
    <w:p w14:paraId="00FA5082" w14:textId="77777777" w:rsidR="000D3BE4" w:rsidRDefault="000D3BE4" w:rsidP="000D3BE4">
      <w:pPr>
        <w:pStyle w:val="Heading4"/>
      </w:pPr>
      <w:r>
        <w:t>For means</w:t>
      </w:r>
    </w:p>
    <w:p w14:paraId="1DEF2FCB" w14:textId="77777777" w:rsidR="000D3BE4" w:rsidRPr="00E5209E" w:rsidRDefault="000D3BE4" w:rsidP="000D3BE4">
      <w:pPr>
        <w:rPr>
          <w:rStyle w:val="Style13ptBold"/>
          <w:b w:val="0"/>
          <w:bCs/>
        </w:rPr>
      </w:pPr>
      <w:r>
        <w:rPr>
          <w:rStyle w:val="Style13ptBold"/>
        </w:rPr>
        <w:t xml:space="preserve">Merriam-Webster n.d. </w:t>
      </w:r>
      <w:r w:rsidRPr="00E5209E">
        <w:rPr>
          <w:rStyle w:val="Style13ptBold"/>
          <w:sz w:val="16"/>
          <w:szCs w:val="16"/>
        </w:rPr>
        <w:t>[(“For: Preposition,” Merriam-Webster] JL</w:t>
      </w:r>
    </w:p>
    <w:p w14:paraId="7C094ACC" w14:textId="77777777" w:rsidR="000D3BE4" w:rsidRDefault="000D3BE4" w:rsidP="000D3BE4">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0B876777" w14:textId="77777777" w:rsidR="000D3BE4" w:rsidRPr="00E5209E" w:rsidRDefault="000D3BE4" w:rsidP="000D3BE4">
      <w:pPr>
        <w:rPr>
          <w:rStyle w:val="StyleUnderline"/>
        </w:rPr>
      </w:pPr>
      <w:r w:rsidRPr="00E5209E">
        <w:rPr>
          <w:rStyle w:val="StyleUnderline"/>
        </w:rPr>
        <w:t>a grant for studying medicine</w:t>
      </w:r>
    </w:p>
    <w:p w14:paraId="6498F8F3" w14:textId="77777777" w:rsidR="000D3BE4" w:rsidRDefault="000D3BE4" w:rsidP="000D3BE4">
      <w:pPr>
        <w:rPr>
          <w:sz w:val="12"/>
        </w:rPr>
      </w:pPr>
    </w:p>
    <w:p w14:paraId="5B936F5F" w14:textId="77777777" w:rsidR="000D3BE4" w:rsidRDefault="000D3BE4" w:rsidP="000D3BE4">
      <w:pPr>
        <w:pStyle w:val="Heading4"/>
      </w:pPr>
      <w:r>
        <w:t>Medicine is</w:t>
      </w:r>
    </w:p>
    <w:p w14:paraId="42247B55" w14:textId="77777777" w:rsidR="000D3BE4" w:rsidRPr="00BD6AF4" w:rsidRDefault="000D3BE4" w:rsidP="000D3BE4">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0C9C5455" w14:textId="77777777" w:rsidR="000D3BE4" w:rsidRPr="001A6570" w:rsidRDefault="000D3BE4" w:rsidP="000D3BE4">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645BFC4C" w14:textId="77777777" w:rsidR="000D3BE4" w:rsidRPr="00860A2A" w:rsidRDefault="000D3BE4" w:rsidP="000D3BE4"/>
    <w:p w14:paraId="37EACB06" w14:textId="77777777" w:rsidR="000D3BE4" w:rsidRDefault="000D3BE4" w:rsidP="000D3BE4"/>
    <w:p w14:paraId="457B6FBC" w14:textId="77777777" w:rsidR="000D3BE4" w:rsidRDefault="000D3BE4" w:rsidP="000D3BE4"/>
    <w:p w14:paraId="2B7A4EDF" w14:textId="77777777" w:rsidR="000D3BE4" w:rsidRDefault="000D3BE4" w:rsidP="000D3BE4">
      <w:pPr>
        <w:pStyle w:val="Heading3"/>
      </w:pPr>
      <w:r>
        <w:t>1AC – FW</w:t>
      </w:r>
    </w:p>
    <w:p w14:paraId="0E30971C" w14:textId="77777777" w:rsidR="000D3BE4" w:rsidRPr="00361031" w:rsidRDefault="000D3BE4" w:rsidP="000D3BE4">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7921B555" w14:textId="77777777" w:rsidR="000D3BE4" w:rsidRDefault="000D3BE4" w:rsidP="000D3BE4">
      <w:pPr>
        <w:pStyle w:val="Heading4"/>
        <w:rPr>
          <w:rFonts w:cs="Calibri"/>
        </w:rPr>
      </w:pPr>
      <w:r w:rsidRPr="00361031">
        <w:t xml:space="preserve">1] </w:t>
      </w:r>
      <w:r w:rsidRPr="00361031">
        <w:rPr>
          <w:rFonts w:cs="Calibri"/>
        </w:rPr>
        <w:t xml:space="preserve">Death outweighs— </w:t>
      </w:r>
    </w:p>
    <w:p w14:paraId="1D366582" w14:textId="77777777" w:rsidR="000D3BE4" w:rsidRDefault="000D3BE4" w:rsidP="000D3BE4">
      <w:pPr>
        <w:pStyle w:val="Heading4"/>
        <w:rPr>
          <w:rFonts w:cs="Calibri"/>
        </w:rPr>
      </w:pPr>
      <w:r w:rsidRPr="00361031">
        <w:rPr>
          <w:rFonts w:cs="Calibri"/>
        </w:rPr>
        <w:t xml:space="preserve">A] Agents can’t act if they fear for their bodily security—my framework constrains every NC and K </w:t>
      </w:r>
    </w:p>
    <w:p w14:paraId="4AE0E7CB" w14:textId="77777777" w:rsidR="000D3BE4" w:rsidRPr="00361031" w:rsidRDefault="000D3BE4" w:rsidP="000D3BE4">
      <w:pPr>
        <w:pStyle w:val="Heading4"/>
        <w:rPr>
          <w:rFonts w:cs="Calibri"/>
        </w:rPr>
      </w:pPr>
      <w:r w:rsidRPr="00361031">
        <w:rPr>
          <w:rFonts w:cs="Calibri"/>
        </w:rPr>
        <w:t>B] It’s the worst form of evil:</w:t>
      </w:r>
    </w:p>
    <w:p w14:paraId="31294019" w14:textId="77777777" w:rsidR="000D3BE4" w:rsidRPr="00361031" w:rsidRDefault="000D3BE4" w:rsidP="000D3BE4">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168CC165" w14:textId="77777777" w:rsidR="000D3BE4" w:rsidRPr="00064B98" w:rsidRDefault="000D3BE4" w:rsidP="000D3BE4">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0E41004" w14:textId="77777777" w:rsidR="000D3BE4" w:rsidRDefault="000D3BE4" w:rsidP="000D3BE4">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8473881" w14:textId="77777777" w:rsidR="000D3BE4" w:rsidRDefault="000D3BE4" w:rsidP="000D3BE4">
      <w:pPr>
        <w:pStyle w:val="Heading4"/>
      </w:pPr>
      <w:r>
        <w:t xml:space="preserve">3] No </w:t>
      </w:r>
      <w:r w:rsidRPr="00192D33">
        <w:rPr>
          <w:u w:val="single"/>
        </w:rPr>
        <w:t>intent-foresight</w:t>
      </w:r>
      <w:r>
        <w:t xml:space="preserve"> distinction for states.</w:t>
      </w:r>
    </w:p>
    <w:p w14:paraId="1F4F788B" w14:textId="77777777" w:rsidR="000D3BE4" w:rsidRPr="00152744" w:rsidRDefault="000D3BE4" w:rsidP="000D3BE4">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6D03181" w14:textId="77777777" w:rsidR="000D3BE4" w:rsidRPr="006754BB" w:rsidRDefault="000D3BE4" w:rsidP="000D3BE4">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C0806DE" w14:textId="77777777" w:rsidR="000D3BE4" w:rsidRPr="00361031" w:rsidRDefault="000D3BE4" w:rsidP="000D3BE4">
      <w:pPr>
        <w:pStyle w:val="Heading4"/>
        <w:rPr>
          <w:rFonts w:cs="Calibri"/>
          <w:color w:val="000000" w:themeColor="text1"/>
        </w:rPr>
      </w:pPr>
      <w:r>
        <w:rPr>
          <w:rFonts w:cs="Calibri"/>
          <w:color w:val="000000" w:themeColor="text1"/>
        </w:rPr>
        <w:t>4</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AFC46CC" w14:textId="77777777" w:rsidR="000D3BE4" w:rsidRPr="00713E06" w:rsidRDefault="000D3BE4" w:rsidP="000D3BE4">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5B34B2E9" w14:textId="77777777" w:rsidR="000D3BE4" w:rsidRDefault="000D3BE4" w:rsidP="000D3BE4"/>
    <w:p w14:paraId="0FC07455" w14:textId="77777777" w:rsidR="000D3BE4" w:rsidRDefault="000D3BE4" w:rsidP="000D3BE4">
      <w:pPr>
        <w:pStyle w:val="Heading4"/>
      </w:pPr>
      <w:r>
        <w:t xml:space="preserve">Impact calc – </w:t>
      </w:r>
    </w:p>
    <w:p w14:paraId="653B92A1" w14:textId="77777777" w:rsidR="000D3BE4" w:rsidRDefault="000D3BE4" w:rsidP="000D3BE4">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r w:rsidRPr="00713E06">
        <w:t xml:space="preserve"> </w:t>
      </w:r>
    </w:p>
    <w:p w14:paraId="39751BB5" w14:textId="77777777" w:rsidR="000D3BE4" w:rsidRDefault="000D3BE4" w:rsidP="000D3BE4">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5CB4B3D6" w14:textId="77777777" w:rsidR="000D3BE4" w:rsidRPr="00CC3DA6" w:rsidRDefault="000D3BE4" w:rsidP="000D3BE4"/>
    <w:p w14:paraId="1B6404B7" w14:textId="77777777" w:rsidR="000D3BE4" w:rsidRDefault="000D3BE4" w:rsidP="000D3BE4">
      <w:pPr>
        <w:pStyle w:val="Heading3"/>
      </w:pPr>
      <w:r>
        <w:t xml:space="preserve">1AC – </w:t>
      </w:r>
      <w:proofErr w:type="spellStart"/>
      <w:r>
        <w:t>Underview</w:t>
      </w:r>
      <w:proofErr w:type="spellEnd"/>
    </w:p>
    <w:p w14:paraId="6715B080" w14:textId="7731EE6F" w:rsidR="000D3BE4" w:rsidRDefault="000D3BE4" w:rsidP="000D3BE4">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46211E67" w14:textId="77777777" w:rsidR="000D3BE4" w:rsidRDefault="000D3BE4" w:rsidP="000D3BE4"/>
    <w:p w14:paraId="7F983194" w14:textId="77777777" w:rsidR="000D3BE4" w:rsidRDefault="000D3BE4" w:rsidP="000D3BE4">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0CB2E4A5" w14:textId="77777777" w:rsidR="000D3BE4" w:rsidRDefault="000D3BE4" w:rsidP="000D3BE4"/>
    <w:p w14:paraId="45FA3461" w14:textId="77777777" w:rsidR="000D3BE4" w:rsidRPr="00361031" w:rsidRDefault="000D3BE4" w:rsidP="000D3BE4">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2AB84E0C" w14:textId="77777777" w:rsidR="000D3BE4" w:rsidRDefault="000D3BE4" w:rsidP="000D3BE4"/>
    <w:p w14:paraId="7B96EFE8" w14:textId="77777777" w:rsidR="000D3BE4" w:rsidRPr="00361031" w:rsidRDefault="000D3BE4" w:rsidP="000D3BE4">
      <w:pPr>
        <w:pStyle w:val="Heading4"/>
      </w:pPr>
      <w:r>
        <w:t>4</w:t>
      </w:r>
      <w:r w:rsidRPr="00361031">
        <w:t>] Permissibility and presumption affirm.</w:t>
      </w:r>
    </w:p>
    <w:p w14:paraId="687E9768" w14:textId="77777777" w:rsidR="000D3BE4" w:rsidRPr="00361031" w:rsidRDefault="000D3BE4" w:rsidP="000D3BE4">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B8361FF" w14:textId="77777777" w:rsidR="000D3BE4" w:rsidRPr="00361031" w:rsidRDefault="000D3BE4" w:rsidP="000D3BE4">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5A535F15" w14:textId="77777777" w:rsidR="000D3BE4" w:rsidRPr="00361031" w:rsidRDefault="000D3BE4" w:rsidP="000D3BE4">
      <w:pPr>
        <w:pStyle w:val="Heading4"/>
      </w:pPr>
      <w:r w:rsidRPr="00361031">
        <w:t xml:space="preserve">C] </w:t>
      </w:r>
      <w:r w:rsidRPr="00361031">
        <w:rPr>
          <w:u w:val="single"/>
        </w:rPr>
        <w:t>Negation Theory</w:t>
      </w:r>
      <w:r w:rsidRPr="00361031">
        <w:t>- Negating requires a complete absence of an existing obligation</w:t>
      </w:r>
    </w:p>
    <w:p w14:paraId="4B73949A" w14:textId="77777777" w:rsidR="000D3BE4" w:rsidRPr="00361031" w:rsidRDefault="000D3BE4" w:rsidP="000D3BE4">
      <w:pPr>
        <w:rPr>
          <w:rStyle w:val="Emphasis"/>
        </w:rPr>
      </w:pPr>
      <w:r w:rsidRPr="00361031">
        <w:rPr>
          <w:rStyle w:val="Emphasis"/>
          <w:highlight w:val="green"/>
        </w:rPr>
        <w:t>Negate: to deny the existence of</w:t>
      </w:r>
    </w:p>
    <w:p w14:paraId="2C18A7F8" w14:textId="77777777" w:rsidR="000D3BE4" w:rsidRPr="00361031" w:rsidRDefault="000D3BE4" w:rsidP="000D3BE4">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48F0AEA2" w14:textId="77777777" w:rsidR="000D3BE4" w:rsidRPr="00361031" w:rsidRDefault="000D3BE4" w:rsidP="000D3BE4">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54685903" w14:textId="77777777" w:rsidR="000D3BE4" w:rsidRDefault="000D3BE4" w:rsidP="000D3BE4"/>
    <w:p w14:paraId="422BB1F7" w14:textId="77777777" w:rsidR="000D3BE4" w:rsidRDefault="000D3BE4" w:rsidP="000D3BE4">
      <w:pPr>
        <w:pStyle w:val="Heading4"/>
      </w:pPr>
      <w:r>
        <w:t>5] Evaluate the debate after the 2AR – otherwise it gives debaters an unfair time skew and is arbitrary.</w:t>
      </w:r>
    </w:p>
    <w:p w14:paraId="21571D76" w14:textId="77777777" w:rsidR="000D3BE4" w:rsidRDefault="000D3BE4" w:rsidP="000D3BE4"/>
    <w:p w14:paraId="2611EB58" w14:textId="77777777" w:rsidR="000D3BE4" w:rsidRPr="00CE15ED" w:rsidRDefault="000D3BE4" w:rsidP="000D3BE4">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187E60A5" w14:textId="77777777" w:rsidR="000D3BE4" w:rsidRPr="00A70380" w:rsidRDefault="000D3BE4" w:rsidP="000D3BE4">
      <w:r w:rsidRPr="00A70380">
        <w:rPr>
          <w:rStyle w:val="Style13ptBold"/>
        </w:rPr>
        <w:t>Merriam Webster</w:t>
      </w:r>
      <w:r w:rsidRPr="00A70380">
        <w:rPr>
          <w:sz w:val="16"/>
          <w:szCs w:val="16"/>
        </w:rPr>
        <w:t xml:space="preserve"> ["Ought." Merriam-Webster.com. Merriam-Webster, n.d. Web. 27 Dec. 2018. </w:t>
      </w:r>
      <w:hyperlink r:id="rId15"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434E4CF8" w14:textId="77777777" w:rsidR="000D3BE4" w:rsidRPr="007B7F38" w:rsidRDefault="000D3BE4" w:rsidP="000D3BE4">
      <w:pPr>
        <w:rPr>
          <w:sz w:val="14"/>
        </w:rPr>
      </w:pPr>
      <w:r w:rsidRPr="00B13AFB">
        <w:rPr>
          <w:rStyle w:val="Emphasis"/>
          <w:highlight w:val="green"/>
        </w:rPr>
        <w:t xml:space="preserve">Ought </w:t>
      </w:r>
      <w:hyperlink r:id="rId16"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7" w:history="1">
        <w:r w:rsidRPr="00A70380">
          <w:rPr>
            <w:rStyle w:val="Hyperlink"/>
            <w:sz w:val="14"/>
          </w:rPr>
          <w:t>verb</w:t>
        </w:r>
      </w:hyperlink>
      <w:r w:rsidRPr="00A70380">
        <w:rPr>
          <w:sz w:val="14"/>
        </w:rPr>
        <w:t xml:space="preserve"> \ˈȯ(ḵ)t  \ Definition of ought (Entry 2 of 4) </w:t>
      </w:r>
      <w:hyperlink r:id="rId18" w:history="1">
        <w:r w:rsidRPr="00A70380">
          <w:rPr>
            <w:rStyle w:val="Hyperlink"/>
            <w:sz w:val="14"/>
          </w:rPr>
          <w:t>transitive verb</w:t>
        </w:r>
      </w:hyperlink>
      <w:r w:rsidRPr="00A70380">
        <w:rPr>
          <w:sz w:val="14"/>
        </w:rPr>
        <w:t xml:space="preserve"> 1chiefly Scotland : </w:t>
      </w:r>
      <w:hyperlink r:id="rId19" w:history="1">
        <w:r w:rsidRPr="00A70380">
          <w:rPr>
            <w:rStyle w:val="Hyperlink"/>
            <w:sz w:val="14"/>
          </w:rPr>
          <w:t>POSSESS</w:t>
        </w:r>
      </w:hyperlink>
      <w:r w:rsidRPr="00A70380">
        <w:rPr>
          <w:sz w:val="14"/>
        </w:rPr>
        <w:t xml:space="preserve"> 2chiefly Scotland : </w:t>
      </w:r>
      <w:hyperlink r:id="rId20" w:history="1">
        <w:r w:rsidRPr="00A70380">
          <w:rPr>
            <w:rStyle w:val="Hyperlink"/>
            <w:sz w:val="14"/>
          </w:rPr>
          <w:t>OWE</w:t>
        </w:r>
      </w:hyperlink>
      <w:r w:rsidRPr="00A70380">
        <w:rPr>
          <w:sz w:val="14"/>
        </w:rPr>
        <w:t xml:space="preserve"> ought  </w:t>
      </w:r>
      <w:hyperlink r:id="rId21"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2"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3" w:history="1">
        <w:r w:rsidRPr="00A70380">
          <w:rPr>
            <w:rStyle w:val="Hyperlink"/>
            <w:sz w:val="14"/>
          </w:rPr>
          <w:t>AUGHT</w:t>
        </w:r>
      </w:hyperlink>
    </w:p>
    <w:p w14:paraId="2DEB9452" w14:textId="77777777" w:rsidR="000D3BE4" w:rsidRPr="00B176A5" w:rsidRDefault="000D3BE4" w:rsidP="000D3BE4"/>
    <w:p w14:paraId="41A5D98B" w14:textId="77777777" w:rsidR="000D3BE4" w:rsidRDefault="000D3BE4" w:rsidP="000D3BE4">
      <w:pPr>
        <w:pStyle w:val="Heading4"/>
        <w:rPr>
          <w:rFonts w:cs="Calibri"/>
        </w:rPr>
      </w:pPr>
      <w:r>
        <w:rPr>
          <w:rFonts w:cs="Calibri"/>
        </w:rPr>
        <w:t>7</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1297757A" w14:textId="77777777" w:rsidR="000D3BE4" w:rsidRDefault="000D3BE4" w:rsidP="000D3BE4">
      <w:pPr>
        <w:pStyle w:val="Heading4"/>
        <w:rPr>
          <w:rFonts w:asciiTheme="minorHAnsi" w:eastAsia="Calibri" w:hAnsiTheme="minorHAnsi" w:cstheme="minorHAnsi"/>
        </w:rPr>
      </w:pPr>
    </w:p>
    <w:p w14:paraId="578283D7" w14:textId="77777777" w:rsidR="000D3BE4" w:rsidRPr="00092AA8" w:rsidRDefault="000D3BE4" w:rsidP="000D3BE4">
      <w:pPr>
        <w:pStyle w:val="Heading4"/>
        <w:rPr>
          <w:rFonts w:asciiTheme="minorHAnsi" w:eastAsia="Calibri" w:hAnsiTheme="minorHAnsi" w:cstheme="minorHAnsi"/>
        </w:rPr>
      </w:pPr>
      <w:r w:rsidRPr="00092AA8">
        <w:rPr>
          <w:rFonts w:asciiTheme="minorHAnsi" w:eastAsia="Calibri" w:hAnsiTheme="minorHAnsi" w:cstheme="minorHAnsi"/>
        </w:rPr>
        <w:t xml:space="preserve">Resolved requires policy action </w:t>
      </w:r>
    </w:p>
    <w:p w14:paraId="4508A3A0" w14:textId="77777777" w:rsidR="000D3BE4" w:rsidRPr="00092AA8" w:rsidRDefault="000D3BE4" w:rsidP="000D3BE4">
      <w:pPr>
        <w:rPr>
          <w:rFonts w:asciiTheme="minorHAnsi" w:hAnsiTheme="minorHAnsi" w:cstheme="minorHAnsi"/>
        </w:rPr>
      </w:pPr>
      <w:r w:rsidRPr="00092AA8">
        <w:rPr>
          <w:rStyle w:val="StyleDate"/>
          <w:rFonts w:asciiTheme="minorHAnsi" w:hAnsiTheme="minorHAnsi" w:cstheme="minorHAnsi"/>
        </w:rPr>
        <w:t>Louisiana State Legislature</w:t>
      </w:r>
      <w:r w:rsidRPr="00092AA8">
        <w:rPr>
          <w:rStyle w:val="Style13ptBold"/>
          <w:rFonts w:asciiTheme="minorHAnsi" w:hAnsiTheme="minorHAnsi" w:cstheme="minorHAnsi"/>
        </w:rPr>
        <w:t xml:space="preserve"> (</w:t>
      </w:r>
      <w:hyperlink r:id="rId24" w:history="1">
        <w:r w:rsidRPr="00092AA8">
          <w:rPr>
            <w:rStyle w:val="Hyperlink"/>
            <w:rFonts w:asciiTheme="minorHAnsi" w:hAnsiTheme="minorHAnsi" w:cstheme="minorHAnsi"/>
          </w:rPr>
          <w:t>https://www.legis.la.gov/legis/Glossary.aspx</w:t>
        </w:r>
      </w:hyperlink>
      <w:r w:rsidRPr="00092AA8">
        <w:rPr>
          <w:rStyle w:val="Hyperlink"/>
          <w:rFonts w:asciiTheme="minorHAnsi" w:hAnsiTheme="minorHAnsi" w:cstheme="minorHAnsi"/>
        </w:rPr>
        <w:t>)</w:t>
      </w:r>
      <w:r w:rsidRPr="00092AA8">
        <w:rPr>
          <w:rFonts w:asciiTheme="minorHAnsi" w:hAnsiTheme="minorHAnsi" w:cstheme="minorHAnsi"/>
        </w:rPr>
        <w:t xml:space="preserve"> Ngong</w:t>
      </w:r>
    </w:p>
    <w:p w14:paraId="777A06C4" w14:textId="77777777" w:rsidR="000D3BE4" w:rsidRPr="00092AA8" w:rsidRDefault="000D3BE4" w:rsidP="000D3BE4">
      <w:pPr>
        <w:rPr>
          <w:rFonts w:asciiTheme="minorHAnsi" w:hAnsiTheme="minorHAnsi" w:cstheme="minorHAnsi"/>
          <w:b/>
          <w:highlight w:val="yellow"/>
          <w:u w:val="single"/>
          <w:shd w:val="clear" w:color="auto" w:fill="00FFFF"/>
        </w:rPr>
      </w:pPr>
      <w:r w:rsidRPr="00092AA8">
        <w:rPr>
          <w:rFonts w:asciiTheme="minorHAnsi" w:hAnsiTheme="minorHAnsi" w:cstheme="minorHAnsi"/>
          <w:b/>
          <w:highlight w:val="yellow"/>
          <w:u w:val="single"/>
          <w:shd w:val="clear" w:color="auto" w:fill="00FFFF"/>
        </w:rPr>
        <w:t xml:space="preserve">Resolution  </w:t>
      </w:r>
    </w:p>
    <w:p w14:paraId="1F627EA6" w14:textId="77777777" w:rsidR="000D3BE4" w:rsidRPr="00092AA8" w:rsidRDefault="000D3BE4" w:rsidP="000D3BE4">
      <w:pPr>
        <w:rPr>
          <w:rFonts w:asciiTheme="minorHAnsi" w:hAnsiTheme="minorHAnsi" w:cstheme="minorHAnsi"/>
        </w:rPr>
      </w:pPr>
      <w:r w:rsidRPr="00092AA8">
        <w:rPr>
          <w:rFonts w:asciiTheme="minorHAnsi" w:hAnsiTheme="minorHAnsi" w:cstheme="minorHAnsi"/>
          <w:b/>
          <w:highlight w:val="yellow"/>
          <w:u w:val="single"/>
          <w:shd w:val="clear" w:color="auto" w:fill="00FFFF"/>
        </w:rPr>
        <w:t>A legislative instrument</w:t>
      </w:r>
      <w:r w:rsidRPr="00092AA8">
        <w:rPr>
          <w:rFonts w:asciiTheme="minorHAnsi" w:hAnsiTheme="minorHAnsi" w:cstheme="minorHAnsi"/>
          <w:u w:val="single"/>
        </w:rPr>
        <w:t xml:space="preserve"> </w:t>
      </w:r>
      <w:r w:rsidRPr="00092AA8">
        <w:rPr>
          <w:rFonts w:asciiTheme="minorHAnsi" w:hAnsiTheme="minorHAnsi" w:cstheme="minorHAnsi"/>
          <w:sz w:val="16"/>
        </w:rPr>
        <w:t xml:space="preserve">that generally is </w:t>
      </w:r>
      <w:r w:rsidRPr="00092AA8">
        <w:rPr>
          <w:rFonts w:asciiTheme="minorHAnsi" w:hAnsiTheme="minorHAnsi" w:cstheme="minorHAnsi"/>
          <w:b/>
          <w:highlight w:val="yellow"/>
          <w:u w:val="single"/>
          <w:shd w:val="clear" w:color="auto" w:fill="00FFFF"/>
        </w:rPr>
        <w:t>used for</w:t>
      </w:r>
      <w:r w:rsidRPr="00092AA8">
        <w:rPr>
          <w:rFonts w:asciiTheme="minorHAnsi" w:hAnsiTheme="minorHAnsi" w:cstheme="minorHAnsi"/>
          <w:sz w:val="16"/>
        </w:rPr>
        <w:t xml:space="preserve"> making </w:t>
      </w:r>
      <w:proofErr w:type="gramStart"/>
      <w:r w:rsidRPr="00092AA8">
        <w:rPr>
          <w:rFonts w:asciiTheme="minorHAnsi" w:hAnsiTheme="minorHAnsi" w:cstheme="minorHAnsi"/>
          <w:sz w:val="16"/>
        </w:rPr>
        <w:t xml:space="preserve">declarations,  </w:t>
      </w:r>
      <w:r w:rsidRPr="00092AA8">
        <w:rPr>
          <w:rFonts w:asciiTheme="minorHAnsi" w:hAnsiTheme="minorHAnsi" w:cstheme="minorHAnsi"/>
          <w:b/>
          <w:highlight w:val="yellow"/>
          <w:u w:val="single"/>
          <w:shd w:val="clear" w:color="auto" w:fill="00FFFF"/>
        </w:rPr>
        <w:t>stating</w:t>
      </w:r>
      <w:proofErr w:type="gramEnd"/>
      <w:r w:rsidRPr="00092AA8">
        <w:rPr>
          <w:rFonts w:asciiTheme="minorHAnsi" w:hAnsiTheme="minorHAnsi" w:cstheme="minorHAnsi"/>
          <w:b/>
          <w:highlight w:val="yellow"/>
          <w:u w:val="single"/>
          <w:shd w:val="clear" w:color="auto" w:fill="00FFFF"/>
        </w:rPr>
        <w:t xml:space="preserve"> policies</w:t>
      </w:r>
      <w:r w:rsidRPr="00092AA8">
        <w:rPr>
          <w:rFonts w:asciiTheme="minorHAnsi" w:hAnsiTheme="minorHAnsi" w:cstheme="minorHAnsi"/>
          <w:sz w:val="16"/>
          <w:highlight w:val="yellow"/>
        </w:rPr>
        <w:t>,</w:t>
      </w:r>
      <w:r w:rsidRPr="00092AA8">
        <w:rPr>
          <w:rFonts w:asciiTheme="minorHAnsi" w:hAnsiTheme="minorHAnsi" w:cstheme="minorHAnsi"/>
          <w:sz w:val="16"/>
        </w:rPr>
        <w:t xml:space="preserve"> and making decisions where some other form is not  required. A bill includes the constitutionally required enacting clause; </w:t>
      </w:r>
      <w:proofErr w:type="gramStart"/>
      <w:r w:rsidRPr="00092AA8">
        <w:rPr>
          <w:rFonts w:asciiTheme="minorHAnsi" w:hAnsiTheme="minorHAnsi" w:cstheme="minorHAnsi"/>
          <w:u w:val="single"/>
        </w:rPr>
        <w:t>a  resolution</w:t>
      </w:r>
      <w:proofErr w:type="gramEnd"/>
      <w:r w:rsidRPr="00092AA8">
        <w:rPr>
          <w:rFonts w:asciiTheme="minorHAnsi" w:hAnsiTheme="minorHAnsi" w:cstheme="minorHAnsi"/>
          <w:u w:val="single"/>
        </w:rPr>
        <w:t xml:space="preserve"> </w:t>
      </w:r>
      <w:r w:rsidRPr="00092AA8">
        <w:rPr>
          <w:rFonts w:asciiTheme="minorHAnsi" w:hAnsiTheme="minorHAnsi" w:cstheme="minorHAnsi"/>
          <w:b/>
          <w:highlight w:val="yellow"/>
          <w:u w:val="single"/>
          <w:shd w:val="clear" w:color="auto" w:fill="00FFFF"/>
        </w:rPr>
        <w:t>uses the term "resolved".</w:t>
      </w:r>
      <w:r w:rsidRPr="00092AA8">
        <w:rPr>
          <w:rFonts w:asciiTheme="minorHAnsi" w:hAnsiTheme="minorHAnsi" w:cstheme="minorHAnsi"/>
          <w:sz w:val="16"/>
        </w:rPr>
        <w:t xml:space="preserve"> Not subject to a time limit </w:t>
      </w:r>
      <w:proofErr w:type="gramStart"/>
      <w:r w:rsidRPr="00092AA8">
        <w:rPr>
          <w:rFonts w:asciiTheme="minorHAnsi" w:hAnsiTheme="minorHAnsi" w:cstheme="minorHAnsi"/>
          <w:sz w:val="16"/>
        </w:rPr>
        <w:t>for  introduction</w:t>
      </w:r>
      <w:proofErr w:type="gramEnd"/>
      <w:r w:rsidRPr="00092AA8">
        <w:rPr>
          <w:rFonts w:asciiTheme="minorHAnsi" w:hAnsiTheme="minorHAnsi" w:cstheme="minorHAnsi"/>
          <w:sz w:val="16"/>
        </w:rPr>
        <w:t xml:space="preserve"> nor to governor's veto. </w:t>
      </w:r>
      <w:proofErr w:type="gramStart"/>
      <w:r w:rsidRPr="00092AA8">
        <w:rPr>
          <w:rFonts w:asciiTheme="minorHAnsi" w:hAnsiTheme="minorHAnsi" w:cstheme="minorHAnsi"/>
          <w:sz w:val="16"/>
        </w:rPr>
        <w:t>( Const.</w:t>
      </w:r>
      <w:proofErr w:type="gramEnd"/>
      <w:r w:rsidRPr="00092AA8">
        <w:rPr>
          <w:rFonts w:asciiTheme="minorHAnsi" w:hAnsiTheme="minorHAnsi" w:cstheme="minorHAnsi"/>
          <w:sz w:val="16"/>
        </w:rPr>
        <w:t xml:space="preserve"> Art. III, §17(B) and House  Rules 8.11 , 13.1 , 6.8 , and 7.4</w:t>
      </w:r>
      <w:r w:rsidRPr="00092AA8">
        <w:rPr>
          <w:rFonts w:asciiTheme="minorHAnsi" w:hAnsiTheme="minorHAnsi" w:cstheme="minorHAnsi"/>
        </w:rPr>
        <w:t xml:space="preserve"> and Senate Rules 10.9, 13.5 and 15.1)</w:t>
      </w:r>
    </w:p>
    <w:p w14:paraId="20A15A15" w14:textId="77777777" w:rsidR="000D3BE4" w:rsidRPr="008A49E3" w:rsidRDefault="000D3BE4" w:rsidP="000D3BE4"/>
    <w:p w14:paraId="69099ECF" w14:textId="77777777" w:rsidR="000D3BE4" w:rsidRDefault="000D3BE4" w:rsidP="000D3BE4"/>
    <w:p w14:paraId="311E5A78" w14:textId="77777777" w:rsidR="000D3BE4" w:rsidRDefault="000D3BE4" w:rsidP="000D3BE4">
      <w:pPr>
        <w:pStyle w:val="Heading3"/>
      </w:pPr>
      <w:r>
        <w:t xml:space="preserve">1AC – Extra </w:t>
      </w:r>
    </w:p>
    <w:p w14:paraId="74817D51" w14:textId="77777777" w:rsidR="000D3BE4" w:rsidRPr="00976E44" w:rsidRDefault="000D3BE4" w:rsidP="000D3BE4">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6B17075" w14:textId="77777777" w:rsidR="000D3BE4" w:rsidRPr="00976E44" w:rsidRDefault="000D3BE4" w:rsidP="000D3BE4">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5" w:history="1">
        <w:r w:rsidRPr="00976E44">
          <w:rPr>
            <w:rStyle w:val="Hyperlink"/>
          </w:rPr>
          <w:t>https://theglobalamericans.org/2021/06/a-u-s-vaccine-diplomacy-strategy-for-latin-america-and-the-caribbean/</w:t>
        </w:r>
      </w:hyperlink>
      <w:r w:rsidRPr="00976E44">
        <w:t xml:space="preserve">] Justin </w:t>
      </w:r>
    </w:p>
    <w:p w14:paraId="0033FEDE" w14:textId="77777777" w:rsidR="000D3BE4" w:rsidRPr="00976E44" w:rsidRDefault="000D3BE4" w:rsidP="000D3BE4">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5C52D43" w14:textId="77777777" w:rsidR="000D3BE4" w:rsidRPr="00976E44" w:rsidRDefault="000D3BE4" w:rsidP="000D3BE4">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8666065" w14:textId="77777777" w:rsidR="000D3BE4" w:rsidRPr="00976E44" w:rsidRDefault="000D3BE4" w:rsidP="000D3BE4">
      <w:pPr>
        <w:rPr>
          <w:sz w:val="16"/>
        </w:rPr>
      </w:pPr>
      <w:r w:rsidRPr="00976E44">
        <w:rPr>
          <w:sz w:val="16"/>
        </w:rPr>
        <w:t>History repeats itself</w:t>
      </w:r>
    </w:p>
    <w:p w14:paraId="6A8CF0FC" w14:textId="77777777" w:rsidR="000D3BE4" w:rsidRPr="00976E44" w:rsidRDefault="000D3BE4" w:rsidP="000D3BE4">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C05DBC6" w14:textId="77777777" w:rsidR="000D3BE4" w:rsidRPr="00976E44" w:rsidRDefault="000D3BE4" w:rsidP="000D3BE4">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7CD07CE" w14:textId="77777777" w:rsidR="000D3BE4" w:rsidRPr="00976E44" w:rsidRDefault="000D3BE4" w:rsidP="000D3BE4">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FB1519D" w14:textId="77777777" w:rsidR="000D3BE4" w:rsidRPr="00976E44" w:rsidRDefault="000D3BE4" w:rsidP="000D3BE4">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094BD76" w14:textId="77777777" w:rsidR="000D3BE4" w:rsidRPr="00976E44" w:rsidRDefault="000D3BE4" w:rsidP="000D3BE4">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1535585F" w14:textId="77777777" w:rsidR="000D3BE4" w:rsidRPr="00976E44" w:rsidRDefault="000D3BE4" w:rsidP="000D3BE4">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3A8BFBC5" w14:textId="77777777" w:rsidR="000D3BE4" w:rsidRPr="00976E44" w:rsidRDefault="000D3BE4" w:rsidP="000D3BE4">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27468471" w14:textId="77777777" w:rsidR="000D3BE4" w:rsidRPr="00976E44" w:rsidRDefault="000D3BE4" w:rsidP="000D3BE4">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753AEA7" w14:textId="77777777" w:rsidR="000D3BE4" w:rsidRPr="00976E44" w:rsidRDefault="000D3BE4" w:rsidP="000D3BE4">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40602112" w14:textId="77777777" w:rsidR="000D3BE4" w:rsidRPr="00976E44" w:rsidRDefault="000D3BE4" w:rsidP="000D3BE4">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2E198AA" w14:textId="77777777" w:rsidR="000D3BE4" w:rsidRPr="00976E44" w:rsidRDefault="000D3BE4" w:rsidP="000D3BE4">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63AA8587" w14:textId="77777777" w:rsidR="000D3BE4" w:rsidRPr="00976E44" w:rsidRDefault="000D3BE4" w:rsidP="000D3BE4">
      <w:pPr>
        <w:rPr>
          <w:sz w:val="16"/>
        </w:rPr>
      </w:pPr>
      <w:r w:rsidRPr="00976E44">
        <w:rPr>
          <w:sz w:val="16"/>
        </w:rPr>
        <w:t>A lack of strategy and political will</w:t>
      </w:r>
    </w:p>
    <w:p w14:paraId="1FD168BB" w14:textId="77777777" w:rsidR="000D3BE4" w:rsidRPr="00976E44" w:rsidRDefault="000D3BE4" w:rsidP="000D3BE4">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3FAB9BDC" w14:textId="77777777" w:rsidR="000D3BE4" w:rsidRPr="00976E44" w:rsidRDefault="000D3BE4" w:rsidP="000D3BE4">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5871D2A" w14:textId="77777777" w:rsidR="000D3BE4" w:rsidRPr="00976E44" w:rsidRDefault="000D3BE4" w:rsidP="000D3BE4">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1B76B0B9" w14:textId="77777777" w:rsidR="000D3BE4" w:rsidRPr="00976E44" w:rsidRDefault="000D3BE4" w:rsidP="000D3BE4">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3366623B" w14:textId="77777777" w:rsidR="000D3BE4" w:rsidRPr="00976E44" w:rsidRDefault="000D3BE4" w:rsidP="000D3BE4">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79D32DAC" w14:textId="77777777" w:rsidR="000D3BE4" w:rsidRPr="00976E44" w:rsidRDefault="000D3BE4" w:rsidP="000D3BE4">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358C2130" w14:textId="77777777" w:rsidR="000D3BE4" w:rsidRPr="00976E44" w:rsidRDefault="000D3BE4" w:rsidP="000D3BE4">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5BE1F219" w14:textId="77777777" w:rsidR="000D3BE4" w:rsidRPr="00976E44" w:rsidRDefault="000D3BE4" w:rsidP="000D3BE4">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061183C0" w14:textId="77777777" w:rsidR="000D3BE4" w:rsidRPr="00976E44" w:rsidRDefault="000D3BE4" w:rsidP="000D3BE4">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8F807FB" w14:textId="77777777" w:rsidR="000D3BE4" w:rsidRPr="00976E44" w:rsidRDefault="000D3BE4" w:rsidP="000D3BE4">
      <w:pPr>
        <w:rPr>
          <w:sz w:val="16"/>
        </w:rPr>
      </w:pPr>
      <w:r w:rsidRPr="00976E44">
        <w:rPr>
          <w:sz w:val="16"/>
        </w:rPr>
        <w:t>A forward-thinking strategy</w:t>
      </w:r>
    </w:p>
    <w:p w14:paraId="0E5720F9" w14:textId="77777777" w:rsidR="000D3BE4" w:rsidRPr="00976E44" w:rsidRDefault="000D3BE4" w:rsidP="000D3BE4">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3F989C71" w14:textId="77777777" w:rsidR="000D3BE4" w:rsidRPr="00976E44" w:rsidRDefault="000D3BE4" w:rsidP="000D3BE4">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5CB6666D" w14:textId="77777777" w:rsidR="000D3BE4" w:rsidRDefault="000D3BE4" w:rsidP="000D3BE4"/>
    <w:p w14:paraId="5C845975" w14:textId="77777777" w:rsidR="000D3BE4" w:rsidRDefault="000D3BE4" w:rsidP="000D3BE4">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68D2FD" w14:textId="77777777" w:rsidR="000D3BE4" w:rsidRPr="00D14C75" w:rsidRDefault="000D3BE4" w:rsidP="000D3BE4">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6" w:history="1">
        <w:r w:rsidRPr="00F616BA">
          <w:rPr>
            <w:rStyle w:val="Hyperlink"/>
          </w:rPr>
          <w:t>https://wng.org/roundups/china-peddles-influence-with-vaccines-1630687161</w:t>
        </w:r>
      </w:hyperlink>
      <w:r>
        <w:t>] Justin</w:t>
      </w:r>
    </w:p>
    <w:p w14:paraId="3C732CEB" w14:textId="77777777" w:rsidR="000D3BE4" w:rsidRPr="003C10EC" w:rsidRDefault="000D3BE4" w:rsidP="000D3BE4">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w:t>
      </w:r>
      <w:r w:rsidRPr="008E5444">
        <w:rPr>
          <w:sz w:val="16"/>
        </w:rPr>
        <w:t xml:space="preserve">low as 76 percent and 42 percent, respectively, among patients in Minnesota last month. Studies in Brazil and Bahrain found </w:t>
      </w:r>
      <w:proofErr w:type="spellStart"/>
      <w:r w:rsidRPr="008E5444">
        <w:rPr>
          <w:sz w:val="16"/>
        </w:rPr>
        <w:t>Sinopharm</w:t>
      </w:r>
      <w:proofErr w:type="spellEnd"/>
      <w:r w:rsidRPr="008E5444">
        <w:rPr>
          <w:sz w:val="16"/>
        </w:rPr>
        <w:t xml:space="preserve"> and </w:t>
      </w:r>
      <w:proofErr w:type="spellStart"/>
      <w:r w:rsidRPr="008E5444">
        <w:rPr>
          <w:sz w:val="16"/>
        </w:rPr>
        <w:t>Sinovac</w:t>
      </w:r>
      <w:proofErr w:type="spellEnd"/>
      <w:r w:rsidRPr="008E5444">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8E5444">
        <w:rPr>
          <w:rStyle w:val="Emphasis"/>
        </w:rPr>
        <w:t xml:space="preserve">The truth is that </w:t>
      </w:r>
      <w:r w:rsidRPr="008E5444">
        <w:rPr>
          <w:rStyle w:val="Emphasis"/>
          <w:sz w:val="24"/>
        </w:rPr>
        <w:t xml:space="preserve">everybody here wanted </w:t>
      </w:r>
      <w:r w:rsidRPr="008E5444">
        <w:rPr>
          <w:rStyle w:val="Emphasis"/>
        </w:rPr>
        <w:t xml:space="preserve">to get either </w:t>
      </w:r>
      <w:r w:rsidRPr="008E5444">
        <w:rPr>
          <w:rStyle w:val="Emphasis"/>
          <w:sz w:val="24"/>
        </w:rPr>
        <w:t xml:space="preserve">Pfizer or </w:t>
      </w:r>
      <w:proofErr w:type="spellStart"/>
      <w:r w:rsidRPr="008E5444">
        <w:rPr>
          <w:rStyle w:val="Emphasis"/>
          <w:sz w:val="24"/>
        </w:rPr>
        <w:t>Moderna</w:t>
      </w:r>
      <w:proofErr w:type="spellEnd"/>
      <w:r w:rsidRPr="008E5444">
        <w:rPr>
          <w:rStyle w:val="Emphasis"/>
          <w:sz w:val="24"/>
        </w:rPr>
        <w:t xml:space="preserve"> vaccines</w:t>
      </w:r>
      <w:r w:rsidRPr="008E5444">
        <w:rPr>
          <w:u w:val="single"/>
        </w:rPr>
        <w:t xml:space="preserve">,” said Pastor Alex Figueroa of </w:t>
      </w:r>
      <w:proofErr w:type="spellStart"/>
      <w:r w:rsidRPr="008E5444">
        <w:rPr>
          <w:u w:val="single"/>
        </w:rPr>
        <w:t>Gracia</w:t>
      </w:r>
      <w:proofErr w:type="spellEnd"/>
      <w:r w:rsidRPr="008E5444">
        <w:rPr>
          <w:u w:val="single"/>
        </w:rPr>
        <w:t xml:space="preserve"> </w:t>
      </w:r>
      <w:proofErr w:type="spellStart"/>
      <w:r w:rsidRPr="008E5444">
        <w:rPr>
          <w:u w:val="single"/>
        </w:rPr>
        <w:t>Soberana</w:t>
      </w:r>
      <w:proofErr w:type="spellEnd"/>
      <w:r w:rsidRPr="008E5444">
        <w:rPr>
          <w:u w:val="single"/>
        </w:rPr>
        <w:t xml:space="preserve"> Baptist Church in Santiago, Chile. “People got </w:t>
      </w:r>
      <w:r w:rsidRPr="008E5444">
        <w:rPr>
          <w:rStyle w:val="Emphasis"/>
        </w:rPr>
        <w:t xml:space="preserve">vaccinated with what was available, which was </w:t>
      </w:r>
      <w:proofErr w:type="spellStart"/>
      <w:r w:rsidRPr="008E5444">
        <w:rPr>
          <w:rStyle w:val="Emphasis"/>
        </w:rPr>
        <w:t>Sinovac</w:t>
      </w:r>
      <w:proofErr w:type="spellEnd"/>
      <w:r w:rsidRPr="008E5444">
        <w:rPr>
          <w:sz w:val="16"/>
        </w:rPr>
        <w:t xml:space="preserve">.” Officials in Uruguay say </w:t>
      </w:r>
      <w:proofErr w:type="spellStart"/>
      <w:r w:rsidRPr="008E5444">
        <w:rPr>
          <w:u w:val="single"/>
        </w:rPr>
        <w:t>Sinovac</w:t>
      </w:r>
      <w:proofErr w:type="spellEnd"/>
      <w:r w:rsidRPr="008E5444">
        <w:rPr>
          <w:u w:val="single"/>
        </w:rPr>
        <w:t xml:space="preserve"> is helping stop COVID-19 there. While they concluded </w:t>
      </w:r>
      <w:proofErr w:type="spellStart"/>
      <w:r w:rsidRPr="008E5444">
        <w:rPr>
          <w:u w:val="single"/>
        </w:rPr>
        <w:t>Sinovac</w:t>
      </w:r>
      <w:proofErr w:type="spellEnd"/>
      <w:r w:rsidRPr="008E5444">
        <w:rPr>
          <w:u w:val="single"/>
        </w:rPr>
        <w:t xml:space="preserve"> was only 61 percent effective at preventing coronavirus cases</w:t>
      </w:r>
      <w:r w:rsidRPr="008E5444">
        <w:rPr>
          <w:sz w:val="16"/>
        </w:rPr>
        <w:t>, they found the Chinese vaccine helped reduce death and ICU admissions by 95 percent and 92 percent, respectively. Since early June, case and death rates in Uruguay have steadily declined</w:t>
      </w:r>
      <w:r w:rsidRPr="003C10EC">
        <w:rPr>
          <w:sz w:val="16"/>
        </w:rPr>
        <w:t>.</w:t>
      </w:r>
    </w:p>
    <w:p w14:paraId="298F1AA0" w14:textId="77777777" w:rsidR="000D3BE4" w:rsidRPr="00976E44" w:rsidRDefault="000D3BE4" w:rsidP="000D3BE4"/>
    <w:p w14:paraId="71FD2B23" w14:textId="77777777" w:rsidR="000D3BE4" w:rsidRPr="00976E44" w:rsidRDefault="000D3BE4" w:rsidP="000D3BE4">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186CD4B4" w14:textId="77777777" w:rsidR="000D3BE4" w:rsidRPr="00976E44" w:rsidRDefault="000D3BE4" w:rsidP="000D3BE4">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2228C1F4" w14:textId="77777777" w:rsidR="000D3BE4" w:rsidRPr="00976E44" w:rsidRDefault="000D3BE4" w:rsidP="000D3BE4">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On the other hand, scholars like Gilpin (</w:t>
      </w:r>
      <w:r w:rsidRPr="008E5444">
        <w:rPr>
          <w:sz w:val="14"/>
        </w:rPr>
        <w:t xml:space="preserve">1981) contend that the </w:t>
      </w:r>
      <w:r w:rsidRPr="008E5444">
        <w:rPr>
          <w:u w:val="single"/>
        </w:rPr>
        <w:t>power transition war between great powers is likely to occur when a hegemonic state</w:t>
      </w:r>
      <w:r w:rsidRPr="008E5444">
        <w:rPr>
          <w:sz w:val="14"/>
        </w:rPr>
        <w:t xml:space="preserve"> whose power is declining due to imperial overstretch[6] </w:t>
      </w:r>
      <w:r w:rsidRPr="008E5444">
        <w:rPr>
          <w:u w:val="single"/>
        </w:rPr>
        <w:t>views “</w:t>
      </w:r>
      <w:r w:rsidRPr="008E5444">
        <w:rPr>
          <w:b/>
          <w:bCs/>
          <w:u w:val="single"/>
        </w:rPr>
        <w:t>preventive war as the most attractive means of eliminating the threat</w:t>
      </w:r>
      <w:r w:rsidRPr="008E5444">
        <w:rPr>
          <w:u w:val="single"/>
        </w:rPr>
        <w:t xml:space="preserve"> posed by challengers”</w:t>
      </w:r>
      <w:r w:rsidRPr="008E54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8E5444">
        <w:rPr>
          <w:u w:val="single"/>
        </w:rPr>
        <w:t xml:space="preserve">The declining hegemon who fears a rising challenger’s overtaking its power </w:t>
      </w:r>
      <w:proofErr w:type="gramStart"/>
      <w:r w:rsidRPr="008E5444">
        <w:rPr>
          <w:u w:val="single"/>
        </w:rPr>
        <w:t>in the near future</w:t>
      </w:r>
      <w:proofErr w:type="gramEnd"/>
      <w:r w:rsidRPr="008E5444">
        <w:rPr>
          <w:u w:val="single"/>
        </w:rPr>
        <w:t xml:space="preserve"> </w:t>
      </w:r>
      <w:r w:rsidRPr="008E5444">
        <w:rPr>
          <w:b/>
          <w:bCs/>
          <w:u w:val="single"/>
        </w:rPr>
        <w:t xml:space="preserve">sees war as a better option </w:t>
      </w:r>
      <w:r w:rsidRPr="008E5444">
        <w:rPr>
          <w:u w:val="single"/>
        </w:rPr>
        <w:t>than other options of maintaining its hegemony such as reducing its commitments abroad and appeasing a rising challenger.</w:t>
      </w:r>
    </w:p>
    <w:p w14:paraId="10A568D6" w14:textId="77777777" w:rsidR="000D3BE4" w:rsidRPr="008E5444" w:rsidRDefault="000D3BE4" w:rsidP="000D3BE4"/>
    <w:p w14:paraId="54B0D8E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B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BE4"/>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CB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4E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CBE"/>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7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CD1B1"/>
  <w14:defaultImageDpi w14:val="300"/>
  <w15:docId w15:val="{64DB3791-2DDD-9846-A719-58115571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C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0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0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0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10C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0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CB3"/>
  </w:style>
  <w:style w:type="character" w:customStyle="1" w:styleId="Heading1Char">
    <w:name w:val="Heading 1 Char"/>
    <w:aliases w:val="Pocket Char"/>
    <w:basedOn w:val="DefaultParagraphFont"/>
    <w:link w:val="Heading1"/>
    <w:uiPriority w:val="9"/>
    <w:rsid w:val="00510C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0C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0CB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10C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0CB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10CB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10C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0CB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10CB3"/>
    <w:rPr>
      <w:color w:val="auto"/>
      <w:u w:val="none"/>
    </w:rPr>
  </w:style>
  <w:style w:type="paragraph" w:styleId="DocumentMap">
    <w:name w:val="Document Map"/>
    <w:basedOn w:val="Normal"/>
    <w:link w:val="DocumentMapChar"/>
    <w:uiPriority w:val="99"/>
    <w:semiHidden/>
    <w:unhideWhenUsed/>
    <w:rsid w:val="00510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0CB3"/>
    <w:rPr>
      <w:rFonts w:ascii="Lucida Grande" w:hAnsi="Lucida Grande" w:cs="Lucida Grande"/>
    </w:rPr>
  </w:style>
  <w:style w:type="paragraph" w:customStyle="1" w:styleId="textbold">
    <w:name w:val="text bold"/>
    <w:basedOn w:val="Normal"/>
    <w:link w:val="Emphasis"/>
    <w:uiPriority w:val="20"/>
    <w:qFormat/>
    <w:rsid w:val="000D3BE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D3B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0D3BE4"/>
    <w:rPr>
      <w:rFonts w:ascii="Georgia" w:hAnsi="Georgia"/>
      <w:b/>
      <w:sz w:val="24"/>
      <w:u w:val="single"/>
    </w:rPr>
  </w:style>
  <w:style w:type="paragraph" w:styleId="NormalWeb">
    <w:name w:val="Normal (Web)"/>
    <w:basedOn w:val="Normal"/>
    <w:uiPriority w:val="99"/>
    <w:unhideWhenUsed/>
    <w:rsid w:val="009954EB"/>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18" Type="http://schemas.openxmlformats.org/officeDocument/2006/relationships/hyperlink" Target="https://www.merriam-webster.com/dictionary/transitive" TargetMode="External"/><Relationship Id="rId26" Type="http://schemas.openxmlformats.org/officeDocument/2006/relationships/hyperlink" Target="https://wng.org/roundups/china-peddles-influence-with-vaccines-1630687161" TargetMode="External"/><Relationship Id="rId3" Type="http://schemas.openxmlformats.org/officeDocument/2006/relationships/customXml" Target="../customXml/item3.xml"/><Relationship Id="rId21" Type="http://schemas.openxmlformats.org/officeDocument/2006/relationships/hyperlink" Target="https://www.merriam-webster.com/dictionary/noun" TargetMode="Externa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merriam-webster.com/dictionary/verb" TargetMode="External"/><Relationship Id="rId25" Type="http://schemas.openxmlformats.org/officeDocument/2006/relationships/hyperlink" Target="https://theglobalamericans.org/2021/06/a-u-s-vaccine-diplomacy-strategy-for-latin-america-and-the-caribbean/" TargetMode="External"/><Relationship Id="rId2" Type="http://schemas.openxmlformats.org/officeDocument/2006/relationships/customXml" Target="../customXml/item2.xml"/><Relationship Id="rId16" Type="http://schemas.openxmlformats.org/officeDocument/2006/relationships/hyperlink" Target="https://www.merriam-webster.com/dictionary/auxiliary%20verb" TargetMode="External"/><Relationship Id="rId20" Type="http://schemas.openxmlformats.org/officeDocument/2006/relationships/hyperlink" Target="https://www.merriam-webster.com/dictionary/ow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24"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hyperlink" Target="https://www.merriam-webster.com/dictionary/ought%20//" TargetMode="External"/><Relationship Id="rId23" Type="http://schemas.openxmlformats.org/officeDocument/2006/relationships/hyperlink" Target="https://www.merriam-webster.com/dictionary/aught" TargetMode="External"/><Relationship Id="rId28" Type="http://schemas.openxmlformats.org/officeDocument/2006/relationships/fontTable" Target="fontTable.xm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hyperlink" Target="https://www.merriam-webster.com/dictionary/posses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ipwatchdog.com/2021/07/21/third-option-limited-ip-waiver-solve-pandemic-vaccine-problems/id=135732/" TargetMode="External"/><Relationship Id="rId22" Type="http://schemas.openxmlformats.org/officeDocument/2006/relationships/hyperlink" Target="https://www.merriam-webster.com/dictionary/duty" TargetMode="External"/><Relationship Id="rId27" Type="http://schemas.openxmlformats.org/officeDocument/2006/relationships/hyperlink" Target="https://www.emerald.com/insight/content/doi/10.1108/ITPD-02-2019-003/fu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15796</Words>
  <Characters>90043</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2021-09-26T15:12:00Z</dcterms:created>
  <dcterms:modified xsi:type="dcterms:W3CDTF">2021-09-26T16:38:00Z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