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4D15" w14:textId="77777777" w:rsidR="00967C84" w:rsidRPr="00BD2E70" w:rsidRDefault="00967C84" w:rsidP="00967C84">
      <w:pPr>
        <w:pStyle w:val="Heading3"/>
      </w:pPr>
      <w:r w:rsidRPr="00305C79">
        <w:t>1AC – Framing</w:t>
      </w:r>
    </w:p>
    <w:p w14:paraId="7377DCF7" w14:textId="77777777" w:rsidR="00967C84" w:rsidRPr="002677ED" w:rsidRDefault="00967C84" w:rsidP="00967C84">
      <w:pPr>
        <w:pStyle w:val="Heading4"/>
        <w:rPr>
          <w:i/>
          <w:iCs/>
        </w:rPr>
      </w:pPr>
      <w:r w:rsidRPr="002677ED">
        <w:rPr>
          <w:i/>
        </w:rPr>
        <w:t>Ethics must begin a priori</w:t>
      </w:r>
    </w:p>
    <w:p w14:paraId="5864F4BA" w14:textId="77777777" w:rsidR="00967C84" w:rsidRPr="003E4733" w:rsidRDefault="00967C84" w:rsidP="00967C84">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340D6D4C" w14:textId="77777777" w:rsidR="00967C84" w:rsidRDefault="00967C84" w:rsidP="00967C84">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0226BB67" w14:textId="77777777" w:rsidR="00967C84" w:rsidRPr="004535D0" w:rsidRDefault="00967C84" w:rsidP="00967C84">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22F01A23" w14:textId="77777777" w:rsidR="00967C84" w:rsidRDefault="00967C84" w:rsidP="00967C84">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702781A3" w14:textId="77777777" w:rsidR="00967C84" w:rsidRDefault="00967C84" w:rsidP="00967C84">
      <w:pPr>
        <w:pStyle w:val="Heading4"/>
      </w:pPr>
      <w:r>
        <w:t>Additionally</w:t>
      </w:r>
      <w:r w:rsidRPr="0088077D">
        <w:t>:</w:t>
      </w:r>
    </w:p>
    <w:p w14:paraId="36A541A7" w14:textId="77777777" w:rsidR="00967C84" w:rsidRDefault="00967C84" w:rsidP="00967C84">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7CD46BD2" w14:textId="77777777" w:rsidR="00967C84" w:rsidRPr="00CE11B7" w:rsidRDefault="00967C84" w:rsidP="00967C84">
      <w:pPr>
        <w:pStyle w:val="Heading4"/>
      </w:pPr>
      <w:r>
        <w:t xml:space="preserve">[B] </w:t>
      </w:r>
      <w:r w:rsidRPr="00CE11B7">
        <w:t>Only universalizable reason can effectively explain the perspectives of agents – that’s the best method for combatting oppression</w:t>
      </w:r>
      <w:r>
        <w:t>.</w:t>
      </w:r>
    </w:p>
    <w:p w14:paraId="7C39546A" w14:textId="77777777" w:rsidR="00967C84" w:rsidRPr="00426666" w:rsidRDefault="00967C84" w:rsidP="00967C84">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3E6873E6" w14:textId="77777777" w:rsidR="00967C84" w:rsidRDefault="00967C84" w:rsidP="00967C84">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w:t>
      </w:r>
      <w:r w:rsidRPr="00CE11B7">
        <w:rPr>
          <w:rFonts w:asciiTheme="majorHAnsi" w:hAnsiTheme="majorHAnsi" w:cstheme="majorHAnsi"/>
          <w:sz w:val="16"/>
        </w:rPr>
        <w:lastRenderedPageBreak/>
        <w:t xml:space="preserve">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8330F1A" w14:textId="77777777" w:rsidR="00967C84" w:rsidRPr="00305C79" w:rsidRDefault="00967C84" w:rsidP="00967C84">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69D73C66" w14:textId="77777777" w:rsidR="00967C84" w:rsidRPr="00305C79" w:rsidRDefault="00967C84" w:rsidP="00967C84">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0134FABD" w14:textId="77777777" w:rsidR="00967C84" w:rsidRPr="00305C79" w:rsidRDefault="00967C84" w:rsidP="00967C84">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w:t>
      </w:r>
      <w:r w:rsidRPr="00305C79">
        <w:rPr>
          <w:sz w:val="16"/>
        </w:rPr>
        <w:lastRenderedPageBreak/>
        <w:t xml:space="preserve">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6883C46D" w14:textId="77777777" w:rsidR="00967C84" w:rsidRPr="00753A4F" w:rsidRDefault="00967C84" w:rsidP="00967C84">
      <w:pPr>
        <w:rPr>
          <w:rFonts w:asciiTheme="majorHAnsi" w:hAnsiTheme="majorHAnsi" w:cstheme="majorHAnsi"/>
          <w:b/>
          <w:u w:val="single"/>
        </w:rPr>
      </w:pPr>
    </w:p>
    <w:p w14:paraId="22138A67" w14:textId="77777777" w:rsidR="00967C84" w:rsidRPr="00E80998" w:rsidRDefault="00967C84" w:rsidP="00967C84">
      <w:pPr>
        <w:pStyle w:val="Heading4"/>
      </w:pPr>
      <w:r w:rsidRPr="00E80998">
        <w:t xml:space="preserve">Thus, the standard is consistency with the categorical imperative. </w:t>
      </w:r>
    </w:p>
    <w:p w14:paraId="62B15992" w14:textId="77777777" w:rsidR="00967C84" w:rsidRDefault="00967C84" w:rsidP="00967C84">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48C6332B" w14:textId="77777777" w:rsidR="00967C84" w:rsidRDefault="00967C84" w:rsidP="00967C84">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76A5DF7F" w14:textId="77777777" w:rsidR="00967C84" w:rsidRPr="004535D0" w:rsidRDefault="00967C84" w:rsidP="00967C84"/>
    <w:p w14:paraId="547BF409" w14:textId="77777777" w:rsidR="00967C84" w:rsidRPr="00305C79" w:rsidRDefault="00967C84" w:rsidP="00967C84">
      <w:pPr>
        <w:rPr>
          <w:rFonts w:eastAsia="Times New Roman"/>
          <w:b/>
          <w:bCs/>
          <w:color w:val="000000" w:themeColor="text1"/>
          <w:sz w:val="26"/>
          <w:szCs w:val="26"/>
        </w:rPr>
      </w:pPr>
    </w:p>
    <w:p w14:paraId="324DE280" w14:textId="77777777" w:rsidR="00967C84" w:rsidRPr="00305C79" w:rsidRDefault="00967C84" w:rsidP="00967C84">
      <w:pPr>
        <w:pStyle w:val="Heading3"/>
        <w:rPr>
          <w:rFonts w:cs="Calibri"/>
        </w:rPr>
      </w:pPr>
      <w:r w:rsidRPr="00305C79">
        <w:rPr>
          <w:rFonts w:cs="Calibri"/>
        </w:rPr>
        <w:lastRenderedPageBreak/>
        <w:t>Advocacy</w:t>
      </w:r>
    </w:p>
    <w:p w14:paraId="70F70B2F" w14:textId="77777777" w:rsidR="00967C84" w:rsidRDefault="00967C84" w:rsidP="00967C84">
      <w:pPr>
        <w:spacing w:after="0" w:line="240" w:lineRule="auto"/>
        <w:rPr>
          <w:b/>
          <w:bCs/>
          <w:sz w:val="26"/>
          <w:szCs w:val="26"/>
        </w:rPr>
      </w:pPr>
      <w:r w:rsidRPr="00305C79">
        <w:rPr>
          <w:rStyle w:val="Heading4Char"/>
          <w:rFonts w:cs="Calibri"/>
        </w:rPr>
        <w:t xml:space="preserve">Thus, the plan – </w:t>
      </w:r>
      <w:r w:rsidRPr="00305C79">
        <w:rPr>
          <w:rStyle w:val="Heading4Char"/>
          <w:rFonts w:cs="Calibri"/>
          <w:lang w:eastAsia="zh-CN"/>
        </w:rPr>
        <w:t>Resolved: The member nations of the World Trade Organization ought to reduce intellectual property protections for medicines.</w:t>
      </w:r>
      <w:r w:rsidRPr="00305C79">
        <w:rPr>
          <w:rStyle w:val="Heading4Char"/>
          <w:rFonts w:cs="Calibri"/>
        </w:rPr>
        <w:t xml:space="preserve"> CP</w:t>
      </w:r>
      <w:r w:rsidRPr="00305C79">
        <w:rPr>
          <w:b/>
          <w:bCs/>
          <w:color w:val="000000" w:themeColor="text1"/>
          <w:sz w:val="26"/>
          <w:szCs w:val="26"/>
        </w:rPr>
        <w:t xml:space="preserve"> and PICs affirm because they do not disprove my general thesis</w:t>
      </w:r>
      <w:r w:rsidRPr="00305C79">
        <w:rPr>
          <w:b/>
          <w:bCs/>
          <w:sz w:val="26"/>
          <w:szCs w:val="26"/>
        </w:rPr>
        <w:t>.</w:t>
      </w:r>
    </w:p>
    <w:p w14:paraId="556ACD98" w14:textId="4FC52D37" w:rsidR="00967C84" w:rsidRDefault="00967C84" w:rsidP="00967C84"/>
    <w:p w14:paraId="59E73E5B" w14:textId="77777777" w:rsidR="00967C84" w:rsidRPr="009F214B" w:rsidRDefault="00967C84" w:rsidP="00967C84">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17501B7A" w14:textId="77777777" w:rsidR="00967C84" w:rsidRPr="009F214B" w:rsidRDefault="00967C84" w:rsidP="00967C84">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9" w:history="1">
        <w:r w:rsidRPr="009F214B">
          <w:rPr>
            <w:rStyle w:val="Hyperlink"/>
          </w:rPr>
          <w:t>https://www.ipwatchdog.com/2021/07/21/third-option-limited-ip-waiver-solve-pandemic-vaccine-problems/id=135732/</w:t>
        </w:r>
      </w:hyperlink>
      <w:r w:rsidRPr="009F214B">
        <w:t>] Justin</w:t>
      </w:r>
    </w:p>
    <w:p w14:paraId="773AD8CE" w14:textId="77777777" w:rsidR="00967C84" w:rsidRPr="009F214B" w:rsidRDefault="00967C84" w:rsidP="00967C84">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w:t>
      </w:r>
      <w:proofErr w:type="gramStart"/>
      <w:r w:rsidRPr="009F214B">
        <w:rPr>
          <w:sz w:val="16"/>
        </w:rPr>
        <w:t xml:space="preserve">In particular, </w:t>
      </w:r>
      <w:r w:rsidRPr="009F214B">
        <w:rPr>
          <w:u w:val="single"/>
        </w:rPr>
        <w:t>patents</w:t>
      </w:r>
      <w:proofErr w:type="gramEnd"/>
      <w:r w:rsidRPr="009F214B">
        <w:rPr>
          <w:u w:val="single"/>
        </w:rPr>
        <w:t xml:space="preserve">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w:t>
      </w:r>
      <w:proofErr w:type="gramStart"/>
      <w:r w:rsidRPr="009F214B">
        <w:rPr>
          <w:sz w:val="16"/>
        </w:rPr>
        <w:t>a period of time</w:t>
      </w:r>
      <w:proofErr w:type="gramEnd"/>
      <w:r w:rsidRPr="009F214B">
        <w:rPr>
          <w:sz w:val="16"/>
        </w:rPr>
        <w:t xml:space="preserve"> that the compulsory license is in force. With </w:t>
      </w:r>
      <w:r w:rsidRPr="009F214B">
        <w:rPr>
          <w:rStyle w:val="Emphasis"/>
        </w:rPr>
        <w:t>current pandemic projections of six months to two years</w:t>
      </w:r>
      <w:r w:rsidRPr="009F214B">
        <w:rPr>
          <w:u w:val="single"/>
        </w:rPr>
        <w:t xml:space="preserve"> for sufficient distribution, </w:t>
      </w:r>
      <w:r w:rsidRPr="009F214B">
        <w:rPr>
          <w:u w:val="single"/>
        </w:rPr>
        <w:lastRenderedPageBreak/>
        <w:t xml:space="preserve">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w:t>
      </w:r>
      <w:proofErr w:type="gramStart"/>
      <w:r w:rsidRPr="009F214B">
        <w:rPr>
          <w:u w:val="single"/>
        </w:rPr>
        <w:t>time period</w:t>
      </w:r>
      <w:proofErr w:type="gramEnd"/>
      <w:r w:rsidRPr="009F214B">
        <w:rPr>
          <w:u w:val="single"/>
        </w:rPr>
        <w:t xml:space="preserve">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5A646E45" w14:textId="77777777" w:rsidR="00967C84" w:rsidRPr="00305C79" w:rsidRDefault="00967C84" w:rsidP="00967C84"/>
    <w:p w14:paraId="7D5E31A8" w14:textId="77777777" w:rsidR="00967C84" w:rsidRPr="00305C79" w:rsidRDefault="00967C84" w:rsidP="00967C84">
      <w:pPr>
        <w:pStyle w:val="Heading3"/>
        <w:rPr>
          <w:rFonts w:cs="Calibri"/>
        </w:rPr>
      </w:pPr>
      <w:r w:rsidRPr="00305C79">
        <w:rPr>
          <w:rFonts w:cs="Calibri"/>
        </w:rPr>
        <w:lastRenderedPageBreak/>
        <w:t xml:space="preserve">Offense </w:t>
      </w:r>
    </w:p>
    <w:p w14:paraId="1E330912" w14:textId="74E7CDF2" w:rsidR="00967C84" w:rsidRPr="00305C79" w:rsidRDefault="00967C84" w:rsidP="00967C84">
      <w:pPr>
        <w:pStyle w:val="Heading4"/>
        <w:rPr>
          <w:rFonts w:cs="Calibri"/>
        </w:rPr>
      </w:pPr>
      <w:r>
        <w:rPr>
          <w:rFonts w:cs="Calibri"/>
        </w:rPr>
        <w:t xml:space="preserve">1]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26EFBCA0" w14:textId="77777777" w:rsidR="00967C84" w:rsidRPr="00305C79" w:rsidRDefault="00967C84" w:rsidP="00967C84">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56240BBB" w14:textId="5040D5EB" w:rsidR="00967C84" w:rsidRDefault="00967C84" w:rsidP="00967C84">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w:t>
      </w:r>
      <w:proofErr w:type="gramStart"/>
      <w:r w:rsidRPr="00305C79">
        <w:t>have to</w:t>
      </w:r>
      <w:proofErr w:type="gramEnd"/>
      <w:r w:rsidRPr="00305C79">
        <w:t xml:space="preserve"> write an essay on Kant’s categorical imperative. Because Y does not have the book, let’s assume that he decides, whether </w:t>
      </w:r>
      <w:proofErr w:type="gramStart"/>
      <w:r w:rsidRPr="00305C79">
        <w:t>by the use of</w:t>
      </w:r>
      <w:proofErr w:type="gramEnd"/>
      <w:r w:rsidRPr="00305C79">
        <w:t xml:space="preserve">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305C79">
        <w:rPr>
          <w:rStyle w:val="Emphasis"/>
          <w:highlight w:val="green"/>
        </w:rPr>
        <w:t>the</w:t>
      </w:r>
      <w:proofErr w:type="gramEnd"/>
      <w:r w:rsidRPr="00305C79">
        <w:rPr>
          <w:rStyle w:val="Emphasis"/>
          <w:highlight w:val="green"/>
        </w:rPr>
        <w:t xml:space="preserv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6A5E8618" w14:textId="77777777" w:rsidR="00967C84" w:rsidRDefault="00967C84" w:rsidP="00967C84">
      <w:pPr>
        <w:pStyle w:val="Heading4"/>
        <w:spacing w:before="0"/>
        <w:rPr>
          <w:rFonts w:ascii="Times New Roman" w:hAnsi="Times New Roman" w:cs="Times New Roman"/>
          <w:sz w:val="24"/>
        </w:rPr>
      </w:pPr>
      <w:r>
        <w:rPr>
          <w:rFonts w:cs="Calibri"/>
        </w:rPr>
        <w:t>[2] IPP is inconsistent with free market principles</w:t>
      </w:r>
    </w:p>
    <w:p w14:paraId="474B481F" w14:textId="77777777" w:rsidR="00967C84" w:rsidRDefault="00967C84" w:rsidP="00967C84">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10"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4DC6166C" w14:textId="61006146" w:rsidR="00967C84" w:rsidRPr="00967C84" w:rsidRDefault="00967C84" w:rsidP="00967C84">
      <w:pPr>
        <w:rPr>
          <w:u w:val="singl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w:t>
      </w:r>
      <w:proofErr w:type="gramStart"/>
      <w:r w:rsidRPr="00097C77">
        <w:rPr>
          <w:rStyle w:val="StyleUnderline"/>
        </w:rPr>
        <w:t xml:space="preserve">actually </w:t>
      </w:r>
      <w:r w:rsidRPr="006C50A6">
        <w:rPr>
          <w:rStyle w:val="StyleUnderline"/>
          <w:highlight w:val="green"/>
        </w:rPr>
        <w:t>antithetical</w:t>
      </w:r>
      <w:proofErr w:type="gramEnd"/>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6C50A6">
        <w:rPr>
          <w:sz w:val="8"/>
          <w:szCs w:val="8"/>
        </w:rPr>
        <w:t>patente</w:t>
      </w:r>
      <w:proofErr w:type="spellEnd"/>
      <w:r w:rsidRPr="006C50A6">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t>
      </w:r>
      <w:r w:rsidRPr="006C50A6">
        <w:rPr>
          <w:sz w:val="16"/>
        </w:rPr>
        <w:lastRenderedPageBreak/>
        <w:t xml:space="preserve">what does it do to smaller companies? They don’t have big patent arsenals or a credible countersuit threat.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6C50A6">
        <w:rPr>
          <w:sz w:val="8"/>
          <w:szCs w:val="8"/>
        </w:rPr>
        <w:t>So</w:t>
      </w:r>
      <w:proofErr w:type="gramEnd"/>
      <w:r w:rsidRPr="006C50A6">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6C50A6">
        <w:rPr>
          <w:sz w:val="8"/>
          <w:szCs w:val="8"/>
        </w:rPr>
        <w:t>did:</w:t>
      </w:r>
      <w:proofErr w:type="gramEnd"/>
      <w:r w:rsidRPr="006C50A6">
        <w:rPr>
          <w:sz w:val="8"/>
          <w:szCs w:val="8"/>
        </w:rPr>
        <w:t xml:space="preserve"> to censor and ban books. (More below.) IP, American Style </w:t>
      </w:r>
      <w:proofErr w:type="gramStart"/>
      <w:r w:rsidRPr="006C50A6">
        <w:rPr>
          <w:sz w:val="8"/>
          <w:szCs w:val="8"/>
        </w:rPr>
        <w:t>The</w:t>
      </w:r>
      <w:proofErr w:type="gramEnd"/>
      <w:r w:rsidRPr="006C50A6">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w:t>
      </w:r>
      <w:proofErr w:type="gramStart"/>
      <w:r w:rsidRPr="006C50A6">
        <w:rPr>
          <w:rStyle w:val="StyleUnderline"/>
        </w:rPr>
        <w:t>patents</w:t>
      </w:r>
      <w:proofErr w:type="gramEnd"/>
      <w:r w:rsidRPr="006C50A6">
        <w:rPr>
          <w:rStyle w:val="StyleUnderline"/>
        </w:rPr>
        <w:t xml:space="preserve">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43570174" w14:textId="77777777" w:rsidR="00967C84" w:rsidRDefault="00967C84" w:rsidP="00967C84">
      <w:pPr>
        <w:pStyle w:val="Heading4"/>
      </w:pPr>
      <w:r>
        <w:t>That affirms: Free market economies are the only ones that allow people to be free to pursue their own interests.</w:t>
      </w:r>
    </w:p>
    <w:p w14:paraId="7BDF9F45" w14:textId="77777777" w:rsidR="00967C84" w:rsidRPr="001142DE" w:rsidRDefault="00967C84" w:rsidP="00967C84">
      <w:r w:rsidRPr="001142DE">
        <w:rPr>
          <w:b/>
          <w:bCs/>
          <w:sz w:val="26"/>
          <w:szCs w:val="26"/>
        </w:rPr>
        <w:t>Richman 12</w:t>
      </w:r>
      <w:r>
        <w:t xml:space="preserve"> [</w:t>
      </w:r>
      <w:r w:rsidRPr="001142DE">
        <w:t xml:space="preserve">Sheldon Richman, 8-5-2012, "The Free Market Doesn't Need Government Regulation," Reason, </w:t>
      </w:r>
      <w:hyperlink r:id="rId11" w:history="1">
        <w:r w:rsidRPr="00C81CEE">
          <w:rPr>
            <w:rStyle w:val="Hyperlink"/>
          </w:rPr>
          <w:t>https://reason.com/2012/08/05/the-free-market-doesnt-need-government-r/</w:t>
        </w:r>
      </w:hyperlink>
      <w:r>
        <w:t>] // SJ AME</w:t>
      </w:r>
    </w:p>
    <w:p w14:paraId="4CEE1BFE" w14:textId="77777777" w:rsidR="00967C84" w:rsidRPr="006C50A6" w:rsidRDefault="00967C84" w:rsidP="00967C84">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6C50A6">
        <w:rPr>
          <w:sz w:val="16"/>
        </w:rPr>
        <w:t>so, because</w:t>
      </w:r>
      <w:proofErr w:type="gramEnd"/>
      <w:r w:rsidRPr="006C50A6">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65B4B7E9" w14:textId="77777777" w:rsidR="00967C84" w:rsidRPr="00305C79" w:rsidRDefault="00967C84" w:rsidP="00967C84"/>
    <w:p w14:paraId="625B79DA" w14:textId="77777777" w:rsidR="00967C84" w:rsidRPr="00305C79" w:rsidRDefault="00967C84" w:rsidP="00967C84"/>
    <w:p w14:paraId="3FE2FB52" w14:textId="77777777" w:rsidR="00967C84" w:rsidRDefault="00967C84" w:rsidP="00967C84">
      <w:pPr>
        <w:pStyle w:val="Heading2"/>
      </w:pPr>
      <w:proofErr w:type="spellStart"/>
      <w:r>
        <w:lastRenderedPageBreak/>
        <w:t>Underview</w:t>
      </w:r>
      <w:proofErr w:type="spellEnd"/>
    </w:p>
    <w:p w14:paraId="01D05255" w14:textId="245C96B1" w:rsidR="00967C84" w:rsidRDefault="00967C84" w:rsidP="00967C84">
      <w:pPr>
        <w:pStyle w:val="Heading4"/>
        <w:rPr>
          <w:rFonts w:cs="Calibri"/>
          <w:color w:val="000000" w:themeColor="text1"/>
        </w:rPr>
      </w:pPr>
      <w:r>
        <w:rPr>
          <w:rFonts w:cs="Calibri"/>
          <w:color w:val="000000" w:themeColor="text1"/>
        </w:rPr>
        <w:t>1</w:t>
      </w:r>
      <w:r w:rsidRPr="007B328F">
        <w:rPr>
          <w:rFonts w:cs="Calibri"/>
          <w:color w:val="000000" w:themeColor="text1"/>
        </w:rPr>
        <w:t xml:space="preserve">] 1AR theory is legit otherwise the neg can be infinitely abusive and there would be no way to check back against that.  </w:t>
      </w:r>
    </w:p>
    <w:p w14:paraId="2FF33CAE" w14:textId="77777777" w:rsidR="00967C84" w:rsidRDefault="00967C84" w:rsidP="00967C84">
      <w:pPr>
        <w:pStyle w:val="Heading4"/>
        <w:rPr>
          <w:rFonts w:cs="Calibri"/>
          <w:color w:val="000000" w:themeColor="text1"/>
        </w:rPr>
      </w:pPr>
      <w:r w:rsidRPr="007B328F">
        <w:rPr>
          <w:rFonts w:cs="Calibri"/>
          <w:color w:val="000000" w:themeColor="text1"/>
        </w:rPr>
        <w:t xml:space="preserve">Comes first because it indicts the </w:t>
      </w:r>
      <w:proofErr w:type="spellStart"/>
      <w:r w:rsidRPr="007B328F">
        <w:rPr>
          <w:rFonts w:cs="Calibri"/>
          <w:color w:val="000000" w:themeColor="text1"/>
        </w:rPr>
        <w:t>neg’s</w:t>
      </w:r>
      <w:proofErr w:type="spellEnd"/>
      <w:r w:rsidRPr="007B328F">
        <w:rPr>
          <w:rFonts w:cs="Calibri"/>
          <w:color w:val="000000" w:themeColor="text1"/>
        </w:rPr>
        <w:t xml:space="preserve"> positions and skews my time allocation on other flows like T.</w:t>
      </w:r>
    </w:p>
    <w:p w14:paraId="216BA2BA" w14:textId="77777777" w:rsidR="00967C84" w:rsidRDefault="00967C84" w:rsidP="00967C84">
      <w:pPr>
        <w:pStyle w:val="Heading4"/>
        <w:rPr>
          <w:rFonts w:cs="Calibri"/>
          <w:color w:val="000000" w:themeColor="text1"/>
        </w:rPr>
      </w:pPr>
      <w:r>
        <w:rPr>
          <w:rFonts w:cs="Calibri"/>
          <w:color w:val="000000" w:themeColor="text1"/>
        </w:rPr>
        <w:t xml:space="preserve">Competing </w:t>
      </w:r>
      <w:proofErr w:type="spellStart"/>
      <w:r>
        <w:rPr>
          <w:rFonts w:cs="Calibri"/>
          <w:color w:val="000000" w:themeColor="text1"/>
        </w:rPr>
        <w:t>interps</w:t>
      </w:r>
      <w:proofErr w:type="spellEnd"/>
      <w:r>
        <w:rPr>
          <w:rFonts w:cs="Calibri"/>
          <w:color w:val="000000" w:themeColor="text1"/>
        </w:rPr>
        <w:t xml:space="preserve"> – </w:t>
      </w:r>
      <w:proofErr w:type="spellStart"/>
      <w:r>
        <w:rPr>
          <w:rFonts w:cs="Calibri"/>
          <w:color w:val="000000" w:themeColor="text1"/>
        </w:rPr>
        <w:t>rzn</w:t>
      </w:r>
      <w:proofErr w:type="spellEnd"/>
      <w:r>
        <w:rPr>
          <w:rFonts w:cs="Calibri"/>
          <w:color w:val="000000" w:themeColor="text1"/>
        </w:rPr>
        <w:t xml:space="preserve"> is </w:t>
      </w:r>
      <w:proofErr w:type="spellStart"/>
      <w:r>
        <w:rPr>
          <w:rFonts w:cs="Calibri"/>
          <w:color w:val="000000" w:themeColor="text1"/>
        </w:rPr>
        <w:t>artbitrary</w:t>
      </w:r>
      <w:proofErr w:type="spellEnd"/>
      <w:r>
        <w:rPr>
          <w:rFonts w:cs="Calibri"/>
          <w:color w:val="000000" w:themeColor="text1"/>
        </w:rPr>
        <w:t xml:space="preserve"> and invites judge intervention and race to the top</w:t>
      </w:r>
    </w:p>
    <w:p w14:paraId="394E76F0" w14:textId="77777777" w:rsidR="00967C84" w:rsidRDefault="00967C84" w:rsidP="00967C84">
      <w:pPr>
        <w:pStyle w:val="Heading4"/>
        <w:rPr>
          <w:rFonts w:cs="Calibri"/>
          <w:color w:val="000000" w:themeColor="text1"/>
        </w:rPr>
      </w:pPr>
      <w:r w:rsidRPr="007B328F">
        <w:rPr>
          <w:rFonts w:cs="Calibri"/>
          <w:color w:val="000000" w:themeColor="text1"/>
        </w:rPr>
        <w:t xml:space="preserve">1AR theory is drop the debater – a </w:t>
      </w:r>
      <w:proofErr w:type="gramStart"/>
      <w:r w:rsidRPr="007B328F">
        <w:rPr>
          <w:rFonts w:cs="Calibri"/>
          <w:color w:val="000000" w:themeColor="text1"/>
        </w:rPr>
        <w:t>4 minute</w:t>
      </w:r>
      <w:proofErr w:type="gramEnd"/>
      <w:r w:rsidRPr="007B328F">
        <w:rPr>
          <w:rFonts w:cs="Calibri"/>
          <w:color w:val="000000" w:themeColor="text1"/>
        </w:rPr>
        <w:t xml:space="preserve"> 1AR doesn’t have time to win both theory and substance – you must be punished. </w:t>
      </w:r>
    </w:p>
    <w:p w14:paraId="1235A5F7" w14:textId="77777777" w:rsidR="00967C84" w:rsidRDefault="00967C84" w:rsidP="00967C84">
      <w:pPr>
        <w:pStyle w:val="Heading4"/>
        <w:rPr>
          <w:rFonts w:cs="Calibri"/>
          <w:color w:val="000000" w:themeColor="text1"/>
        </w:rPr>
      </w:pPr>
      <w:r w:rsidRPr="007B328F">
        <w:rPr>
          <w:rFonts w:cs="Calibri"/>
          <w:color w:val="000000" w:themeColor="text1"/>
        </w:rPr>
        <w:t xml:space="preserve">No RVI on 1AR theory-It would be impossible to check back against neg abuse because the 2NR could just spend 6 minutes railing on the theory debate and the </w:t>
      </w:r>
      <w:proofErr w:type="spellStart"/>
      <w:r w:rsidRPr="007B328F">
        <w:rPr>
          <w:rFonts w:cs="Calibri"/>
          <w:color w:val="000000" w:themeColor="text1"/>
        </w:rPr>
        <w:t>aff</w:t>
      </w:r>
      <w:proofErr w:type="spellEnd"/>
      <w:r w:rsidRPr="007B328F">
        <w:rPr>
          <w:rFonts w:cs="Calibri"/>
          <w:color w:val="000000" w:themeColor="text1"/>
        </w:rPr>
        <w:t xml:space="preserve"> couldn’t win</w:t>
      </w:r>
    </w:p>
    <w:p w14:paraId="38F58FBB" w14:textId="1E94C4D8" w:rsidR="00967C84" w:rsidRPr="00967C84" w:rsidRDefault="00967C84" w:rsidP="00967C84">
      <w:pPr>
        <w:pStyle w:val="Heading4"/>
      </w:pPr>
      <w:r w:rsidRPr="00CE11B7">
        <w:rPr>
          <w:rStyle w:val="Style13ptBold"/>
          <w:b/>
          <w:sz w:val="28"/>
        </w:rPr>
        <w:t xml:space="preserve">[2]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w:t>
      </w:r>
      <w:r>
        <w:t>r. Procedural unfairness doesn’t compensate since it denies access anyone to the space.</w:t>
      </w:r>
      <w:r w:rsidRPr="00CE11B7">
        <w:t xml:space="preserve"> C] Determines engagement in substance so it outweighs.</w:t>
      </w:r>
      <w:r>
        <w:t xml:space="preserve"> </w:t>
      </w:r>
    </w:p>
    <w:p w14:paraId="3F97D64B" w14:textId="77777777" w:rsidR="00967C84" w:rsidRPr="006978A6" w:rsidRDefault="00967C84" w:rsidP="00967C84">
      <w:pPr>
        <w:pStyle w:val="Heading4"/>
      </w:pPr>
      <w:r w:rsidRPr="00CE11B7">
        <w:rPr>
          <w:rStyle w:val="Style13ptBold"/>
          <w:b/>
          <w:sz w:val="28"/>
        </w:rPr>
        <w:t xml:space="preserve">[3] </w:t>
      </w:r>
      <w:r>
        <w:rPr>
          <w:rStyle w:val="Style13ptBold"/>
          <w:b/>
          <w:sz w:val="28"/>
        </w:rPr>
        <w:t>Weigh the case vs the K: a</w:t>
      </w:r>
      <w:r w:rsidRPr="00CE11B7">
        <w:rPr>
          <w:rStyle w:val="Style13ptBold"/>
          <w:b/>
          <w:sz w:val="28"/>
        </w:rPr>
        <w:t>] Fairness – opposing frameworks moot our offense – there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w:t>
      </w:r>
      <w:r>
        <w:rPr>
          <w:rStyle w:val="Style13ptBold"/>
          <w:b/>
          <w:sz w:val="28"/>
        </w:rPr>
        <w:t>goodness of our framework and plan</w:t>
      </w:r>
      <w:r w:rsidRPr="006978A6">
        <w:rPr>
          <w:rStyle w:val="Style13ptBold"/>
          <w:b/>
          <w:sz w:val="28"/>
        </w:rPr>
        <w:t xml:space="preserve"> </w:t>
      </w:r>
      <w:r>
        <w:rPr>
          <w:rStyle w:val="Style13ptBold"/>
          <w:b/>
          <w:sz w:val="28"/>
        </w:rPr>
        <w:t>c</w:t>
      </w:r>
      <w:r w:rsidRPr="006978A6">
        <w:rPr>
          <w:rStyle w:val="Style13ptBold"/>
          <w:b/>
          <w:sz w:val="28"/>
        </w:rPr>
        <w:t xml:space="preserve">] </w:t>
      </w:r>
      <w:r w:rsidRPr="006978A6">
        <w:t>Role playing is key to better tackle problems of oppression and create tangible solutions.</w:t>
      </w:r>
    </w:p>
    <w:p w14:paraId="3F04E186" w14:textId="77777777" w:rsidR="00967C84" w:rsidRPr="00EF559F" w:rsidRDefault="00967C84" w:rsidP="00967C84">
      <w:pPr>
        <w:rPr>
          <w:rFonts w:eastAsia="Arial"/>
          <w:b/>
          <w:bCs/>
          <w:sz w:val="12"/>
          <w:szCs w:val="12"/>
        </w:rPr>
      </w:pPr>
      <w:r w:rsidRPr="001F1666">
        <w:rPr>
          <w:rStyle w:val="Style13ptBold"/>
          <w:rFonts w:cstheme="minorHAnsi"/>
          <w:color w:val="000000" w:themeColor="text1"/>
          <w:sz w:val="28"/>
          <w:szCs w:val="28"/>
        </w:rPr>
        <w:t>Nixon 2K</w:t>
      </w:r>
      <w:r w:rsidRPr="00394AF8">
        <w:rPr>
          <w:b/>
          <w:sz w:val="28"/>
          <w:szCs w:val="26"/>
        </w:rPr>
        <w:t xml:space="preserve"> </w:t>
      </w:r>
      <w:r w:rsidRPr="00394AF8">
        <w:t xml:space="preserve">Makani Themba-Nixon, Executive Director of The Praxis Project. “Changing the Rules: What Public Policy Means for Organizing.” </w:t>
      </w:r>
      <w:proofErr w:type="spellStart"/>
      <w:r w:rsidRPr="00394AF8">
        <w:rPr>
          <w:lang w:val="fr-FR"/>
        </w:rPr>
        <w:t>Colorlines</w:t>
      </w:r>
      <w:proofErr w:type="spellEnd"/>
      <w:r w:rsidRPr="00394AF8">
        <w:rPr>
          <w:lang w:val="fr-FR"/>
        </w:rPr>
        <w:t xml:space="preserve"> 3.2</w:t>
      </w:r>
      <w:r w:rsidRPr="00394AF8">
        <w:t xml:space="preserve">, 2000. </w:t>
      </w:r>
      <w:r>
        <w:t>Organic Intellectual</w:t>
      </w:r>
    </w:p>
    <w:p w14:paraId="394CA932" w14:textId="77777777" w:rsidR="00967C84" w:rsidRPr="003469CC" w:rsidRDefault="00967C84" w:rsidP="00967C84">
      <w:pPr>
        <w:rPr>
          <w:sz w:val="12"/>
          <w:szCs w:val="12"/>
        </w:rPr>
      </w:pPr>
      <w:r w:rsidRPr="00394AF8">
        <w:rPr>
          <w:sz w:val="12"/>
          <w:szCs w:val="12"/>
        </w:rPr>
        <w:t xml:space="preserve">Getting It in Writing Much of the work of framing what we stand for takes place in the shaping of </w:t>
      </w:r>
      <w:r w:rsidRPr="00913F74">
        <w:rPr>
          <w:sz w:val="12"/>
          <w:szCs w:val="12"/>
        </w:rPr>
        <w:t>demands.</w:t>
      </w:r>
      <w:r w:rsidRPr="00913F74">
        <w:rPr>
          <w:sz w:val="18"/>
        </w:rPr>
        <w:t xml:space="preserve"> </w:t>
      </w:r>
      <w:r w:rsidRPr="00E064AD">
        <w:rPr>
          <w:rStyle w:val="Emphasis"/>
          <w:color w:val="000000" w:themeColor="text1"/>
        </w:rPr>
        <w:t xml:space="preserve">By getting into </w:t>
      </w:r>
      <w:r w:rsidRPr="00394AF8">
        <w:rPr>
          <w:sz w:val="12"/>
          <w:szCs w:val="12"/>
        </w:rPr>
        <w:t xml:space="preserve">the </w:t>
      </w:r>
      <w:r w:rsidRPr="00E542DA">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913F74">
        <w:rPr>
          <w:rStyle w:val="Emphasis"/>
          <w:color w:val="000000" w:themeColor="text1"/>
        </w:rPr>
        <w:t>in a proactive manner</w:t>
      </w:r>
      <w:r w:rsidRPr="00913F74">
        <w:rPr>
          <w:sz w:val="12"/>
          <w:szCs w:val="12"/>
        </w:rPr>
        <w:t>, we can take</w:t>
      </w:r>
      <w:r w:rsidRPr="00394AF8">
        <w:rPr>
          <w:sz w:val="12"/>
          <w:szCs w:val="12"/>
        </w:rPr>
        <w:t xml:space="preserve"> our demands to the </w:t>
      </w:r>
      <w:r w:rsidRPr="00E064AD">
        <w:rPr>
          <w:sz w:val="12"/>
          <w:szCs w:val="12"/>
        </w:rPr>
        <w:t>next level.</w:t>
      </w:r>
      <w:r w:rsidRPr="00E064AD">
        <w:t xml:space="preserve"> </w:t>
      </w:r>
      <w:r w:rsidRPr="00E064AD">
        <w:rPr>
          <w:rStyle w:val="Emphasis"/>
          <w:color w:val="000000" w:themeColor="text1"/>
        </w:rPr>
        <w:t xml:space="preserve">Our </w:t>
      </w:r>
      <w:r w:rsidRPr="00E542DA">
        <w:rPr>
          <w:rStyle w:val="Emphasis"/>
          <w:color w:val="000000" w:themeColor="text1"/>
          <w:highlight w:val="green"/>
        </w:rPr>
        <w:t>demands can become law,</w:t>
      </w:r>
      <w:r w:rsidRPr="006C1940">
        <w:rPr>
          <w:rStyle w:val="Emphasis"/>
          <w:color w:val="000000" w:themeColor="text1"/>
        </w:rPr>
        <w:t xml:space="preserve"> with real consequences</w:t>
      </w:r>
      <w:r w:rsidRPr="006C1940">
        <w:rPr>
          <w:sz w:val="12"/>
          <w:szCs w:val="12"/>
        </w:rPr>
        <w:t xml:space="preserve"> if the agreement is</w:t>
      </w:r>
      <w:r w:rsidRPr="00394AF8">
        <w:rPr>
          <w:sz w:val="12"/>
          <w:szCs w:val="12"/>
        </w:rPr>
        <w:t xml:space="preserve"> broken. After all the organizing, press work, and effort, a group should leave a decision maker with more than a handshake and his or </w:t>
      </w:r>
      <w:r w:rsidRPr="00913F74">
        <w:rPr>
          <w:sz w:val="12"/>
          <w:szCs w:val="12"/>
        </w:rPr>
        <w:t xml:space="preserve">her </w:t>
      </w:r>
      <w:r w:rsidRPr="00E064AD">
        <w:rPr>
          <w:sz w:val="12"/>
          <w:szCs w:val="12"/>
        </w:rPr>
        <w:t>word. Of course</w:t>
      </w:r>
      <w:r w:rsidRPr="00E064AD">
        <w:rPr>
          <w:rStyle w:val="Emphasis"/>
          <w:color w:val="000000" w:themeColor="text1"/>
        </w:rPr>
        <w:t xml:space="preserve">, this </w:t>
      </w:r>
      <w:r w:rsidRPr="00E542DA">
        <w:rPr>
          <w:rStyle w:val="Emphasis"/>
          <w:color w:val="000000" w:themeColor="text1"/>
          <w:highlight w:val="green"/>
        </w:rPr>
        <w:t>work requires</w:t>
      </w:r>
      <w:r w:rsidRPr="00394AF8">
        <w:rPr>
          <w:sz w:val="18"/>
        </w:rPr>
        <w:t xml:space="preserve"> </w:t>
      </w:r>
      <w:r w:rsidRPr="00394AF8">
        <w:rPr>
          <w:sz w:val="12"/>
          <w:szCs w:val="12"/>
        </w:rPr>
        <w:t xml:space="preserve">a certain amount of </w:t>
      </w:r>
      <w:r w:rsidRPr="00394AF8">
        <w:rPr>
          <w:bCs/>
          <w:sz w:val="12"/>
          <w:szCs w:val="12"/>
        </w:rPr>
        <w:t>interaction with "the suits,"</w:t>
      </w:r>
      <w:r w:rsidRPr="00394AF8">
        <w:rPr>
          <w:sz w:val="12"/>
          <w:szCs w:val="12"/>
        </w:rPr>
        <w:t xml:space="preserve"> as well as </w:t>
      </w:r>
      <w:r w:rsidRPr="00E542DA">
        <w:rPr>
          <w:rStyle w:val="Emphasis"/>
          <w:color w:val="000000" w:themeColor="text1"/>
          <w:highlight w:val="green"/>
        </w:rPr>
        <w:t>struggles</w:t>
      </w:r>
      <w:r w:rsidRPr="00E064AD">
        <w:rPr>
          <w:rStyle w:val="Emphasis"/>
          <w:color w:val="000000" w:themeColor="text1"/>
        </w:rPr>
        <w:t xml:space="preserve"> with</w:t>
      </w:r>
      <w:r w:rsidRPr="00E064AD">
        <w:t xml:space="preserve"> </w:t>
      </w:r>
      <w:r w:rsidRPr="00E064AD">
        <w:rPr>
          <w:sz w:val="12"/>
          <w:szCs w:val="12"/>
        </w:rPr>
        <w:t>the</w:t>
      </w:r>
      <w:r w:rsidRPr="00E064AD">
        <w:rPr>
          <w:rStyle w:val="Emphasis"/>
          <w:color w:val="000000" w:themeColor="text1"/>
        </w:rPr>
        <w:t xml:space="preserve"> bureaucracy,</w:t>
      </w:r>
      <w:r w:rsidRPr="00E064AD">
        <w:t xml:space="preserve"> </w:t>
      </w:r>
      <w:r w:rsidRPr="00E064AD">
        <w:rPr>
          <w:sz w:val="12"/>
          <w:szCs w:val="12"/>
        </w:rPr>
        <w:t>the</w:t>
      </w:r>
      <w:r w:rsidRPr="00E064AD">
        <w:t xml:space="preserve"> </w:t>
      </w:r>
      <w:r w:rsidRPr="00E064AD">
        <w:rPr>
          <w:rStyle w:val="Emphasis"/>
          <w:color w:val="000000" w:themeColor="text1"/>
        </w:rPr>
        <w:t>technical languag</w:t>
      </w:r>
      <w:r w:rsidRPr="00913F74">
        <w:rPr>
          <w:rStyle w:val="Emphasis"/>
          <w:color w:val="000000" w:themeColor="text1"/>
        </w:rPr>
        <w:t xml:space="preserve">e, </w:t>
      </w:r>
      <w:r w:rsidRPr="00E542DA">
        <w:rPr>
          <w:rStyle w:val="Emphasis"/>
          <w:color w:val="000000" w:themeColor="text1"/>
          <w:highlight w:val="green"/>
        </w:rPr>
        <w:t>and</w:t>
      </w:r>
      <w:r w:rsidRPr="00394AF8">
        <w:t xml:space="preserve"> </w:t>
      </w:r>
      <w:r w:rsidRPr="00394AF8">
        <w:rPr>
          <w:sz w:val="12"/>
          <w:szCs w:val="12"/>
        </w:rPr>
        <w:t>the all-too-</w:t>
      </w:r>
      <w:r w:rsidRPr="00E064AD">
        <w:rPr>
          <w:sz w:val="12"/>
          <w:szCs w:val="12"/>
        </w:rPr>
        <w:t>common</w:t>
      </w:r>
      <w:r w:rsidRPr="00E064AD">
        <w:t xml:space="preserve"> </w:t>
      </w:r>
      <w:r w:rsidRPr="00E064AD">
        <w:rPr>
          <w:rStyle w:val="Emphasis"/>
          <w:color w:val="000000" w:themeColor="text1"/>
        </w:rPr>
        <w:t>resistance by decision makers</w:t>
      </w:r>
      <w:r w:rsidRPr="00394AF8">
        <w:rPr>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t xml:space="preserve"> </w:t>
      </w:r>
      <w:r w:rsidRPr="00E542DA">
        <w:rPr>
          <w:rStyle w:val="Emphasis"/>
          <w:color w:val="000000" w:themeColor="text1"/>
          <w:highlight w:val="green"/>
        </w:rPr>
        <w:t>policy work</w:t>
      </w:r>
      <w:r w:rsidRPr="00394AF8">
        <w:rPr>
          <w:sz w:val="12"/>
          <w:szCs w:val="12"/>
        </w:rPr>
        <w:t xml:space="preserve"> is just one tool in our organizing arsenal, but it </w:t>
      </w:r>
      <w:r w:rsidRPr="00E542DA">
        <w:rPr>
          <w:rStyle w:val="Emphasis"/>
          <w:color w:val="000000" w:themeColor="text1"/>
          <w:highlight w:val="green"/>
        </w:rPr>
        <w:t>is a tool we</w:t>
      </w:r>
      <w:r w:rsidRPr="00394AF8">
        <w:t xml:space="preserve"> </w:t>
      </w:r>
      <w:r w:rsidRPr="00394AF8">
        <w:rPr>
          <w:sz w:val="12"/>
          <w:szCs w:val="12"/>
        </w:rPr>
        <w:t xml:space="preserve">simply </w:t>
      </w:r>
      <w:r w:rsidRPr="00E542DA">
        <w:rPr>
          <w:rStyle w:val="Emphasis"/>
          <w:color w:val="000000" w:themeColor="text1"/>
          <w:highlight w:val="green"/>
        </w:rPr>
        <w:t>can't</w:t>
      </w:r>
      <w:r w:rsidRPr="00E542DA">
        <w:rPr>
          <w:highlight w:val="green"/>
        </w:rPr>
        <w:t xml:space="preserve"> </w:t>
      </w:r>
      <w:r w:rsidRPr="00394AF8">
        <w:rPr>
          <w:sz w:val="12"/>
          <w:szCs w:val="12"/>
        </w:rPr>
        <w:t xml:space="preserve">afford to </w:t>
      </w:r>
      <w:r w:rsidRPr="00E542DA">
        <w:rPr>
          <w:rStyle w:val="Emphasis"/>
          <w:color w:val="000000" w:themeColor="text1"/>
          <w:highlight w:val="green"/>
        </w:rPr>
        <w:t>ignore</w:t>
      </w:r>
      <w:r w:rsidRPr="00394AF8">
        <w:rPr>
          <w:sz w:val="12"/>
          <w:szCs w:val="12"/>
        </w:rPr>
        <w:t xml:space="preserve">. Making policy work an integral part of organizing will require a certain amount of retrofitting. </w:t>
      </w:r>
      <w:r w:rsidRPr="00E542DA">
        <w:rPr>
          <w:rStyle w:val="Emphasis"/>
          <w:color w:val="000000" w:themeColor="text1"/>
          <w:highlight w:val="green"/>
        </w:rPr>
        <w:t>We</w:t>
      </w:r>
      <w:r w:rsidRPr="00394AF8">
        <w:rPr>
          <w:sz w:val="12"/>
          <w:szCs w:val="12"/>
        </w:rPr>
        <w:t xml:space="preserve"> will</w:t>
      </w:r>
      <w:r w:rsidRPr="00394AF8">
        <w:t xml:space="preserve"> </w:t>
      </w:r>
      <w:r w:rsidRPr="00E542DA">
        <w:rPr>
          <w:rStyle w:val="Emphasis"/>
          <w:color w:val="000000" w:themeColor="text1"/>
          <w:highlight w:val="green"/>
        </w:rPr>
        <w:t>need</w:t>
      </w:r>
      <w:r w:rsidRPr="00E542DA">
        <w:rPr>
          <w:highlight w:val="green"/>
        </w:rPr>
        <w:t xml:space="preserve"> </w:t>
      </w:r>
      <w:r w:rsidRPr="00394AF8">
        <w:rPr>
          <w:sz w:val="12"/>
          <w:szCs w:val="12"/>
        </w:rPr>
        <w:t xml:space="preserve">to develop the capacity </w:t>
      </w:r>
      <w:r w:rsidRPr="00E542DA">
        <w:rPr>
          <w:rStyle w:val="Emphasis"/>
          <w:color w:val="000000" w:themeColor="text1"/>
          <w:highlight w:val="green"/>
        </w:rPr>
        <w:t>to translate</w:t>
      </w:r>
      <w:r w:rsidRPr="00E542DA">
        <w:rPr>
          <w:highlight w:val="green"/>
        </w:rPr>
        <w:t xml:space="preserve"> </w:t>
      </w:r>
      <w:r w:rsidRPr="00394AF8">
        <w:rPr>
          <w:sz w:val="12"/>
          <w:szCs w:val="12"/>
        </w:rPr>
        <w:t>our</w:t>
      </w:r>
      <w:r w:rsidRPr="00394AF8">
        <w:t xml:space="preserve"> </w:t>
      </w:r>
      <w:r w:rsidRPr="00E542DA">
        <w:rPr>
          <w:rStyle w:val="Emphasis"/>
          <w:color w:val="000000" w:themeColor="text1"/>
          <w:highlight w:val="green"/>
        </w:rPr>
        <w:t>infor</w:t>
      </w:r>
      <w:r w:rsidRPr="00913F74">
        <w:rPr>
          <w:rStyle w:val="Emphasis"/>
          <w:color w:val="000000" w:themeColor="text1"/>
        </w:rPr>
        <w:t>mation</w:t>
      </w:r>
      <w:r w:rsidRPr="00913F74">
        <w:rPr>
          <w:sz w:val="12"/>
          <w:szCs w:val="12"/>
        </w:rPr>
        <w:t>, data</w:t>
      </w:r>
      <w:r w:rsidRPr="00394AF8">
        <w:rPr>
          <w:sz w:val="12"/>
          <w:szCs w:val="12"/>
        </w:rPr>
        <w:t xml:space="preserve">, stories that are designed </w:t>
      </w:r>
      <w:r w:rsidRPr="00E542DA">
        <w:rPr>
          <w:rStyle w:val="Emphasis"/>
          <w:color w:val="000000" w:themeColor="text1"/>
          <w:highlight w:val="green"/>
        </w:rPr>
        <w:t>to affect the public conversation [and]</w:t>
      </w:r>
      <w:r w:rsidRPr="00394AF8">
        <w:t xml:space="preserve">. </w:t>
      </w:r>
      <w:r w:rsidRPr="00394AF8">
        <w:rPr>
          <w:sz w:val="12"/>
          <w:szCs w:val="12"/>
        </w:rPr>
        <w:t xml:space="preserve">Perhaps most </w:t>
      </w:r>
      <w:r w:rsidRPr="00913F74">
        <w:rPr>
          <w:sz w:val="12"/>
          <w:szCs w:val="12"/>
        </w:rPr>
        <w:t xml:space="preserve">important, we will need to move beyond fighting problems and on </w:t>
      </w:r>
      <w:r w:rsidRPr="00913F74">
        <w:rPr>
          <w:rStyle w:val="Emphasis"/>
          <w:color w:val="000000" w:themeColor="text1"/>
        </w:rPr>
        <w:t xml:space="preserve">to </w:t>
      </w:r>
      <w:r w:rsidRPr="00E542DA">
        <w:rPr>
          <w:rStyle w:val="Emphasis"/>
          <w:color w:val="000000" w:themeColor="text1"/>
          <w:highlight w:val="green"/>
        </w:rPr>
        <w:t>fram</w:t>
      </w:r>
      <w:r w:rsidRPr="00913F74">
        <w:rPr>
          <w:rStyle w:val="Emphasis"/>
          <w:color w:val="000000" w:themeColor="text1"/>
        </w:rPr>
        <w:t>ing</w:t>
      </w:r>
      <w:r w:rsidRPr="00E542DA">
        <w:rPr>
          <w:rStyle w:val="Emphasis"/>
          <w:color w:val="000000" w:themeColor="text1"/>
          <w:highlight w:val="green"/>
        </w:rPr>
        <w:t xml:space="preserve"> solutions</w:t>
      </w:r>
      <w:r w:rsidRPr="00E542DA">
        <w:rPr>
          <w:highlight w:val="green"/>
        </w:rPr>
        <w:t xml:space="preserve"> </w:t>
      </w:r>
      <w:r w:rsidRPr="00394AF8">
        <w:rPr>
          <w:sz w:val="12"/>
          <w:szCs w:val="12"/>
        </w:rPr>
        <w:t>that bring us closer to our vision of how things should be. And then we must be committed to making it so.</w:t>
      </w:r>
    </w:p>
    <w:p w14:paraId="2F2CA0DD" w14:textId="77777777" w:rsidR="00967C84" w:rsidRDefault="00967C84" w:rsidP="00967C84"/>
    <w:p w14:paraId="2F925D32" w14:textId="77777777" w:rsidR="00967C84" w:rsidRDefault="00967C84" w:rsidP="00967C84">
      <w:pPr>
        <w:pStyle w:val="Heading3"/>
      </w:pPr>
      <w:r>
        <w:lastRenderedPageBreak/>
        <w:t>Advantage</w:t>
      </w:r>
    </w:p>
    <w:p w14:paraId="1D0E262D" w14:textId="77777777" w:rsidR="00967C84" w:rsidRPr="00DC2CF6" w:rsidRDefault="00967C84" w:rsidP="00967C84">
      <w:pPr>
        <w:pStyle w:val="Heading4"/>
        <w:rPr>
          <w:rFonts w:cs="Calibri"/>
        </w:rPr>
      </w:pPr>
      <w:r w:rsidRPr="00DC2CF6">
        <w:rPr>
          <w:rFonts w:cs="Calibri"/>
        </w:rPr>
        <w:t xml:space="preserve">Only the plan can solve </w:t>
      </w:r>
      <w:r w:rsidRPr="00DC2CF6">
        <w:rPr>
          <w:rFonts w:cs="Calibri"/>
          <w:u w:val="single"/>
        </w:rPr>
        <w:t>covid access</w:t>
      </w:r>
      <w:r w:rsidRPr="00DC2CF6">
        <w:rPr>
          <w:rFonts w:cs="Calibri"/>
        </w:rPr>
        <w:t xml:space="preserve"> – inequalities </w:t>
      </w:r>
      <w:r w:rsidRPr="00DC2CF6">
        <w:rPr>
          <w:rFonts w:cs="Calibri"/>
          <w:u w:val="single"/>
        </w:rPr>
        <w:t>heighten</w:t>
      </w:r>
      <w:r w:rsidRPr="00DC2CF6">
        <w:rPr>
          <w:rFonts w:cs="Calibri"/>
        </w:rPr>
        <w:t xml:space="preserve"> the risk of </w:t>
      </w:r>
      <w:r w:rsidRPr="00DC2CF6">
        <w:rPr>
          <w:rFonts w:cs="Calibri"/>
          <w:u w:val="single"/>
        </w:rPr>
        <w:t>mutations</w:t>
      </w:r>
      <w:r w:rsidRPr="00DC2CF6">
        <w:rPr>
          <w:rFonts w:cs="Calibri"/>
        </w:rPr>
        <w:t xml:space="preserve"> and </w:t>
      </w:r>
      <w:r w:rsidRPr="00DC2CF6">
        <w:rPr>
          <w:rFonts w:cs="Calibri"/>
          <w:u w:val="single"/>
        </w:rPr>
        <w:t>uneven development</w:t>
      </w:r>
      <w:r w:rsidRPr="00DC2CF6">
        <w:rPr>
          <w:rFonts w:cs="Calibri"/>
        </w:rPr>
        <w:t xml:space="preserve"> – neg objections </w:t>
      </w:r>
      <w:r w:rsidRPr="00DC2CF6">
        <w:rPr>
          <w:rFonts w:cs="Calibri"/>
          <w:u w:val="single"/>
        </w:rPr>
        <w:t>miss the boat</w:t>
      </w:r>
      <w:r w:rsidRPr="00DC2CF6">
        <w:rPr>
          <w:rFonts w:cs="Calibri"/>
        </w:rPr>
        <w:t>.</w:t>
      </w:r>
    </w:p>
    <w:p w14:paraId="42DB4C1D" w14:textId="77777777" w:rsidR="00967C84" w:rsidRPr="00DC2CF6" w:rsidRDefault="00967C84" w:rsidP="00967C84">
      <w:r w:rsidRPr="00DC2CF6">
        <w:rPr>
          <w:rStyle w:val="Style13ptBold"/>
        </w:rPr>
        <w:t>Kumar 21</w:t>
      </w:r>
      <w:r w:rsidRPr="00DC2CF6">
        <w:t xml:space="preserve"> [</w:t>
      </w:r>
      <w:proofErr w:type="spellStart"/>
      <w:r w:rsidRPr="00DC2CF6">
        <w:t>Rajeesh</w:t>
      </w:r>
      <w:proofErr w:type="spellEnd"/>
      <w:r w:rsidRPr="00DC2CF6">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DC2CF6">
        <w:t>JamiaMilliaIslamia</w:t>
      </w:r>
      <w:proofErr w:type="spellEnd"/>
      <w:r w:rsidRPr="00DC2CF6">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DC2CF6">
        <w:t>books;Eurozone</w:t>
      </w:r>
      <w:proofErr w:type="spellEnd"/>
      <w:r w:rsidRPr="00DC2CF6">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2" w:history="1">
        <w:r w:rsidRPr="00DC2CF6">
          <w:rPr>
            <w:rStyle w:val="Hyperlink"/>
          </w:rPr>
          <w:t>https://idsa.in/issuebrief/wto-trips-waiver-covid-vaccine-rkumar-120721</w:t>
        </w:r>
      </w:hyperlink>
      <w:r w:rsidRPr="00DC2CF6">
        <w:t>] Justin</w:t>
      </w:r>
    </w:p>
    <w:p w14:paraId="7203BE1D" w14:textId="77777777" w:rsidR="00967C84" w:rsidRPr="00DC2CF6" w:rsidRDefault="00967C84" w:rsidP="00967C84">
      <w:pPr>
        <w:rPr>
          <w:sz w:val="16"/>
        </w:rPr>
      </w:pPr>
      <w:r w:rsidRPr="00DC2CF6">
        <w:rPr>
          <w:sz w:val="16"/>
        </w:rPr>
        <w:t xml:space="preserve">According to Duke Global Health Innovation Center, which monitors COVID-19 vaccine purchases, </w:t>
      </w:r>
      <w:r w:rsidRPr="00DC2CF6">
        <w:rPr>
          <w:rStyle w:val="Emphasis"/>
          <w:highlight w:val="green"/>
        </w:rPr>
        <w:t>rich nations</w:t>
      </w:r>
      <w:r w:rsidRPr="00DC2CF6">
        <w:rPr>
          <w:rStyle w:val="Emphasis"/>
        </w:rPr>
        <w:t xml:space="preserve"> representing</w:t>
      </w:r>
      <w:r w:rsidRPr="00DC2CF6">
        <w:rPr>
          <w:u w:val="single"/>
        </w:rPr>
        <w:t xml:space="preserve"> just 14 per cent of the world population have </w:t>
      </w:r>
      <w:r w:rsidRPr="00DC2CF6">
        <w:rPr>
          <w:highlight w:val="green"/>
          <w:u w:val="single"/>
        </w:rPr>
        <w:t>bought</w:t>
      </w:r>
      <w:r w:rsidRPr="00DC2CF6">
        <w:rPr>
          <w:u w:val="single"/>
        </w:rPr>
        <w:t xml:space="preserve"> up to </w:t>
      </w:r>
      <w:r w:rsidRPr="00DC2CF6">
        <w:rPr>
          <w:rStyle w:val="Emphasis"/>
          <w:highlight w:val="green"/>
        </w:rPr>
        <w:t>53 per cent of</w:t>
      </w:r>
      <w:r w:rsidRPr="00DC2CF6">
        <w:rPr>
          <w:rStyle w:val="Emphasis"/>
        </w:rPr>
        <w:t xml:space="preserve"> the most promising </w:t>
      </w:r>
      <w:r w:rsidRPr="00DC2CF6">
        <w:rPr>
          <w:rStyle w:val="Emphasis"/>
          <w:highlight w:val="green"/>
        </w:rPr>
        <w:t>vaccines</w:t>
      </w:r>
      <w:r w:rsidRPr="00DC2CF6">
        <w:rPr>
          <w:u w:val="single"/>
        </w:rPr>
        <w:t xml:space="preserve"> so far</w:t>
      </w:r>
      <w:r w:rsidRPr="00DC2CF6">
        <w:rPr>
          <w:sz w:val="16"/>
        </w:rPr>
        <w:t xml:space="preserve">. As of 4 July 2021, the </w:t>
      </w:r>
      <w:r w:rsidRPr="00DC2CF6">
        <w:rPr>
          <w:rStyle w:val="Emphasis"/>
        </w:rPr>
        <w:t>high-income countries</w:t>
      </w:r>
      <w:r w:rsidRPr="00DC2CF6">
        <w:rPr>
          <w:u w:val="single"/>
        </w:rPr>
        <w:t xml:space="preserve"> (HICs) purchased more than half (6.16 billion) vaccine doses sold globally</w:t>
      </w:r>
      <w:r w:rsidRPr="00DC2CF6">
        <w:rPr>
          <w:sz w:val="16"/>
        </w:rPr>
        <w:t xml:space="preserve">. At the same time, </w:t>
      </w:r>
      <w:r w:rsidRPr="00DC2CF6">
        <w:rPr>
          <w:u w:val="single"/>
        </w:rPr>
        <w:t xml:space="preserve">the </w:t>
      </w:r>
      <w:r w:rsidRPr="00DC2CF6">
        <w:rPr>
          <w:highlight w:val="green"/>
          <w:u w:val="single"/>
        </w:rPr>
        <w:t>low-income countries</w:t>
      </w:r>
      <w:r w:rsidRPr="00DC2CF6">
        <w:rPr>
          <w:u w:val="single"/>
        </w:rPr>
        <w:t xml:space="preserve"> (</w:t>
      </w:r>
      <w:r w:rsidRPr="00DC2CF6">
        <w:rPr>
          <w:rStyle w:val="Emphasis"/>
        </w:rPr>
        <w:t>LICs</w:t>
      </w:r>
      <w:r w:rsidRPr="00DC2CF6">
        <w:rPr>
          <w:u w:val="single"/>
        </w:rPr>
        <w:t xml:space="preserve">) </w:t>
      </w:r>
      <w:r w:rsidRPr="00DC2CF6">
        <w:rPr>
          <w:highlight w:val="green"/>
          <w:u w:val="single"/>
        </w:rPr>
        <w:t>received</w:t>
      </w:r>
      <w:r w:rsidRPr="00DC2CF6">
        <w:rPr>
          <w:u w:val="single"/>
        </w:rPr>
        <w:t xml:space="preserve"> only </w:t>
      </w:r>
      <w:r w:rsidRPr="00DC2CF6">
        <w:rPr>
          <w:highlight w:val="green"/>
          <w:u w:val="single"/>
        </w:rPr>
        <w:t>0.3 per cent</w:t>
      </w:r>
      <w:r w:rsidRPr="00DC2CF6">
        <w:rPr>
          <w:u w:val="single"/>
        </w:rPr>
        <w:t xml:space="preserve"> of the vaccines produced. The low and middle-income countries (LMICs), which account for </w:t>
      </w:r>
      <w:r w:rsidRPr="00DC2CF6">
        <w:rPr>
          <w:rStyle w:val="Emphasis"/>
        </w:rPr>
        <w:t>81 per cent of the global adult population</w:t>
      </w:r>
      <w:r w:rsidRPr="00DC2CF6">
        <w:rPr>
          <w:u w:val="single"/>
        </w:rPr>
        <w:t xml:space="preserve">, purchased </w:t>
      </w:r>
      <w:r w:rsidRPr="00DC2CF6">
        <w:rPr>
          <w:rStyle w:val="Emphasis"/>
        </w:rPr>
        <w:t>33 per cent</w:t>
      </w:r>
      <w:r w:rsidRPr="00DC2CF6">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14A1469D" w14:textId="77777777" w:rsidR="00967C84" w:rsidRPr="00DC2CF6" w:rsidRDefault="00967C84" w:rsidP="00967C84">
      <w:pPr>
        <w:rPr>
          <w:u w:val="single"/>
        </w:rPr>
      </w:pPr>
      <w:r w:rsidRPr="00DC2CF6">
        <w:rPr>
          <w:sz w:val="16"/>
        </w:rPr>
        <w:t xml:space="preserve">Consequently, </w:t>
      </w:r>
      <w:r w:rsidRPr="00DC2CF6">
        <w:rPr>
          <w:u w:val="single"/>
        </w:rPr>
        <w:t xml:space="preserve">there is a </w:t>
      </w:r>
      <w:r w:rsidRPr="00DC2CF6">
        <w:rPr>
          <w:rStyle w:val="Emphasis"/>
          <w:highlight w:val="green"/>
        </w:rPr>
        <w:t>significant disparity</w:t>
      </w:r>
      <w:r w:rsidRPr="00DC2CF6">
        <w:rPr>
          <w:rStyle w:val="Emphasis"/>
        </w:rPr>
        <w:t xml:space="preserve"> between HICs and LICs</w:t>
      </w:r>
      <w:r w:rsidRPr="00DC2CF6">
        <w:rPr>
          <w:u w:val="single"/>
        </w:rPr>
        <w:t xml:space="preserve"> in vaccine administration as well. As of 8 July 2021, </w:t>
      </w:r>
      <w:r w:rsidRPr="00DC2CF6">
        <w:rPr>
          <w:rStyle w:val="Emphasis"/>
        </w:rPr>
        <w:t>3.32 billion vaccine doses had been administered globally</w:t>
      </w:r>
      <w:r w:rsidRPr="00DC2CF6">
        <w:rPr>
          <w:sz w:val="16"/>
        </w:rPr>
        <w:t xml:space="preserve">.12 Nonetheless, </w:t>
      </w:r>
      <w:r w:rsidRPr="00DC2CF6">
        <w:rPr>
          <w:highlight w:val="green"/>
          <w:u w:val="single"/>
        </w:rPr>
        <w:t xml:space="preserve">only </w:t>
      </w:r>
      <w:r w:rsidRPr="00DC2CF6">
        <w:rPr>
          <w:rStyle w:val="Emphasis"/>
          <w:highlight w:val="green"/>
        </w:rPr>
        <w:t>one per cent</w:t>
      </w:r>
      <w:r w:rsidRPr="00DC2CF6">
        <w:rPr>
          <w:u w:val="single"/>
        </w:rPr>
        <w:t xml:space="preserve"> of people </w:t>
      </w:r>
      <w:r w:rsidRPr="00DC2CF6">
        <w:rPr>
          <w:highlight w:val="green"/>
          <w:u w:val="single"/>
        </w:rPr>
        <w:t>in LICs</w:t>
      </w:r>
      <w:r w:rsidRPr="00DC2CF6">
        <w:rPr>
          <w:u w:val="single"/>
        </w:rPr>
        <w:t xml:space="preserve"> have been </w:t>
      </w:r>
      <w:r w:rsidRPr="00DC2CF6">
        <w:rPr>
          <w:highlight w:val="green"/>
          <w:u w:val="single"/>
        </w:rPr>
        <w:t>given</w:t>
      </w:r>
      <w:r w:rsidRPr="00DC2CF6">
        <w:rPr>
          <w:u w:val="single"/>
        </w:rPr>
        <w:t xml:space="preserve"> at least </w:t>
      </w:r>
      <w:r w:rsidRPr="00DC2CF6">
        <w:rPr>
          <w:rStyle w:val="Emphasis"/>
          <w:highlight w:val="green"/>
        </w:rPr>
        <w:t>one dose</w:t>
      </w:r>
      <w:r w:rsidRPr="00DC2CF6">
        <w:rPr>
          <w:u w:val="single"/>
        </w:rPr>
        <w:t>. While in HICs almost one in four people have received the vaccine</w:t>
      </w:r>
      <w:r w:rsidRPr="00DC2CF6">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DC2CF6">
        <w:rPr>
          <w:u w:val="single"/>
        </w:rPr>
        <w:t xml:space="preserve">In Sub-Saharan Africa, </w:t>
      </w:r>
      <w:r w:rsidRPr="00DC2CF6">
        <w:rPr>
          <w:rStyle w:val="Emphasis"/>
          <w:highlight w:val="green"/>
        </w:rPr>
        <w:t>vaccine rollout</w:t>
      </w:r>
      <w:r w:rsidRPr="00DC2CF6">
        <w:rPr>
          <w:rStyle w:val="Emphasis"/>
        </w:rPr>
        <w:t xml:space="preserve"> remains the </w:t>
      </w:r>
      <w:r w:rsidRPr="00DC2CF6">
        <w:rPr>
          <w:rStyle w:val="Emphasis"/>
          <w:highlight w:val="green"/>
        </w:rPr>
        <w:t>slowest</w:t>
      </w:r>
      <w:r w:rsidRPr="00DC2CF6">
        <w:rPr>
          <w:rStyle w:val="Emphasis"/>
        </w:rPr>
        <w:t xml:space="preserve"> in the world</w:t>
      </w:r>
      <w:r w:rsidRPr="00DC2CF6">
        <w:rPr>
          <w:u w:val="single"/>
        </w:rPr>
        <w:t>. According to the International Monetary Fund</w:t>
      </w:r>
      <w:r w:rsidRPr="00DC2CF6">
        <w:rPr>
          <w:sz w:val="16"/>
        </w:rPr>
        <w:t xml:space="preserve"> (IMF), at current rates, by the end of 2021, a </w:t>
      </w:r>
      <w:r w:rsidRPr="00DC2CF6">
        <w:rPr>
          <w:highlight w:val="green"/>
          <w:u w:val="single"/>
        </w:rPr>
        <w:t xml:space="preserve">massive </w:t>
      </w:r>
      <w:r w:rsidRPr="00DC2CF6">
        <w:rPr>
          <w:rStyle w:val="Emphasis"/>
          <w:highlight w:val="green"/>
        </w:rPr>
        <w:t>global inequity</w:t>
      </w:r>
      <w:r w:rsidRPr="00DC2CF6">
        <w:rPr>
          <w:u w:val="single"/>
        </w:rPr>
        <w:t xml:space="preserve"> will continue to </w:t>
      </w:r>
      <w:r w:rsidRPr="00DC2CF6">
        <w:rPr>
          <w:highlight w:val="green"/>
          <w:u w:val="single"/>
        </w:rPr>
        <w:t>exist, with Africa</w:t>
      </w:r>
      <w:r w:rsidRPr="00DC2CF6">
        <w:rPr>
          <w:u w:val="single"/>
        </w:rPr>
        <w:t xml:space="preserve"> still </w:t>
      </w:r>
      <w:r w:rsidRPr="00DC2CF6">
        <w:rPr>
          <w:rStyle w:val="Emphasis"/>
          <w:highlight w:val="green"/>
        </w:rPr>
        <w:t>experiencing meagre vaccination</w:t>
      </w:r>
      <w:r w:rsidRPr="00DC2CF6">
        <w:rPr>
          <w:u w:val="single"/>
        </w:rPr>
        <w:t xml:space="preserve"> rates while other parts of the world move much closer to complete vaccination.14</w:t>
      </w:r>
    </w:p>
    <w:p w14:paraId="0A1EB40E" w14:textId="77777777" w:rsidR="00967C84" w:rsidRPr="00DC2CF6" w:rsidRDefault="00967C84" w:rsidP="00967C84">
      <w:pPr>
        <w:rPr>
          <w:sz w:val="16"/>
        </w:rPr>
      </w:pPr>
      <w:r w:rsidRPr="00DC2CF6">
        <w:rPr>
          <w:u w:val="single"/>
        </w:rPr>
        <w:t xml:space="preserve">This vaccine inequity is not only </w:t>
      </w:r>
      <w:r w:rsidRPr="00DC2CF6">
        <w:rPr>
          <w:rStyle w:val="Emphasis"/>
        </w:rPr>
        <w:t>morally indefensible</w:t>
      </w:r>
      <w:r w:rsidRPr="00DC2CF6">
        <w:rPr>
          <w:u w:val="single"/>
        </w:rPr>
        <w:t xml:space="preserve"> but also </w:t>
      </w:r>
      <w:r w:rsidRPr="00DC2CF6">
        <w:rPr>
          <w:rStyle w:val="Emphasis"/>
        </w:rPr>
        <w:t>clinically counter-productive</w:t>
      </w:r>
      <w:r w:rsidRPr="00DC2CF6">
        <w:rPr>
          <w:u w:val="single"/>
        </w:rPr>
        <w:t xml:space="preserve">. If this situation prevails, </w:t>
      </w:r>
      <w:r w:rsidRPr="00DC2CF6">
        <w:rPr>
          <w:highlight w:val="green"/>
          <w:u w:val="single"/>
        </w:rPr>
        <w:t>LICs</w:t>
      </w:r>
      <w:r w:rsidRPr="00DC2CF6">
        <w:rPr>
          <w:u w:val="single"/>
        </w:rPr>
        <w:t xml:space="preserve"> could be </w:t>
      </w:r>
      <w:r w:rsidRPr="00DC2CF6">
        <w:rPr>
          <w:rStyle w:val="Emphasis"/>
          <w:highlight w:val="green"/>
        </w:rPr>
        <w:t>waiting until 2025 for vaccinating</w:t>
      </w:r>
      <w:r w:rsidRPr="00DC2CF6">
        <w:rPr>
          <w:u w:val="single"/>
        </w:rPr>
        <w:t xml:space="preserve"> half of their people. Allowing most of the world’s population to go </w:t>
      </w:r>
      <w:r w:rsidRPr="00DC2CF6">
        <w:rPr>
          <w:highlight w:val="green"/>
          <w:u w:val="single"/>
        </w:rPr>
        <w:t>unvaccinated</w:t>
      </w:r>
      <w:r w:rsidRPr="00DC2CF6">
        <w:rPr>
          <w:u w:val="single"/>
        </w:rPr>
        <w:t xml:space="preserve"> will also </w:t>
      </w:r>
      <w:r w:rsidRPr="00DC2CF6">
        <w:rPr>
          <w:highlight w:val="green"/>
          <w:u w:val="single"/>
        </w:rPr>
        <w:t xml:space="preserve">spawn </w:t>
      </w:r>
      <w:r w:rsidRPr="00DC2CF6">
        <w:rPr>
          <w:rStyle w:val="Emphasis"/>
          <w:highlight w:val="green"/>
        </w:rPr>
        <w:t>new</w:t>
      </w:r>
      <w:r w:rsidRPr="00DC2CF6">
        <w:rPr>
          <w:rStyle w:val="Emphasis"/>
        </w:rPr>
        <w:t xml:space="preserve"> virus </w:t>
      </w:r>
      <w:r w:rsidRPr="00DC2CF6">
        <w:rPr>
          <w:rStyle w:val="Emphasis"/>
          <w:highlight w:val="green"/>
        </w:rPr>
        <w:t>mutations</w:t>
      </w:r>
      <w:r w:rsidRPr="00DC2CF6">
        <w:rPr>
          <w:highlight w:val="green"/>
          <w:u w:val="single"/>
        </w:rPr>
        <w:t xml:space="preserve">, more </w:t>
      </w:r>
      <w:r w:rsidRPr="00DC2CF6">
        <w:rPr>
          <w:rStyle w:val="Emphasis"/>
          <w:highlight w:val="green"/>
        </w:rPr>
        <w:t>contagious viruses</w:t>
      </w:r>
      <w:r w:rsidRPr="00DC2CF6">
        <w:rPr>
          <w:u w:val="single"/>
        </w:rPr>
        <w:t xml:space="preserve"> leading to a steep rise in COVID-19 cases</w:t>
      </w:r>
      <w:r w:rsidRPr="00DC2CF6">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56EE2758" w14:textId="77777777" w:rsidR="00967C84" w:rsidRPr="00DC2CF6" w:rsidRDefault="00967C84" w:rsidP="00967C84">
      <w:pPr>
        <w:rPr>
          <w:u w:val="single"/>
        </w:rPr>
      </w:pPr>
      <w:r w:rsidRPr="00DC2CF6">
        <w:rPr>
          <w:highlight w:val="green"/>
          <w:u w:val="single"/>
        </w:rPr>
        <w:t xml:space="preserve">TRIPS: </w:t>
      </w:r>
      <w:r w:rsidRPr="00DC2CF6">
        <w:rPr>
          <w:rStyle w:val="Emphasis"/>
          <w:highlight w:val="green"/>
        </w:rPr>
        <w:t>Barrier</w:t>
      </w:r>
      <w:r w:rsidRPr="00DC2CF6">
        <w:rPr>
          <w:rStyle w:val="Emphasis"/>
        </w:rPr>
        <w:t xml:space="preserve"> to Equitable Health Care Access</w:t>
      </w:r>
    </w:p>
    <w:p w14:paraId="096845E5" w14:textId="77777777" w:rsidR="00967C84" w:rsidRPr="00DC2CF6" w:rsidRDefault="00967C84" w:rsidP="00967C84">
      <w:pPr>
        <w:rPr>
          <w:sz w:val="16"/>
        </w:rPr>
      </w:pPr>
      <w:r w:rsidRPr="00DC2CF6">
        <w:rPr>
          <w:u w:val="single"/>
        </w:rPr>
        <w:lastRenderedPageBreak/>
        <w:t>The opponents of the waiver proposal argue that IPR are not a significant barrier to equitable access to health care, and existing TRIPS flexibilities are sufficient to address the COVID-19 pandemic</w:t>
      </w:r>
      <w:r w:rsidRPr="00DC2CF6">
        <w:rPr>
          <w:sz w:val="16"/>
        </w:rPr>
        <w:t xml:space="preserve">. However, </w:t>
      </w:r>
      <w:r w:rsidRPr="00DC2CF6">
        <w:rPr>
          <w:rStyle w:val="Emphasis"/>
        </w:rPr>
        <w:t>history suggests the contrary</w:t>
      </w:r>
      <w:r w:rsidRPr="00DC2CF6">
        <w:rPr>
          <w:sz w:val="16"/>
        </w:rPr>
        <w:t xml:space="preserve">. For instance, when South Africa passed the Medicines and Related Substances Act of 1997 to address the HIV/AIDS public health crisis, </w:t>
      </w:r>
      <w:r w:rsidRPr="00DC2CF6">
        <w:rPr>
          <w:u w:val="single"/>
        </w:rPr>
        <w:t xml:space="preserve">nearly </w:t>
      </w:r>
      <w:r w:rsidRPr="00DC2CF6">
        <w:rPr>
          <w:rStyle w:val="Emphasis"/>
        </w:rPr>
        <w:t>40 of world’s largest and influential pharma companies took the South African government to court over the violation of TRIPS</w:t>
      </w:r>
      <w:r w:rsidRPr="00DC2CF6">
        <w:rPr>
          <w:sz w:val="16"/>
        </w:rPr>
        <w:t xml:space="preserve">. The Act, which invoked the compulsory licensing provision, allowed South Africa to produce affordable generic drugs.15 </w:t>
      </w:r>
      <w:r w:rsidRPr="00DC2CF6">
        <w:rPr>
          <w:u w:val="single"/>
        </w:rPr>
        <w:t xml:space="preserve">The Big Pharma also lobbied developed countries, particularly the US, to put bilateral </w:t>
      </w:r>
      <w:r w:rsidRPr="00DC2CF6">
        <w:rPr>
          <w:rStyle w:val="Emphasis"/>
        </w:rPr>
        <w:t>trade sanctions against South Africa</w:t>
      </w:r>
      <w:r w:rsidRPr="00DC2CF6">
        <w:rPr>
          <w:sz w:val="16"/>
        </w:rPr>
        <w:t>.16</w:t>
      </w:r>
    </w:p>
    <w:p w14:paraId="004E1D64" w14:textId="77777777" w:rsidR="00967C84" w:rsidRPr="00DC2CF6" w:rsidRDefault="00967C84" w:rsidP="00967C84">
      <w:pPr>
        <w:rPr>
          <w:sz w:val="16"/>
        </w:rPr>
      </w:pPr>
      <w:r w:rsidRPr="00DC2CF6">
        <w:rPr>
          <w:sz w:val="16"/>
        </w:rPr>
        <w:t xml:space="preserve">Similarly, </w:t>
      </w:r>
      <w:r w:rsidRPr="00DC2CF6">
        <w:rPr>
          <w:u w:val="single"/>
        </w:rPr>
        <w:t xml:space="preserve">when Indian company Cipla decided to provide generic antiretrovirals (ARVs) to the African market at a lower cost, Big Pharma retaliated through </w:t>
      </w:r>
      <w:r w:rsidRPr="00DC2CF6">
        <w:rPr>
          <w:rStyle w:val="Emphasis"/>
        </w:rPr>
        <w:t>patent litigations in Indian and international trade courts and branded Indian drug companies as thieves</w:t>
      </w:r>
      <w:r w:rsidRPr="00DC2CF6">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FCA2579" w14:textId="77777777" w:rsidR="00967C84" w:rsidRPr="00DC2CF6" w:rsidRDefault="00967C84" w:rsidP="00967C84">
      <w:pPr>
        <w:rPr>
          <w:sz w:val="16"/>
        </w:rPr>
      </w:pPr>
      <w:r w:rsidRPr="00DC2CF6">
        <w:rPr>
          <w:sz w:val="16"/>
        </w:rPr>
        <w:t xml:space="preserve">A recent document by Médecins Sans </w:t>
      </w:r>
      <w:proofErr w:type="spellStart"/>
      <w:r w:rsidRPr="00DC2CF6">
        <w:rPr>
          <w:sz w:val="16"/>
        </w:rPr>
        <w:t>Frontières</w:t>
      </w:r>
      <w:proofErr w:type="spellEnd"/>
      <w:r w:rsidRPr="00DC2CF6">
        <w:rPr>
          <w:sz w:val="16"/>
        </w:rPr>
        <w:t xml:space="preserve"> (MSF), or Doctors Without Borders, highlights various instances of how </w:t>
      </w:r>
      <w:r w:rsidRPr="00DC2CF6">
        <w:rPr>
          <w:highlight w:val="green"/>
          <w:u w:val="single"/>
        </w:rPr>
        <w:t xml:space="preserve">IP </w:t>
      </w:r>
      <w:r w:rsidRPr="00DC2CF6">
        <w:rPr>
          <w:rStyle w:val="Emphasis"/>
          <w:highlight w:val="green"/>
        </w:rPr>
        <w:t>hinders manufacturing</w:t>
      </w:r>
      <w:r w:rsidRPr="00DC2CF6">
        <w:rPr>
          <w:rStyle w:val="Emphasis"/>
        </w:rPr>
        <w:t xml:space="preserve"> and </w:t>
      </w:r>
      <w:r w:rsidRPr="00DC2CF6">
        <w:rPr>
          <w:rStyle w:val="Emphasis"/>
          <w:highlight w:val="green"/>
        </w:rPr>
        <w:t>supply of</w:t>
      </w:r>
      <w:r w:rsidRPr="00DC2CF6">
        <w:rPr>
          <w:rStyle w:val="Emphasis"/>
        </w:rPr>
        <w:t xml:space="preserve"> diagnostics, medical </w:t>
      </w:r>
      <w:r w:rsidRPr="00DC2CF6">
        <w:rPr>
          <w:rStyle w:val="Emphasis"/>
          <w:highlight w:val="green"/>
        </w:rPr>
        <w:t>equipment</w:t>
      </w:r>
      <w:r w:rsidRPr="00DC2CF6">
        <w:rPr>
          <w:u w:val="single"/>
        </w:rPr>
        <w:t xml:space="preserve">, </w:t>
      </w:r>
      <w:proofErr w:type="gramStart"/>
      <w:r w:rsidRPr="00DC2CF6">
        <w:rPr>
          <w:rStyle w:val="Emphasis"/>
        </w:rPr>
        <w:t>treatments</w:t>
      </w:r>
      <w:proofErr w:type="gramEnd"/>
      <w:r w:rsidRPr="00DC2CF6">
        <w:rPr>
          <w:u w:val="single"/>
        </w:rPr>
        <w:t xml:space="preserve"> and </w:t>
      </w:r>
      <w:r w:rsidRPr="00DC2CF6">
        <w:rPr>
          <w:rStyle w:val="Emphasis"/>
        </w:rPr>
        <w:t>vaccines</w:t>
      </w:r>
      <w:r w:rsidRPr="00DC2CF6">
        <w:rPr>
          <w:u w:val="single"/>
        </w:rPr>
        <w:t xml:space="preserve"> during the COVID-19 pandemic</w:t>
      </w:r>
      <w:r w:rsidRPr="00DC2CF6">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190C69E1" w14:textId="77777777" w:rsidR="00967C84" w:rsidRPr="00DC2CF6" w:rsidRDefault="00967C84" w:rsidP="00967C84">
      <w:pPr>
        <w:rPr>
          <w:sz w:val="16"/>
        </w:rPr>
      </w:pPr>
      <w:r w:rsidRPr="00DC2CF6">
        <w:rPr>
          <w:sz w:val="16"/>
        </w:rPr>
        <w:t xml:space="preserve">The </w:t>
      </w:r>
      <w:r w:rsidRPr="00DC2CF6">
        <w:rPr>
          <w:u w:val="single"/>
        </w:rPr>
        <w:t xml:space="preserve">opponents of the TRIPS waiver also argue that IP is the </w:t>
      </w:r>
      <w:r w:rsidRPr="00DC2CF6">
        <w:rPr>
          <w:rStyle w:val="Emphasis"/>
        </w:rPr>
        <w:t>incentive for innovation and if it is undermined</w:t>
      </w:r>
      <w:r w:rsidRPr="00DC2CF6">
        <w:rPr>
          <w:u w:val="single"/>
        </w:rPr>
        <w:t xml:space="preserve">, future innovation will </w:t>
      </w:r>
      <w:r w:rsidRPr="00DC2CF6">
        <w:rPr>
          <w:rStyle w:val="Emphasis"/>
        </w:rPr>
        <w:t>suffer</w:t>
      </w:r>
      <w:r w:rsidRPr="00DC2CF6">
        <w:rPr>
          <w:u w:val="single"/>
        </w:rPr>
        <w:t xml:space="preserve">. However, most of the COVID-19 </w:t>
      </w:r>
      <w:r w:rsidRPr="00DC2CF6">
        <w:rPr>
          <w:rStyle w:val="Emphasis"/>
        </w:rPr>
        <w:t>medical innovations</w:t>
      </w:r>
      <w:r w:rsidRPr="00DC2CF6">
        <w:rPr>
          <w:u w:val="single"/>
        </w:rPr>
        <w:t xml:space="preserve">, particularly vaccines, are developed with </w:t>
      </w:r>
      <w:r w:rsidRPr="00DC2CF6">
        <w:rPr>
          <w:rStyle w:val="Emphasis"/>
        </w:rPr>
        <w:t>public financing assistance</w:t>
      </w:r>
      <w:r w:rsidRPr="00DC2CF6">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C469337" w14:textId="77777777" w:rsidR="00967C84" w:rsidRPr="00DC2CF6" w:rsidRDefault="00967C84" w:rsidP="00967C84">
      <w:pPr>
        <w:rPr>
          <w:sz w:val="16"/>
        </w:rPr>
      </w:pPr>
      <w:r w:rsidRPr="00DC2CF6">
        <w:rPr>
          <w:sz w:val="16"/>
        </w:rPr>
        <w:t xml:space="preserve">Private companies received 94.6 per cent of this funding; </w:t>
      </w:r>
      <w:proofErr w:type="spellStart"/>
      <w:r w:rsidRPr="00DC2CF6">
        <w:rPr>
          <w:sz w:val="16"/>
        </w:rPr>
        <w:t>Moderna</w:t>
      </w:r>
      <w:proofErr w:type="spellEnd"/>
      <w:r w:rsidRPr="00DC2CF6">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0A8A5A7C" w14:textId="77777777" w:rsidR="00967C84" w:rsidRPr="00DC2CF6" w:rsidRDefault="00967C84" w:rsidP="00967C84">
      <w:pPr>
        <w:rPr>
          <w:sz w:val="16"/>
        </w:rPr>
      </w:pPr>
      <w:r w:rsidRPr="00DC2CF6">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DC2CF6">
        <w:rPr>
          <w:sz w:val="16"/>
        </w:rPr>
        <w:t>favouring</w:t>
      </w:r>
      <w:proofErr w:type="spellEnd"/>
      <w:r w:rsidRPr="00DC2CF6">
        <w:rPr>
          <w:sz w:val="16"/>
        </w:rPr>
        <w:t xml:space="preserve"> developing countries’ products against this promise of technology transfer.</w:t>
      </w:r>
    </w:p>
    <w:p w14:paraId="78BDEEAE" w14:textId="77777777" w:rsidR="00967C84" w:rsidRPr="00DC2CF6" w:rsidRDefault="00967C84" w:rsidP="00967C84">
      <w:pPr>
        <w:rPr>
          <w:rStyle w:val="Emphasis"/>
        </w:rPr>
      </w:pPr>
      <w:r w:rsidRPr="00DC2CF6">
        <w:rPr>
          <w:u w:val="single"/>
        </w:rPr>
        <w:t>Another argument against the proposed TRIPS waiver is that a waiver would not increase the manufacturing of COVID-19 vaccines</w:t>
      </w:r>
      <w:r w:rsidRPr="00DC2CF6">
        <w:rPr>
          <w:sz w:val="16"/>
        </w:rPr>
        <w:t xml:space="preserve">. Indeed, </w:t>
      </w:r>
      <w:r w:rsidRPr="00DC2CF6">
        <w:rPr>
          <w:u w:val="single"/>
        </w:rPr>
        <w:t xml:space="preserve">one of the </w:t>
      </w:r>
      <w:r w:rsidRPr="00DC2CF6">
        <w:rPr>
          <w:rStyle w:val="Emphasis"/>
          <w:highlight w:val="green"/>
        </w:rPr>
        <w:t>significant factors</w:t>
      </w:r>
      <w:r w:rsidRPr="00DC2CF6">
        <w:rPr>
          <w:rStyle w:val="Emphasis"/>
        </w:rPr>
        <w:t xml:space="preserve"> contributing </w:t>
      </w:r>
      <w:r w:rsidRPr="00DC2CF6">
        <w:rPr>
          <w:rStyle w:val="Emphasis"/>
          <w:highlight w:val="green"/>
        </w:rPr>
        <w:t>to vaccine inequity</w:t>
      </w:r>
      <w:r w:rsidRPr="00DC2CF6">
        <w:rPr>
          <w:highlight w:val="green"/>
          <w:u w:val="single"/>
        </w:rPr>
        <w:t xml:space="preserve"> is </w:t>
      </w:r>
      <w:r w:rsidRPr="00DC2CF6">
        <w:rPr>
          <w:u w:val="single"/>
        </w:rPr>
        <w:t xml:space="preserve">the </w:t>
      </w:r>
      <w:r w:rsidRPr="00DC2CF6">
        <w:rPr>
          <w:rStyle w:val="Emphasis"/>
          <w:highlight w:val="green"/>
        </w:rPr>
        <w:t>lack of manufacturing</w:t>
      </w:r>
      <w:r w:rsidRPr="00DC2CF6">
        <w:rPr>
          <w:rStyle w:val="Emphasis"/>
        </w:rPr>
        <w:t xml:space="preserve"> capacity</w:t>
      </w:r>
      <w:r w:rsidRPr="00DC2CF6">
        <w:rPr>
          <w:sz w:val="16"/>
        </w:rPr>
        <w:t xml:space="preserve"> in the global south. Further, a TRIPS waiver will not automatically translate into improved manufacturing capacity. However, </w:t>
      </w:r>
      <w:r w:rsidRPr="00DC2CF6">
        <w:rPr>
          <w:u w:val="single"/>
        </w:rPr>
        <w:t xml:space="preserve">a </w:t>
      </w:r>
      <w:r w:rsidRPr="00DC2CF6">
        <w:rPr>
          <w:highlight w:val="green"/>
          <w:u w:val="single"/>
        </w:rPr>
        <w:t>waiver</w:t>
      </w:r>
      <w:r w:rsidRPr="00DC2CF6">
        <w:rPr>
          <w:u w:val="single"/>
        </w:rPr>
        <w:t xml:space="preserve"> would be the first but essential step to </w:t>
      </w:r>
      <w:r w:rsidRPr="00DC2CF6">
        <w:rPr>
          <w:rStyle w:val="Emphasis"/>
          <w:highlight w:val="green"/>
        </w:rPr>
        <w:t>increase</w:t>
      </w:r>
      <w:r w:rsidRPr="00DC2CF6">
        <w:rPr>
          <w:rStyle w:val="Emphasis"/>
        </w:rPr>
        <w:t xml:space="preserve"> manufacturing </w:t>
      </w:r>
      <w:r w:rsidRPr="00DC2CF6">
        <w:rPr>
          <w:rStyle w:val="Emphasis"/>
          <w:highlight w:val="green"/>
        </w:rPr>
        <w:t>capacity</w:t>
      </w:r>
      <w:r w:rsidRPr="00DC2CF6">
        <w:rPr>
          <w:u w:val="single"/>
        </w:rPr>
        <w:t xml:space="preserve"> worldwide</w:t>
      </w:r>
      <w:r w:rsidRPr="00DC2CF6">
        <w:rPr>
          <w:sz w:val="16"/>
        </w:rPr>
        <w:t xml:space="preserve">. For instance, </w:t>
      </w:r>
      <w:r w:rsidRPr="00DC2CF6">
        <w:rPr>
          <w:highlight w:val="green"/>
          <w:u w:val="single"/>
        </w:rPr>
        <w:t xml:space="preserve">to </w:t>
      </w:r>
      <w:r w:rsidRPr="00DC2CF6">
        <w:rPr>
          <w:rStyle w:val="Emphasis"/>
          <w:highlight w:val="green"/>
        </w:rPr>
        <w:t>export</w:t>
      </w:r>
      <w:r w:rsidRPr="00DC2CF6">
        <w:rPr>
          <w:rStyle w:val="Emphasis"/>
        </w:rPr>
        <w:t xml:space="preserve"> COVID-19 </w:t>
      </w:r>
      <w:r w:rsidRPr="00DC2CF6">
        <w:rPr>
          <w:rStyle w:val="Emphasis"/>
          <w:highlight w:val="green"/>
        </w:rPr>
        <w:t>vaccine-related products</w:t>
      </w:r>
      <w:r w:rsidRPr="00DC2CF6">
        <w:rPr>
          <w:u w:val="single"/>
        </w:rPr>
        <w:t>, countries need to ensure that there are no IP restrictions at both ends</w:t>
      </w:r>
      <w:r w:rsidRPr="00DC2CF6">
        <w:rPr>
          <w:sz w:val="16"/>
        </w:rPr>
        <w:t xml:space="preserve"> – exporting and importing. The </w:t>
      </w:r>
      <w:r w:rsidRPr="00DC2CF6">
        <w:rPr>
          <w:u w:val="single"/>
        </w:rPr>
        <w:t xml:space="preserve">market for vaccine materials includes consumables, single-use reactors bags, filters, </w:t>
      </w:r>
      <w:r w:rsidRPr="00DC2CF6">
        <w:rPr>
          <w:u w:val="single"/>
        </w:rPr>
        <w:lastRenderedPageBreak/>
        <w:t>culture media, and vaccine ingredients. Export blockages</w:t>
      </w:r>
      <w:r w:rsidRPr="00DC2CF6">
        <w:rPr>
          <w:sz w:val="16"/>
        </w:rPr>
        <w:t xml:space="preserve"> on raw materials, equipment and finished products </w:t>
      </w:r>
      <w:r w:rsidRPr="00DC2CF6">
        <w:rPr>
          <w:u w:val="single"/>
        </w:rPr>
        <w:t xml:space="preserve">harm the overall output of the vaccine supply chain. If there is </w:t>
      </w:r>
      <w:r w:rsidRPr="00DC2CF6">
        <w:rPr>
          <w:highlight w:val="green"/>
          <w:u w:val="single"/>
        </w:rPr>
        <w:t>no TRIPS</w:t>
      </w:r>
      <w:r w:rsidRPr="00DC2CF6">
        <w:rPr>
          <w:u w:val="single"/>
        </w:rPr>
        <w:t xml:space="preserve"> restriction</w:t>
      </w:r>
      <w:r w:rsidRPr="00DC2CF6">
        <w:rPr>
          <w:sz w:val="16"/>
        </w:rPr>
        <w:t xml:space="preserve">, more </w:t>
      </w:r>
      <w:r w:rsidRPr="00DC2CF6">
        <w:rPr>
          <w:highlight w:val="green"/>
          <w:u w:val="single"/>
        </w:rPr>
        <w:t>governments</w:t>
      </w:r>
      <w:r w:rsidRPr="00DC2CF6">
        <w:rPr>
          <w:u w:val="single"/>
        </w:rPr>
        <w:t xml:space="preserve"> and companies will </w:t>
      </w:r>
      <w:r w:rsidRPr="00DC2CF6">
        <w:rPr>
          <w:highlight w:val="green"/>
          <w:u w:val="single"/>
        </w:rPr>
        <w:t xml:space="preserve">invest in </w:t>
      </w:r>
      <w:r w:rsidRPr="00DC2CF6">
        <w:rPr>
          <w:rStyle w:val="Emphasis"/>
          <w:highlight w:val="green"/>
        </w:rPr>
        <w:t>repurposing</w:t>
      </w:r>
      <w:r w:rsidRPr="00DC2CF6">
        <w:rPr>
          <w:rStyle w:val="Emphasis"/>
        </w:rPr>
        <w:t xml:space="preserve"> their </w:t>
      </w:r>
      <w:r w:rsidRPr="00DC2CF6">
        <w:rPr>
          <w:rStyle w:val="Emphasis"/>
          <w:highlight w:val="green"/>
        </w:rPr>
        <w:t>facilities</w:t>
      </w:r>
      <w:r w:rsidRPr="00DC2CF6">
        <w:rPr>
          <w:rStyle w:val="Emphasis"/>
        </w:rPr>
        <w:t>.</w:t>
      </w:r>
    </w:p>
    <w:p w14:paraId="297A8CC9" w14:textId="77777777" w:rsidR="00967C84" w:rsidRPr="00DC2CF6" w:rsidRDefault="00967C84" w:rsidP="00967C84">
      <w:pPr>
        <w:rPr>
          <w:u w:val="single"/>
        </w:rPr>
      </w:pPr>
      <w:r w:rsidRPr="00DC2CF6">
        <w:rPr>
          <w:sz w:val="16"/>
        </w:rPr>
        <w:t xml:space="preserve">Similarly, </w:t>
      </w:r>
      <w:r w:rsidRPr="00DC2CF6">
        <w:rPr>
          <w:u w:val="single"/>
        </w:rPr>
        <w:t xml:space="preserve">the </w:t>
      </w:r>
      <w:r w:rsidRPr="00DC2CF6">
        <w:rPr>
          <w:highlight w:val="green"/>
          <w:u w:val="single"/>
        </w:rPr>
        <w:t>arguments</w:t>
      </w:r>
      <w:r w:rsidRPr="00DC2CF6">
        <w:rPr>
          <w:u w:val="single"/>
        </w:rPr>
        <w:t xml:space="preserve"> such as that </w:t>
      </w:r>
      <w:r w:rsidRPr="00DC2CF6">
        <w:rPr>
          <w:rStyle w:val="Emphasis"/>
        </w:rPr>
        <w:t xml:space="preserve">no other </w:t>
      </w:r>
      <w:r w:rsidRPr="00DC2CF6">
        <w:rPr>
          <w:rStyle w:val="Emphasis"/>
          <w:highlight w:val="green"/>
        </w:rPr>
        <w:t>manufacturers</w:t>
      </w:r>
      <w:r w:rsidRPr="00DC2CF6">
        <w:rPr>
          <w:rStyle w:val="Emphasis"/>
        </w:rPr>
        <w:t xml:space="preserve"> can carry out the complex manufacturing</w:t>
      </w:r>
      <w:r w:rsidRPr="00DC2CF6">
        <w:rPr>
          <w:u w:val="single"/>
        </w:rPr>
        <w:t xml:space="preserve"> </w:t>
      </w:r>
      <w:r w:rsidRPr="00DC2CF6">
        <w:rPr>
          <w:rStyle w:val="Emphasis"/>
        </w:rPr>
        <w:t>process</w:t>
      </w:r>
      <w:r w:rsidRPr="00DC2CF6">
        <w:rPr>
          <w:u w:val="single"/>
        </w:rPr>
        <w:t xml:space="preserve"> of COVID-19 vaccines and generic manufacturing as that would </w:t>
      </w:r>
      <w:proofErr w:type="spellStart"/>
      <w:r w:rsidRPr="00DC2CF6">
        <w:rPr>
          <w:highlight w:val="green"/>
          <w:u w:val="single"/>
        </w:rPr>
        <w:t>jeopardise</w:t>
      </w:r>
      <w:proofErr w:type="spellEnd"/>
      <w:r w:rsidRPr="00DC2CF6">
        <w:rPr>
          <w:highlight w:val="green"/>
          <w:u w:val="single"/>
        </w:rPr>
        <w:t xml:space="preserve"> quality</w:t>
      </w:r>
      <w:r w:rsidRPr="00DC2CF6">
        <w:rPr>
          <w:u w:val="single"/>
        </w:rPr>
        <w:t xml:space="preserve">, have also been proven </w:t>
      </w:r>
      <w:r w:rsidRPr="00DC2CF6">
        <w:rPr>
          <w:rStyle w:val="Emphasis"/>
          <w:highlight w:val="green"/>
        </w:rPr>
        <w:t>wrong</w:t>
      </w:r>
      <w:r w:rsidRPr="00DC2CF6">
        <w:rPr>
          <w:u w:val="single"/>
        </w:rPr>
        <w:t xml:space="preserve"> in the past</w:t>
      </w:r>
      <w:r w:rsidRPr="00DC2CF6">
        <w:rPr>
          <w:sz w:val="16"/>
        </w:rPr>
        <w:t xml:space="preserve">. For instance, in the early 1990s, when Indian company </w:t>
      </w:r>
      <w:proofErr w:type="spellStart"/>
      <w:r w:rsidRPr="00DC2CF6">
        <w:rPr>
          <w:sz w:val="16"/>
        </w:rPr>
        <w:t>Shantha</w:t>
      </w:r>
      <w:proofErr w:type="spellEnd"/>
      <w:r w:rsidRPr="00DC2CF6">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DC2CF6">
        <w:rPr>
          <w:u w:val="single"/>
        </w:rPr>
        <w:t>Shantha</w:t>
      </w:r>
      <w:proofErr w:type="spellEnd"/>
      <w:r w:rsidRPr="00DC2CF6">
        <w:rPr>
          <w:u w:val="single"/>
        </w:rPr>
        <w:t xml:space="preserve"> </w:t>
      </w:r>
      <w:r w:rsidRPr="00DC2CF6">
        <w:rPr>
          <w:highlight w:val="green"/>
          <w:u w:val="single"/>
        </w:rPr>
        <w:t xml:space="preserve">Biotechnics </w:t>
      </w:r>
      <w:r w:rsidRPr="00DC2CF6">
        <w:rPr>
          <w:rStyle w:val="Emphasis"/>
          <w:highlight w:val="green"/>
        </w:rPr>
        <w:t>developed</w:t>
      </w:r>
      <w:r w:rsidRPr="00DC2CF6">
        <w:rPr>
          <w:rStyle w:val="Emphasis"/>
        </w:rPr>
        <w:t xml:space="preserve"> its </w:t>
      </w:r>
      <w:r w:rsidRPr="00DC2CF6">
        <w:rPr>
          <w:rStyle w:val="Emphasis"/>
          <w:highlight w:val="green"/>
        </w:rPr>
        <w:t>own vaccine</w:t>
      </w:r>
      <w:r w:rsidRPr="00DC2CF6">
        <w:rPr>
          <w:rStyle w:val="Emphasis"/>
        </w:rPr>
        <w:t xml:space="preserve"> at $1 per dose</w:t>
      </w:r>
      <w:r w:rsidRPr="00DC2CF6">
        <w:rPr>
          <w:u w:val="single"/>
        </w:rPr>
        <w:t xml:space="preserve">, and the UNICEF (United Nations Children’s Emergency Fund) mass inoculation </w:t>
      </w:r>
      <w:proofErr w:type="spellStart"/>
      <w:r w:rsidRPr="00DC2CF6">
        <w:rPr>
          <w:u w:val="single"/>
        </w:rPr>
        <w:t>programme</w:t>
      </w:r>
      <w:proofErr w:type="spellEnd"/>
      <w:r w:rsidRPr="00DC2CF6">
        <w:rPr>
          <w:u w:val="single"/>
        </w:rPr>
        <w:t xml:space="preserve"> uses this vaccine against Hepatitis B. In 2009, </w:t>
      </w:r>
      <w:proofErr w:type="spellStart"/>
      <w:r w:rsidRPr="00DC2CF6">
        <w:rPr>
          <w:u w:val="single"/>
        </w:rPr>
        <w:t>Shantha</w:t>
      </w:r>
      <w:proofErr w:type="spellEnd"/>
      <w:r w:rsidRPr="00DC2CF6">
        <w:rPr>
          <w:u w:val="single"/>
        </w:rPr>
        <w:t xml:space="preserve"> sold over 120 million doses of vaccines globally.</w:t>
      </w:r>
    </w:p>
    <w:p w14:paraId="5D77D35C" w14:textId="77777777" w:rsidR="00967C84" w:rsidRPr="00DC2CF6" w:rsidRDefault="00967C84" w:rsidP="00967C84">
      <w:pPr>
        <w:rPr>
          <w:sz w:val="16"/>
        </w:rPr>
      </w:pPr>
      <w:r w:rsidRPr="00DC2CF6">
        <w:rPr>
          <w:highlight w:val="green"/>
          <w:u w:val="single"/>
        </w:rPr>
        <w:t>India</w:t>
      </w:r>
      <w:r w:rsidRPr="00DC2CF6">
        <w:rPr>
          <w:u w:val="single"/>
        </w:rPr>
        <w:t xml:space="preserve"> also </w:t>
      </w:r>
      <w:r w:rsidRPr="00DC2CF6">
        <w:rPr>
          <w:highlight w:val="green"/>
          <w:u w:val="single"/>
        </w:rPr>
        <w:t xml:space="preserve">produces </w:t>
      </w:r>
      <w:r w:rsidRPr="00DC2CF6">
        <w:rPr>
          <w:rStyle w:val="Emphasis"/>
          <w:highlight w:val="green"/>
        </w:rPr>
        <w:t>high-quality generic</w:t>
      </w:r>
      <w:r w:rsidRPr="00DC2CF6">
        <w:rPr>
          <w:rStyle w:val="Emphasis"/>
        </w:rPr>
        <w:t xml:space="preserve"> drugs for HIV/AIDS and cancer treatment</w:t>
      </w:r>
      <w:r w:rsidRPr="00DC2CF6">
        <w:rPr>
          <w:u w:val="single"/>
        </w:rPr>
        <w:t xml:space="preserve"> and markets them across the globe</w:t>
      </w:r>
      <w:r w:rsidRPr="00DC2CF6">
        <w:rPr>
          <w:sz w:val="16"/>
        </w:rPr>
        <w:t xml:space="preserve">. Now, a couple of </w:t>
      </w:r>
      <w:r w:rsidRPr="00DC2CF6">
        <w:rPr>
          <w:u w:val="single"/>
        </w:rPr>
        <w:t xml:space="preserve">Indian companies are in the </w:t>
      </w:r>
      <w:r w:rsidRPr="00DC2CF6">
        <w:rPr>
          <w:rStyle w:val="Emphasis"/>
        </w:rPr>
        <w:t xml:space="preserve">last stage of </w:t>
      </w:r>
      <w:r w:rsidRPr="00DC2CF6">
        <w:rPr>
          <w:rStyle w:val="Emphasis"/>
          <w:highlight w:val="green"/>
        </w:rPr>
        <w:t>producing mRNA</w:t>
      </w:r>
      <w:r w:rsidRPr="00DC2CF6">
        <w:rPr>
          <w:sz w:val="16"/>
        </w:rPr>
        <w:t xml:space="preserve"> (Messenger RNA) </w:t>
      </w:r>
      <w:r w:rsidRPr="00DC2CF6">
        <w:rPr>
          <w:u w:val="single"/>
        </w:rPr>
        <w:t>vaccines</w:t>
      </w:r>
      <w:r w:rsidRPr="00DC2CF6">
        <w:rPr>
          <w:sz w:val="16"/>
        </w:rPr>
        <w:t xml:space="preserve">.26 Similarly, </w:t>
      </w:r>
      <w:r w:rsidRPr="00DC2CF6">
        <w:rPr>
          <w:highlight w:val="green"/>
          <w:u w:val="single"/>
        </w:rPr>
        <w:t>Bangladesh and Indonesia</w:t>
      </w:r>
      <w:r w:rsidRPr="00DC2CF6">
        <w:rPr>
          <w:u w:val="single"/>
        </w:rPr>
        <w:t xml:space="preserve"> claimed that they could </w:t>
      </w:r>
      <w:r w:rsidRPr="00DC2CF6">
        <w:rPr>
          <w:rStyle w:val="Emphasis"/>
          <w:highlight w:val="green"/>
        </w:rPr>
        <w:t>manufacture millions</w:t>
      </w:r>
      <w:r w:rsidRPr="00DC2CF6">
        <w:rPr>
          <w:rStyle w:val="Emphasis"/>
        </w:rPr>
        <w:t xml:space="preserve"> of COVID-19 vaccine doses a year</w:t>
      </w:r>
      <w:r w:rsidRPr="00DC2CF6">
        <w:rPr>
          <w:u w:val="single"/>
        </w:rPr>
        <w:t xml:space="preserve"> if pharmaceutical companies share the know-how</w:t>
      </w:r>
      <w:r w:rsidRPr="00DC2CF6">
        <w:rPr>
          <w:sz w:val="16"/>
        </w:rPr>
        <w:t xml:space="preserve">.27 Recently, </w:t>
      </w:r>
      <w:r w:rsidRPr="00DC2CF6">
        <w:rPr>
          <w:highlight w:val="green"/>
          <w:u w:val="single"/>
        </w:rPr>
        <w:t>Vietnam</w:t>
      </w:r>
      <w:r w:rsidRPr="00DC2CF6">
        <w:rPr>
          <w:u w:val="single"/>
        </w:rPr>
        <w:t xml:space="preserve"> also said that the country </w:t>
      </w:r>
      <w:r w:rsidRPr="00DC2CF6">
        <w:rPr>
          <w:highlight w:val="green"/>
          <w:u w:val="single"/>
        </w:rPr>
        <w:t xml:space="preserve">could </w:t>
      </w:r>
      <w:r w:rsidRPr="00DC2CF6">
        <w:rPr>
          <w:rStyle w:val="Emphasis"/>
          <w:highlight w:val="green"/>
        </w:rPr>
        <w:t>satisfy</w:t>
      </w:r>
      <w:r w:rsidRPr="00DC2CF6">
        <w:rPr>
          <w:rStyle w:val="Emphasis"/>
        </w:rPr>
        <w:t xml:space="preserve"> COVID-19 vaccine </w:t>
      </w:r>
      <w:r w:rsidRPr="00DC2CF6">
        <w:rPr>
          <w:rStyle w:val="Emphasis"/>
          <w:highlight w:val="green"/>
        </w:rPr>
        <w:t>production</w:t>
      </w:r>
      <w:r w:rsidRPr="00DC2CF6">
        <w:rPr>
          <w:u w:val="single"/>
        </w:rPr>
        <w:t xml:space="preserve"> requirements once it obtains vaccine patents</w:t>
      </w:r>
      <w:r w:rsidRPr="00DC2CF6">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DC2CF6">
        <w:rPr>
          <w:sz w:val="16"/>
        </w:rPr>
        <w:t>Africa</w:t>
      </w:r>
      <w:proofErr w:type="gramEnd"/>
      <w:r w:rsidRPr="00DC2CF6">
        <w:rPr>
          <w:sz w:val="16"/>
        </w:rPr>
        <w:t xml:space="preserve"> and Tunisia have limited manufacturing capacities, which could also produce COVID-19 vaccines after repurposing.</w:t>
      </w:r>
    </w:p>
    <w:p w14:paraId="58F4502E" w14:textId="77777777" w:rsidR="00967C84" w:rsidRPr="00DC2CF6" w:rsidRDefault="00967C84" w:rsidP="00967C84">
      <w:pPr>
        <w:rPr>
          <w:sz w:val="16"/>
        </w:rPr>
      </w:pPr>
      <w:r w:rsidRPr="00DC2CF6">
        <w:rPr>
          <w:sz w:val="16"/>
        </w:rPr>
        <w:t xml:space="preserve">Moreover, </w:t>
      </w:r>
      <w:r w:rsidRPr="00DC2CF6">
        <w:rPr>
          <w:u w:val="single"/>
        </w:rPr>
        <w:t xml:space="preserve">COVID-19 vaccine IPR runs </w:t>
      </w:r>
      <w:r w:rsidRPr="00DC2CF6">
        <w:rPr>
          <w:rStyle w:val="Emphasis"/>
        </w:rPr>
        <w:t>across the entire value chain</w:t>
      </w:r>
      <w:r w:rsidRPr="00DC2CF6">
        <w:rPr>
          <w:sz w:val="16"/>
        </w:rPr>
        <w:t xml:space="preserve"> – vaccine development, production, use, etc. A mere patent waiver may not be enough to address the issues related to its production and distribution. </w:t>
      </w:r>
      <w:r w:rsidRPr="00DC2CF6">
        <w:rPr>
          <w:u w:val="single"/>
        </w:rPr>
        <w:t xml:space="preserve">What is more important here is to </w:t>
      </w:r>
      <w:r w:rsidRPr="00DC2CF6">
        <w:rPr>
          <w:highlight w:val="green"/>
          <w:u w:val="single"/>
        </w:rPr>
        <w:t>share</w:t>
      </w:r>
      <w:r w:rsidRPr="00DC2CF6">
        <w:rPr>
          <w:u w:val="single"/>
        </w:rPr>
        <w:t xml:space="preserve"> the technical </w:t>
      </w:r>
      <w:r w:rsidRPr="00DC2CF6">
        <w:rPr>
          <w:rStyle w:val="Emphasis"/>
          <w:highlight w:val="green"/>
        </w:rPr>
        <w:t>know-how and information</w:t>
      </w:r>
      <w:r w:rsidRPr="00DC2CF6">
        <w:rPr>
          <w:u w:val="single"/>
        </w:rPr>
        <w:t xml:space="preserve"> such as trade secrets. Therefore, the existing TRIPS flexibilities, such as </w:t>
      </w:r>
      <w:r w:rsidRPr="00DC2CF6">
        <w:rPr>
          <w:rStyle w:val="Emphasis"/>
          <w:highlight w:val="green"/>
        </w:rPr>
        <w:t>compulsory</w:t>
      </w:r>
      <w:r w:rsidRPr="00DC2CF6">
        <w:rPr>
          <w:rStyle w:val="Emphasis"/>
        </w:rPr>
        <w:t xml:space="preserve"> and voluntary </w:t>
      </w:r>
      <w:r w:rsidRPr="00DC2CF6">
        <w:rPr>
          <w:rStyle w:val="Emphasis"/>
          <w:highlight w:val="green"/>
        </w:rPr>
        <w:t>licensing</w:t>
      </w:r>
      <w:r w:rsidRPr="00DC2CF6">
        <w:rPr>
          <w:rStyle w:val="Emphasis"/>
        </w:rPr>
        <w:t xml:space="preserve">, are </w:t>
      </w:r>
      <w:r w:rsidRPr="00DC2CF6">
        <w:rPr>
          <w:rStyle w:val="Emphasis"/>
          <w:highlight w:val="green"/>
        </w:rPr>
        <w:t>insufficient</w:t>
      </w:r>
      <w:r w:rsidRPr="00DC2CF6">
        <w:rPr>
          <w:u w:val="single"/>
        </w:rPr>
        <w:t xml:space="preserve"> to address this crisis</w:t>
      </w:r>
      <w:r w:rsidRPr="00DC2CF6">
        <w:rPr>
          <w:sz w:val="16"/>
        </w:rPr>
        <w:t>. Further, compulsory licensing and the domestic legal procedures it requires is cumbersome and not expedient in a public health crisis like the COVID-19 pandemic.</w:t>
      </w:r>
    </w:p>
    <w:p w14:paraId="2FB4D3CC" w14:textId="77777777" w:rsidR="00967C84" w:rsidRPr="00DC2CF6" w:rsidRDefault="00967C84" w:rsidP="00967C84">
      <w:pPr>
        <w:rPr>
          <w:sz w:val="16"/>
          <w:szCs w:val="16"/>
        </w:rPr>
      </w:pPr>
      <w:r w:rsidRPr="00DC2CF6">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DC2CF6">
        <w:rPr>
          <w:sz w:val="16"/>
          <w:szCs w:val="16"/>
        </w:rPr>
        <w:t>programmes</w:t>
      </w:r>
      <w:proofErr w:type="spellEnd"/>
      <w:r w:rsidRPr="00DC2CF6">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DC2CF6">
        <w:rPr>
          <w:sz w:val="16"/>
          <w:szCs w:val="16"/>
        </w:rPr>
        <w:t>Maitri</w:t>
      </w:r>
      <w:proofErr w:type="spellEnd"/>
      <w:r w:rsidRPr="00DC2CF6">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DC2CF6">
        <w:rPr>
          <w:sz w:val="16"/>
          <w:szCs w:val="16"/>
        </w:rPr>
        <w:t>Covaxin</w:t>
      </w:r>
      <w:proofErr w:type="spellEnd"/>
      <w:r w:rsidRPr="00DC2CF6">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DC2CF6">
        <w:rPr>
          <w:sz w:val="16"/>
          <w:szCs w:val="16"/>
        </w:rPr>
        <w:t>Maitri</w:t>
      </w:r>
      <w:proofErr w:type="spellEnd"/>
      <w:r w:rsidRPr="00DC2CF6">
        <w:rPr>
          <w:sz w:val="16"/>
          <w:szCs w:val="16"/>
        </w:rPr>
        <w:t xml:space="preserve"> initiative is the scarcity of </w:t>
      </w:r>
      <w:r w:rsidRPr="00DC2CF6">
        <w:rPr>
          <w:sz w:val="16"/>
          <w:szCs w:val="16"/>
        </w:rPr>
        <w:lastRenderedPageBreak/>
        <w:t xml:space="preserve">vaccines at home. On the other hand, China is increasing its standing in Africa, South </w:t>
      </w:r>
      <w:proofErr w:type="gramStart"/>
      <w:r w:rsidRPr="00DC2CF6">
        <w:rPr>
          <w:sz w:val="16"/>
          <w:szCs w:val="16"/>
        </w:rPr>
        <w:t>America</w:t>
      </w:r>
      <w:proofErr w:type="gramEnd"/>
      <w:r w:rsidRPr="00DC2CF6">
        <w:rPr>
          <w:sz w:val="16"/>
          <w:szCs w:val="16"/>
        </w:rPr>
        <w:t xml:space="preserve"> and the Pacific through vaccine diplomacy. The WHO approval of the Chinese vaccines and lack of access to vaccines by most developing countries, </w:t>
      </w:r>
      <w:proofErr w:type="gramStart"/>
      <w:r w:rsidRPr="00DC2CF6">
        <w:rPr>
          <w:sz w:val="16"/>
          <w:szCs w:val="16"/>
        </w:rPr>
        <w:t>opens up</w:t>
      </w:r>
      <w:proofErr w:type="gramEnd"/>
      <w:r w:rsidRPr="00DC2CF6">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DC2CF6">
        <w:rPr>
          <w:sz w:val="16"/>
          <w:szCs w:val="16"/>
        </w:rPr>
        <w:t>pressurising</w:t>
      </w:r>
      <w:proofErr w:type="spellEnd"/>
      <w:r w:rsidRPr="00DC2CF6">
        <w:rPr>
          <w:sz w:val="16"/>
          <w:szCs w:val="16"/>
        </w:rPr>
        <w:t>, to make the waiver happen.</w:t>
      </w:r>
    </w:p>
    <w:p w14:paraId="472DFFD7" w14:textId="77777777" w:rsidR="00967C84" w:rsidRPr="00DC2CF6" w:rsidRDefault="00967C84" w:rsidP="00967C84">
      <w:pPr>
        <w:pStyle w:val="Heading4"/>
        <w:rPr>
          <w:rFonts w:cs="Calibri"/>
        </w:rPr>
      </w:pPr>
      <w:r w:rsidRPr="00DC2CF6">
        <w:rPr>
          <w:rFonts w:cs="Calibri"/>
        </w:rPr>
        <w:t xml:space="preserve">Yes </w:t>
      </w:r>
      <w:r w:rsidRPr="00DC2CF6">
        <w:rPr>
          <w:rFonts w:cs="Calibri"/>
          <w:u w:val="single"/>
        </w:rPr>
        <w:t>scale-up</w:t>
      </w:r>
      <w:r w:rsidRPr="00DC2CF6">
        <w:rPr>
          <w:rFonts w:cs="Calibri"/>
        </w:rPr>
        <w:t xml:space="preserve"> for covid.</w:t>
      </w:r>
    </w:p>
    <w:p w14:paraId="4ABCC6ED" w14:textId="77777777" w:rsidR="00967C84" w:rsidRPr="00DC2CF6" w:rsidRDefault="00967C84" w:rsidP="00967C84">
      <w:proofErr w:type="spellStart"/>
      <w:r w:rsidRPr="00DC2CF6">
        <w:rPr>
          <w:rStyle w:val="Style13ptBold"/>
        </w:rPr>
        <w:t>Erfani</w:t>
      </w:r>
      <w:proofErr w:type="spellEnd"/>
      <w:r w:rsidRPr="00DC2CF6">
        <w:rPr>
          <w:rStyle w:val="Style13ptBold"/>
        </w:rPr>
        <w:t xml:space="preserve"> et al 21</w:t>
      </w:r>
      <w:r w:rsidRPr="00DC2CF6">
        <w:t xml:space="preserve"> [</w:t>
      </w:r>
      <w:proofErr w:type="spellStart"/>
      <w:r w:rsidRPr="00DC2CF6">
        <w:t>Parsa</w:t>
      </w:r>
      <w:proofErr w:type="spellEnd"/>
      <w:r w:rsidRPr="00DC2CF6">
        <w:t xml:space="preserve">; Lawrence </w:t>
      </w:r>
      <w:proofErr w:type="spellStart"/>
      <w:r w:rsidRPr="00DC2CF6">
        <w:t>Gostin</w:t>
      </w:r>
      <w:proofErr w:type="spellEnd"/>
      <w:r w:rsidRPr="00DC2CF6">
        <w:t xml:space="preserve">; Vanessa Kerry; </w:t>
      </w:r>
      <w:proofErr w:type="spellStart"/>
      <w:r w:rsidRPr="00DC2CF6">
        <w:t>Parsa</w:t>
      </w:r>
      <w:proofErr w:type="spellEnd"/>
      <w:r w:rsidRPr="00DC2CF6">
        <w:t xml:space="preserve"> </w:t>
      </w:r>
      <w:proofErr w:type="spellStart"/>
      <w:r w:rsidRPr="00DC2CF6">
        <w:t>Erfani</w:t>
      </w:r>
      <w:proofErr w:type="spellEnd"/>
      <w:r w:rsidRPr="00DC2CF6">
        <w:t xml:space="preserve"> is a Fogarty Global Health Scholar at Harvard Medical School and the University of Global Health Equity. Lawrence </w:t>
      </w:r>
      <w:proofErr w:type="spellStart"/>
      <w:r w:rsidRPr="00DC2CF6">
        <w:t>Gostin</w:t>
      </w:r>
      <w:proofErr w:type="spellEnd"/>
      <w:r w:rsidRPr="00DC2CF6">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3" w:history="1">
        <w:r w:rsidRPr="00DC2CF6">
          <w:rPr>
            <w:rStyle w:val="Hyperlink"/>
          </w:rPr>
          <w:t>https://www.statnews.com/2021/05/19/beyond-a-symbolic-gesture-whats-needed-to-turn-the-ip-waiver-into-covid-19-vaccines/</w:t>
        </w:r>
      </w:hyperlink>
      <w:r w:rsidRPr="00DC2CF6">
        <w:t>] Justin</w:t>
      </w:r>
    </w:p>
    <w:p w14:paraId="47285A8C" w14:textId="77777777" w:rsidR="00967C84" w:rsidRPr="00DC2CF6" w:rsidRDefault="00967C84" w:rsidP="00967C84">
      <w:pPr>
        <w:rPr>
          <w:sz w:val="16"/>
        </w:rPr>
      </w:pPr>
      <w:r w:rsidRPr="00DC2CF6">
        <w:rPr>
          <w:u w:val="single"/>
        </w:rPr>
        <w:t xml:space="preserve">Currently many idle suppliers </w:t>
      </w:r>
      <w:r w:rsidRPr="00DC2CF6">
        <w:rPr>
          <w:rStyle w:val="Emphasis"/>
        </w:rPr>
        <w:t>can’t begin vaccine production</w:t>
      </w:r>
      <w:r w:rsidRPr="00DC2CF6">
        <w:rPr>
          <w:u w:val="single"/>
        </w:rPr>
        <w:t xml:space="preserve"> until they upgrade and </w:t>
      </w:r>
      <w:r w:rsidRPr="00DC2CF6">
        <w:rPr>
          <w:rStyle w:val="Emphasis"/>
        </w:rPr>
        <w:t>repurpose existing manufacturing capacity</w:t>
      </w:r>
      <w:r w:rsidRPr="00DC2CF6">
        <w:rPr>
          <w:u w:val="single"/>
        </w:rPr>
        <w:t xml:space="preserve"> for new technology. </w:t>
      </w:r>
      <w:r w:rsidRPr="00DC2CF6">
        <w:rPr>
          <w:highlight w:val="green"/>
          <w:u w:val="single"/>
        </w:rPr>
        <w:t>Opponents</w:t>
      </w:r>
      <w:r w:rsidRPr="00DC2CF6">
        <w:rPr>
          <w:u w:val="single"/>
        </w:rPr>
        <w:t xml:space="preserve"> often </w:t>
      </w:r>
      <w:r w:rsidRPr="00DC2CF6">
        <w:rPr>
          <w:highlight w:val="green"/>
          <w:u w:val="single"/>
        </w:rPr>
        <w:t>argue</w:t>
      </w:r>
      <w:r w:rsidRPr="00DC2CF6">
        <w:rPr>
          <w:u w:val="single"/>
        </w:rPr>
        <w:t xml:space="preserve"> that </w:t>
      </w:r>
      <w:r w:rsidRPr="00DC2CF6">
        <w:rPr>
          <w:rStyle w:val="Emphasis"/>
        </w:rPr>
        <w:t xml:space="preserve">this step is the true </w:t>
      </w:r>
      <w:r w:rsidRPr="00DC2CF6">
        <w:rPr>
          <w:rStyle w:val="Emphasis"/>
          <w:highlight w:val="green"/>
        </w:rPr>
        <w:t xml:space="preserve">barrier </w:t>
      </w:r>
      <w:r w:rsidRPr="00DC2CF6">
        <w:rPr>
          <w:rStyle w:val="Emphasis"/>
        </w:rPr>
        <w:t xml:space="preserve">to rapid </w:t>
      </w:r>
      <w:r w:rsidRPr="00DC2CF6">
        <w:rPr>
          <w:rStyle w:val="Emphasis"/>
          <w:highlight w:val="green"/>
        </w:rPr>
        <w:t>scale-up</w:t>
      </w:r>
      <w:r w:rsidRPr="00DC2CF6">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2268EA3" w14:textId="77777777" w:rsidR="00967C84" w:rsidRPr="00DC2CF6" w:rsidRDefault="00967C84" w:rsidP="00967C84">
      <w:pPr>
        <w:rPr>
          <w:sz w:val="16"/>
        </w:rPr>
      </w:pPr>
      <w:r w:rsidRPr="00DC2CF6">
        <w:rPr>
          <w:u w:val="single"/>
        </w:rPr>
        <w:t xml:space="preserve">This </w:t>
      </w:r>
      <w:r w:rsidRPr="00DC2CF6">
        <w:rPr>
          <w:highlight w:val="green"/>
          <w:u w:val="single"/>
        </w:rPr>
        <w:t xml:space="preserve">argument </w:t>
      </w:r>
      <w:r w:rsidRPr="00DC2CF6">
        <w:rPr>
          <w:rStyle w:val="Emphasis"/>
          <w:highlight w:val="green"/>
        </w:rPr>
        <w:t>ignores</w:t>
      </w:r>
      <w:r w:rsidRPr="00DC2CF6">
        <w:rPr>
          <w:rStyle w:val="Emphasis"/>
        </w:rPr>
        <w:t xml:space="preserve"> two core truths</w:t>
      </w:r>
      <w:r w:rsidRPr="00DC2CF6">
        <w:rPr>
          <w:u w:val="single"/>
        </w:rPr>
        <w:t xml:space="preserve">: In many cases, </w:t>
      </w:r>
      <w:r w:rsidRPr="00DC2CF6">
        <w:rPr>
          <w:rStyle w:val="Emphasis"/>
          <w:highlight w:val="green"/>
        </w:rPr>
        <w:t>manufacturing</w:t>
      </w:r>
      <w:r w:rsidRPr="00DC2CF6">
        <w:rPr>
          <w:rStyle w:val="Emphasis"/>
        </w:rPr>
        <w:t xml:space="preserve"> capacity needs only </w:t>
      </w:r>
      <w:r w:rsidRPr="00DC2CF6">
        <w:rPr>
          <w:rStyle w:val="Emphasis"/>
          <w:highlight w:val="green"/>
        </w:rPr>
        <w:t>repurposing</w:t>
      </w:r>
      <w:r w:rsidRPr="00DC2CF6">
        <w:rPr>
          <w:rStyle w:val="Emphasis"/>
        </w:rPr>
        <w:t xml:space="preserve"> which can </w:t>
      </w:r>
      <w:r w:rsidRPr="00DC2CF6">
        <w:rPr>
          <w:rStyle w:val="Emphasis"/>
          <w:highlight w:val="green"/>
        </w:rPr>
        <w:t xml:space="preserve">take </w:t>
      </w:r>
      <w:r w:rsidRPr="00DC2CF6">
        <w:rPr>
          <w:rStyle w:val="Emphasis"/>
        </w:rPr>
        <w:t xml:space="preserve">mere </w:t>
      </w:r>
      <w:r w:rsidRPr="00DC2CF6">
        <w:rPr>
          <w:rStyle w:val="Emphasis"/>
          <w:highlight w:val="green"/>
        </w:rPr>
        <w:t>months</w:t>
      </w:r>
      <w:r w:rsidRPr="00DC2CF6">
        <w:rPr>
          <w:sz w:val="16"/>
        </w:rPr>
        <w:t>. And Covid-19, at the current global response and vaccination rates, will be a threat for years.</w:t>
      </w:r>
    </w:p>
    <w:p w14:paraId="4C3B04FD" w14:textId="77777777" w:rsidR="00967C84" w:rsidRPr="00DC2CF6" w:rsidRDefault="00967C84" w:rsidP="00967C84">
      <w:pPr>
        <w:rPr>
          <w:rStyle w:val="Emphasis"/>
        </w:rPr>
      </w:pPr>
      <w:r w:rsidRPr="00DC2CF6">
        <w:rPr>
          <w:u w:val="single"/>
        </w:rPr>
        <w:t xml:space="preserve">Both truths suggest that we </w:t>
      </w:r>
      <w:r w:rsidRPr="00DC2CF6">
        <w:rPr>
          <w:rStyle w:val="Emphasis"/>
        </w:rPr>
        <w:t>pass the blueprint and build the kitchen.</w:t>
      </w:r>
    </w:p>
    <w:p w14:paraId="0F3B4ED5" w14:textId="77777777" w:rsidR="00967C84" w:rsidRPr="00DC2CF6" w:rsidRDefault="00967C84" w:rsidP="00967C84">
      <w:pPr>
        <w:rPr>
          <w:b/>
          <w:iCs/>
          <w:u w:val="single"/>
        </w:rPr>
      </w:pPr>
      <w:r w:rsidRPr="00DC2CF6">
        <w:rPr>
          <w:u w:val="single"/>
        </w:rPr>
        <w:t xml:space="preserve">Facilitating </w:t>
      </w:r>
      <w:r w:rsidRPr="00DC2CF6">
        <w:rPr>
          <w:highlight w:val="green"/>
          <w:u w:val="single"/>
        </w:rPr>
        <w:t xml:space="preserve">structures </w:t>
      </w:r>
      <w:r w:rsidRPr="00DC2CF6">
        <w:rPr>
          <w:u w:val="single"/>
        </w:rPr>
        <w:t xml:space="preserve">to transfer technology and capacity are </w:t>
      </w:r>
      <w:r w:rsidRPr="00DC2CF6">
        <w:rPr>
          <w:rStyle w:val="Emphasis"/>
        </w:rPr>
        <w:t xml:space="preserve">already </w:t>
      </w:r>
      <w:r w:rsidRPr="00DC2CF6">
        <w:rPr>
          <w:rStyle w:val="Emphasis"/>
          <w:highlight w:val="green"/>
        </w:rPr>
        <w:t>in place</w:t>
      </w:r>
      <w:r w:rsidRPr="00DC2CF6">
        <w:rPr>
          <w:highlight w:val="green"/>
          <w:u w:val="single"/>
        </w:rPr>
        <w:t>.</w:t>
      </w:r>
      <w:r w:rsidRPr="00DC2CF6">
        <w:rPr>
          <w:u w:val="single"/>
        </w:rPr>
        <w:t xml:space="preserve"> The </w:t>
      </w:r>
      <w:r w:rsidRPr="00DC2CF6">
        <w:rPr>
          <w:highlight w:val="green"/>
          <w:u w:val="single"/>
        </w:rPr>
        <w:t>WHO launched</w:t>
      </w:r>
      <w:r w:rsidRPr="00DC2CF6">
        <w:rPr>
          <w:u w:val="single"/>
        </w:rPr>
        <w:t xml:space="preserve"> the </w:t>
      </w:r>
      <w:r w:rsidRPr="00DC2CF6">
        <w:rPr>
          <w:rStyle w:val="Emphasis"/>
          <w:highlight w:val="green"/>
        </w:rPr>
        <w:t>mRNA</w:t>
      </w:r>
      <w:r w:rsidRPr="00DC2CF6">
        <w:rPr>
          <w:rStyle w:val="Emphasis"/>
        </w:rPr>
        <w:t xml:space="preserve"> technology </w:t>
      </w:r>
      <w:r w:rsidRPr="00DC2CF6">
        <w:rPr>
          <w:rStyle w:val="Emphasis"/>
          <w:highlight w:val="green"/>
        </w:rPr>
        <w:t>transfer hub</w:t>
      </w:r>
      <w:r w:rsidRPr="00DC2CF6">
        <w:rPr>
          <w:rStyle w:val="Emphasis"/>
        </w:rPr>
        <w:t xml:space="preserve"> model</w:t>
      </w:r>
      <w:r w:rsidRPr="00DC2CF6">
        <w:rPr>
          <w:sz w:val="16"/>
        </w:rPr>
        <w:t xml:space="preserve"> last month to provide manufacturers in low- and middle-income countries </w:t>
      </w:r>
      <w:r w:rsidRPr="00DC2CF6">
        <w:rPr>
          <w:highlight w:val="green"/>
          <w:u w:val="single"/>
        </w:rPr>
        <w:t>with</w:t>
      </w:r>
      <w:r w:rsidRPr="00DC2CF6">
        <w:rPr>
          <w:u w:val="single"/>
        </w:rPr>
        <w:t xml:space="preserve"> the </w:t>
      </w:r>
      <w:r w:rsidRPr="00DC2CF6">
        <w:rPr>
          <w:rStyle w:val="Emphasis"/>
          <w:highlight w:val="green"/>
        </w:rPr>
        <w:t>financial, training</w:t>
      </w:r>
      <w:r w:rsidRPr="00DC2CF6">
        <w:rPr>
          <w:rStyle w:val="Emphasis"/>
        </w:rPr>
        <w:t xml:space="preserve">, and </w:t>
      </w:r>
      <w:r w:rsidRPr="00DC2CF6">
        <w:rPr>
          <w:rStyle w:val="Emphasis"/>
          <w:highlight w:val="green"/>
        </w:rPr>
        <w:t>logistical support</w:t>
      </w:r>
      <w:r w:rsidRPr="00DC2CF6">
        <w:rPr>
          <w:rStyle w:val="Emphasis"/>
        </w:rPr>
        <w:t xml:space="preserve"> needed</w:t>
      </w:r>
      <w:r w:rsidRPr="00DC2CF6">
        <w:rPr>
          <w:u w:val="single"/>
        </w:rPr>
        <w:t xml:space="preserve"> </w:t>
      </w:r>
      <w:r w:rsidRPr="00DC2CF6">
        <w:rPr>
          <w:highlight w:val="green"/>
          <w:u w:val="single"/>
        </w:rPr>
        <w:t>to scale up</w:t>
      </w:r>
      <w:r w:rsidRPr="00DC2CF6">
        <w:rPr>
          <w:u w:val="single"/>
        </w:rPr>
        <w:t xml:space="preserve"> vaccine manufacturing capacity. Scores of </w:t>
      </w:r>
      <w:r w:rsidRPr="00DC2CF6">
        <w:rPr>
          <w:highlight w:val="green"/>
          <w:u w:val="single"/>
        </w:rPr>
        <w:t xml:space="preserve">manufacturers </w:t>
      </w:r>
      <w:r w:rsidRPr="00DC2CF6">
        <w:rPr>
          <w:u w:val="single"/>
        </w:rPr>
        <w:t xml:space="preserve">in these countries have already </w:t>
      </w:r>
      <w:r w:rsidRPr="00DC2CF6">
        <w:rPr>
          <w:rStyle w:val="Emphasis"/>
          <w:highlight w:val="green"/>
        </w:rPr>
        <w:t>expressed interest</w:t>
      </w:r>
      <w:r w:rsidRPr="00DC2CF6">
        <w:rPr>
          <w:highlight w:val="green"/>
          <w:u w:val="single"/>
        </w:rPr>
        <w:t>. This</w:t>
      </w:r>
      <w:r w:rsidRPr="00DC2CF6">
        <w:rPr>
          <w:u w:val="single"/>
        </w:rPr>
        <w:t xml:space="preserve"> initiative, however, </w:t>
      </w:r>
      <w:r w:rsidRPr="00DC2CF6">
        <w:rPr>
          <w:highlight w:val="green"/>
          <w:u w:val="single"/>
        </w:rPr>
        <w:t>requires</w:t>
      </w:r>
      <w:r w:rsidRPr="00DC2CF6">
        <w:rPr>
          <w:u w:val="single"/>
        </w:rPr>
        <w:t xml:space="preserve"> recipient manufacturers to acquire </w:t>
      </w:r>
      <w:r w:rsidRPr="00DC2CF6">
        <w:rPr>
          <w:rStyle w:val="Emphasis"/>
        </w:rPr>
        <w:t xml:space="preserve">the </w:t>
      </w:r>
      <w:r w:rsidRPr="00DC2CF6">
        <w:rPr>
          <w:rStyle w:val="Emphasis"/>
          <w:highlight w:val="green"/>
        </w:rPr>
        <w:t xml:space="preserve">IP </w:t>
      </w:r>
      <w:r w:rsidRPr="00DC2CF6">
        <w:rPr>
          <w:rStyle w:val="Emphasis"/>
        </w:rPr>
        <w:t xml:space="preserve">necessary for mRNA technologies— </w:t>
      </w:r>
      <w:r w:rsidRPr="00DC2CF6">
        <w:rPr>
          <w:rStyle w:val="Emphasis"/>
          <w:highlight w:val="green"/>
        </w:rPr>
        <w:t>which is</w:t>
      </w:r>
      <w:r w:rsidRPr="00DC2CF6">
        <w:rPr>
          <w:rStyle w:val="Emphasis"/>
        </w:rPr>
        <w:t xml:space="preserve"> currently </w:t>
      </w:r>
      <w:r w:rsidRPr="00DC2CF6">
        <w:rPr>
          <w:rStyle w:val="Emphasis"/>
          <w:highlight w:val="green"/>
        </w:rPr>
        <w:t>missing</w:t>
      </w:r>
      <w:r w:rsidRPr="00DC2CF6">
        <w:rPr>
          <w:rStyle w:val="Emphasis"/>
        </w:rPr>
        <w:t>.</w:t>
      </w:r>
    </w:p>
    <w:p w14:paraId="714BEA96" w14:textId="77777777" w:rsidR="00967C84" w:rsidRPr="00976E44" w:rsidRDefault="00967C84" w:rsidP="00967C84"/>
    <w:p w14:paraId="085EC92A" w14:textId="77777777" w:rsidR="00967C84" w:rsidRPr="00DC2CF6" w:rsidRDefault="00967C84" w:rsidP="00967C84"/>
    <w:p w14:paraId="375816C4" w14:textId="77777777" w:rsidR="00967C84" w:rsidRPr="00DC2CF6" w:rsidRDefault="00967C84" w:rsidP="00967C84">
      <w:pPr>
        <w:pStyle w:val="Heading4"/>
        <w:rPr>
          <w:rFonts w:cs="Calibri"/>
        </w:rPr>
      </w:pPr>
      <w:r w:rsidRPr="00DC2CF6">
        <w:rPr>
          <w:rFonts w:cs="Calibri"/>
        </w:rPr>
        <w:t xml:space="preserve">Corona escalates </w:t>
      </w:r>
      <w:r w:rsidRPr="00DC2CF6">
        <w:rPr>
          <w:rFonts w:cs="Calibri"/>
          <w:u w:val="single"/>
        </w:rPr>
        <w:t>security threats</w:t>
      </w:r>
      <w:r>
        <w:rPr>
          <w:rFonts w:cs="Calibri"/>
        </w:rPr>
        <w:t xml:space="preserve"> that cause </w:t>
      </w:r>
      <w:r w:rsidRPr="00AA2377">
        <w:rPr>
          <w:rFonts w:cs="Calibri"/>
          <w:u w:val="single"/>
        </w:rPr>
        <w:t>extinction</w:t>
      </w:r>
      <w:r>
        <w:rPr>
          <w:rFonts w:cs="Calibri"/>
        </w:rPr>
        <w:t xml:space="preserve"> </w:t>
      </w:r>
      <w:r w:rsidRPr="00DC2CF6">
        <w:rPr>
          <w:rFonts w:cs="Calibri"/>
        </w:rPr>
        <w:t xml:space="preserve">– cooperation thesis is </w:t>
      </w:r>
      <w:r w:rsidRPr="00DC2CF6">
        <w:rPr>
          <w:rFonts w:cs="Calibri"/>
          <w:u w:val="single"/>
        </w:rPr>
        <w:t>wrong</w:t>
      </w:r>
      <w:r w:rsidRPr="00DC2CF6">
        <w:rPr>
          <w:rFonts w:cs="Calibri"/>
        </w:rPr>
        <w:t>.</w:t>
      </w:r>
    </w:p>
    <w:p w14:paraId="496E341F" w14:textId="77777777" w:rsidR="00967C84" w:rsidRPr="00DC2CF6" w:rsidRDefault="00967C84" w:rsidP="00967C84">
      <w:proofErr w:type="spellStart"/>
      <w:r w:rsidRPr="00DC2CF6">
        <w:rPr>
          <w:rStyle w:val="Style13ptBold"/>
        </w:rPr>
        <w:t>Recna</w:t>
      </w:r>
      <w:proofErr w:type="spellEnd"/>
      <w:r w:rsidRPr="00DC2CF6">
        <w:rPr>
          <w:rStyle w:val="Style13ptBold"/>
        </w:rPr>
        <w:t xml:space="preserve"> 21</w:t>
      </w:r>
      <w:r w:rsidRPr="00DC2CF6">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DC2CF6">
          <w:rPr>
            <w:rStyle w:val="Hyperlink"/>
          </w:rPr>
          <w:t>https://www.tandfonline.com/doi/full/10.1080/25751654.2021.1890867</w:t>
        </w:r>
      </w:hyperlink>
      <w:r w:rsidRPr="00DC2CF6">
        <w:t>] Justin</w:t>
      </w:r>
    </w:p>
    <w:p w14:paraId="23D257B7" w14:textId="77777777" w:rsidR="00967C84" w:rsidRPr="00DC2CF6" w:rsidRDefault="00967C84" w:rsidP="00967C84">
      <w:pPr>
        <w:rPr>
          <w:rStyle w:val="Emphasis"/>
        </w:rPr>
      </w:pPr>
      <w:r w:rsidRPr="00DC2CF6">
        <w:rPr>
          <w:sz w:val="16"/>
        </w:rPr>
        <w:lastRenderedPageBreak/>
        <w:t xml:space="preserve">The Challenge: </w:t>
      </w:r>
      <w:r w:rsidRPr="00DC2CF6">
        <w:rPr>
          <w:rStyle w:val="Emphasis"/>
        </w:rPr>
        <w:t xml:space="preserve">Multiple </w:t>
      </w:r>
      <w:r w:rsidRPr="00DC2CF6">
        <w:rPr>
          <w:rStyle w:val="Emphasis"/>
          <w:highlight w:val="green"/>
        </w:rPr>
        <w:t>Existential Threats</w:t>
      </w:r>
    </w:p>
    <w:p w14:paraId="577BC1C6" w14:textId="77777777" w:rsidR="00967C84" w:rsidRPr="00DC2CF6" w:rsidRDefault="00967C84" w:rsidP="00967C84">
      <w:pPr>
        <w:rPr>
          <w:sz w:val="16"/>
        </w:rPr>
      </w:pPr>
      <w:r w:rsidRPr="00DC2CF6">
        <w:rPr>
          <w:sz w:val="16"/>
        </w:rPr>
        <w:t xml:space="preserve">The relationship between pandemics and war is </w:t>
      </w:r>
      <w:proofErr w:type="gramStart"/>
      <w:r w:rsidRPr="00DC2CF6">
        <w:rPr>
          <w:sz w:val="16"/>
        </w:rPr>
        <w:t>as long as</w:t>
      </w:r>
      <w:proofErr w:type="gramEnd"/>
      <w:r w:rsidRPr="00DC2CF6">
        <w:rPr>
          <w:sz w:val="16"/>
        </w:rPr>
        <w:t xml:space="preserve"> human history. Past </w:t>
      </w:r>
      <w:r w:rsidRPr="00DC2CF6">
        <w:rPr>
          <w:highlight w:val="green"/>
          <w:u w:val="single"/>
        </w:rPr>
        <w:t>pandemics</w:t>
      </w:r>
      <w:r w:rsidRPr="00DC2CF6">
        <w:rPr>
          <w:u w:val="single"/>
        </w:rPr>
        <w:t xml:space="preserve"> have </w:t>
      </w:r>
      <w:r w:rsidRPr="00DC2CF6">
        <w:rPr>
          <w:rStyle w:val="Emphasis"/>
        </w:rPr>
        <w:t>set the scene for wars</w:t>
      </w:r>
      <w:r w:rsidRPr="00DC2CF6">
        <w:rPr>
          <w:u w:val="single"/>
        </w:rPr>
        <w:t xml:space="preserve"> by </w:t>
      </w:r>
      <w:r w:rsidRPr="00DC2CF6">
        <w:rPr>
          <w:rStyle w:val="Emphasis"/>
          <w:highlight w:val="green"/>
        </w:rPr>
        <w:t>weaken</w:t>
      </w:r>
      <w:r w:rsidRPr="00DC2CF6">
        <w:rPr>
          <w:rStyle w:val="Emphasis"/>
        </w:rPr>
        <w:t xml:space="preserve">ing </w:t>
      </w:r>
      <w:r w:rsidRPr="00DC2CF6">
        <w:rPr>
          <w:rStyle w:val="Emphasis"/>
          <w:highlight w:val="green"/>
        </w:rPr>
        <w:t>societies</w:t>
      </w:r>
      <w:r w:rsidRPr="00DC2CF6">
        <w:rPr>
          <w:u w:val="single"/>
        </w:rPr>
        <w:t xml:space="preserve">, undermining </w:t>
      </w:r>
      <w:r w:rsidRPr="00DC2CF6">
        <w:rPr>
          <w:rStyle w:val="Emphasis"/>
        </w:rPr>
        <w:t>resilience</w:t>
      </w:r>
      <w:r w:rsidRPr="00DC2CF6">
        <w:rPr>
          <w:u w:val="single"/>
        </w:rPr>
        <w:t xml:space="preserve">, and </w:t>
      </w:r>
      <w:r w:rsidRPr="00DC2CF6">
        <w:rPr>
          <w:rStyle w:val="Emphasis"/>
          <w:highlight w:val="green"/>
        </w:rPr>
        <w:t>exacerbating</w:t>
      </w:r>
      <w:r w:rsidRPr="00DC2CF6">
        <w:rPr>
          <w:rStyle w:val="Emphasis"/>
        </w:rPr>
        <w:t xml:space="preserve"> civil and inter-state </w:t>
      </w:r>
      <w:r w:rsidRPr="00DC2CF6">
        <w:rPr>
          <w:rStyle w:val="Emphasis"/>
          <w:highlight w:val="green"/>
        </w:rPr>
        <w:t>conflict</w:t>
      </w:r>
      <w:r w:rsidRPr="00DC2CF6">
        <w:rPr>
          <w:u w:val="single"/>
        </w:rPr>
        <w:t>.</w:t>
      </w:r>
      <w:r w:rsidRPr="00DC2CF6">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1C5AEE8" w14:textId="77777777" w:rsidR="00967C84" w:rsidRPr="00DC2CF6" w:rsidRDefault="00967C84" w:rsidP="00967C84">
      <w:pPr>
        <w:rPr>
          <w:rStyle w:val="Emphasis"/>
        </w:rPr>
      </w:pPr>
      <w:r w:rsidRPr="00DC2CF6">
        <w:rPr>
          <w:u w:val="single"/>
        </w:rPr>
        <w:t xml:space="preserve">The </w:t>
      </w:r>
      <w:r w:rsidRPr="00DC2CF6">
        <w:rPr>
          <w:highlight w:val="green"/>
          <w:u w:val="single"/>
        </w:rPr>
        <w:t>COVID-19</w:t>
      </w:r>
      <w:r w:rsidRPr="00DC2CF6">
        <w:rPr>
          <w:u w:val="single"/>
        </w:rPr>
        <w:t xml:space="preserve"> is the most </w:t>
      </w:r>
      <w:r w:rsidRPr="00DC2CF6">
        <w:rPr>
          <w:rStyle w:val="Emphasis"/>
        </w:rPr>
        <w:t xml:space="preserve">demonic </w:t>
      </w:r>
      <w:r w:rsidRPr="00DC2CF6">
        <w:rPr>
          <w:rStyle w:val="Emphasis"/>
          <w:highlight w:val="green"/>
        </w:rPr>
        <w:t>pandemic</w:t>
      </w:r>
      <w:r w:rsidRPr="00DC2CF6">
        <w:rPr>
          <w:rStyle w:val="Emphasis"/>
        </w:rPr>
        <w:t xml:space="preserve"> threat in modern history</w:t>
      </w:r>
      <w:r w:rsidRPr="00DC2CF6">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DC2CF6">
        <w:rPr>
          <w:rStyle w:val="Emphasis"/>
          <w:highlight w:val="green"/>
        </w:rPr>
        <w:t>increase</w:t>
      </w:r>
      <w:r w:rsidRPr="00DC2CF6">
        <w:rPr>
          <w:rStyle w:val="Emphasis"/>
        </w:rPr>
        <w:t xml:space="preserve"> or decrease the risks associated with these twin threats, </w:t>
      </w:r>
      <w:r w:rsidRPr="00DC2CF6">
        <w:rPr>
          <w:rStyle w:val="Emphasis"/>
          <w:highlight w:val="green"/>
        </w:rPr>
        <w:t>climate change</w:t>
      </w:r>
      <w:r w:rsidRPr="00DC2CF6">
        <w:rPr>
          <w:rStyle w:val="Emphasis"/>
        </w:rPr>
        <w:t xml:space="preserve"> effects, and the next use of nuclear weapons in war.5</w:t>
      </w:r>
    </w:p>
    <w:p w14:paraId="57D3DC49" w14:textId="77777777" w:rsidR="00967C84" w:rsidRPr="00DC2CF6" w:rsidRDefault="00967C84" w:rsidP="00967C84">
      <w:pPr>
        <w:rPr>
          <w:rStyle w:val="Emphasis"/>
        </w:rPr>
      </w:pPr>
      <w:r w:rsidRPr="00DC2CF6">
        <w:rPr>
          <w:sz w:val="16"/>
        </w:rPr>
        <w:t xml:space="preserve">Today, the nine </w:t>
      </w:r>
      <w:r w:rsidRPr="00DC2CF6">
        <w:rPr>
          <w:rStyle w:val="Emphasis"/>
          <w:highlight w:val="green"/>
        </w:rPr>
        <w:t>nuclear weapons</w:t>
      </w:r>
      <w:r w:rsidRPr="00DC2CF6">
        <w:rPr>
          <w:rStyle w:val="Emphasis"/>
        </w:rPr>
        <w:t xml:space="preserve"> arsenals</w:t>
      </w:r>
      <w:r w:rsidRPr="00DC2CF6">
        <w:rPr>
          <w:u w:val="single"/>
        </w:rPr>
        <w:t xml:space="preserve"> not only can </w:t>
      </w:r>
      <w:r w:rsidRPr="00DC2CF6">
        <w:rPr>
          <w:rStyle w:val="Heading3Char"/>
          <w:rFonts w:cs="Calibri"/>
          <w:sz w:val="22"/>
          <w:szCs w:val="22"/>
          <w:highlight w:val="green"/>
        </w:rPr>
        <w:t>annihilate</w:t>
      </w:r>
      <w:r w:rsidRPr="00DC2CF6">
        <w:rPr>
          <w:rStyle w:val="Heading3Char"/>
          <w:rFonts w:cs="Calibri"/>
          <w:sz w:val="22"/>
          <w:szCs w:val="22"/>
        </w:rPr>
        <w:t xml:space="preserve"> hundreds of </w:t>
      </w:r>
      <w:r w:rsidRPr="00DC2CF6">
        <w:rPr>
          <w:rStyle w:val="Heading3Char"/>
          <w:rFonts w:cs="Calibri"/>
          <w:sz w:val="22"/>
          <w:szCs w:val="22"/>
          <w:highlight w:val="green"/>
        </w:rPr>
        <w:t>cities</w:t>
      </w:r>
      <w:r w:rsidRPr="00DC2CF6">
        <w:rPr>
          <w:u w:val="single"/>
        </w:rPr>
        <w:t xml:space="preserve">, but also </w:t>
      </w:r>
      <w:r w:rsidRPr="00DC2CF6">
        <w:rPr>
          <w:highlight w:val="green"/>
          <w:u w:val="single"/>
        </w:rPr>
        <w:t xml:space="preserve">cause </w:t>
      </w:r>
      <w:r w:rsidRPr="00DC2CF6">
        <w:rPr>
          <w:rStyle w:val="Emphasis"/>
        </w:rPr>
        <w:t xml:space="preserve">nuclear </w:t>
      </w:r>
      <w:r w:rsidRPr="00DC2CF6">
        <w:rPr>
          <w:rStyle w:val="Emphasis"/>
          <w:highlight w:val="green"/>
        </w:rPr>
        <w:t xml:space="preserve">winter and </w:t>
      </w:r>
      <w:r w:rsidRPr="00DC2CF6">
        <w:rPr>
          <w:rStyle w:val="Emphasis"/>
        </w:rPr>
        <w:t xml:space="preserve">mass </w:t>
      </w:r>
      <w:r w:rsidRPr="00DC2CF6">
        <w:rPr>
          <w:rStyle w:val="Emphasis"/>
          <w:highlight w:val="green"/>
        </w:rPr>
        <w:t>starvation</w:t>
      </w:r>
      <w:r w:rsidRPr="00DC2CF6">
        <w:rPr>
          <w:highlight w:val="green"/>
          <w:u w:val="single"/>
        </w:rPr>
        <w:t xml:space="preserve"> of</w:t>
      </w:r>
      <w:r w:rsidRPr="00DC2CF6">
        <w:rPr>
          <w:u w:val="single"/>
        </w:rPr>
        <w:t xml:space="preserve"> a billion or more people, if not </w:t>
      </w:r>
      <w:r w:rsidRPr="00DC2CF6">
        <w:rPr>
          <w:highlight w:val="green"/>
          <w:u w:val="single"/>
        </w:rPr>
        <w:t xml:space="preserve">the </w:t>
      </w:r>
      <w:r w:rsidRPr="00DC2CF6">
        <w:rPr>
          <w:rStyle w:val="Heading3Char"/>
          <w:rFonts w:cs="Calibri"/>
          <w:sz w:val="22"/>
          <w:szCs w:val="22"/>
          <w:highlight w:val="green"/>
        </w:rPr>
        <w:t>entire</w:t>
      </w:r>
      <w:r w:rsidRPr="00DC2CF6">
        <w:rPr>
          <w:rStyle w:val="Heading3Char"/>
          <w:rFonts w:cs="Calibri"/>
          <w:sz w:val="22"/>
          <w:szCs w:val="22"/>
        </w:rPr>
        <w:t xml:space="preserve"> human </w:t>
      </w:r>
      <w:r w:rsidRPr="00DC2CF6">
        <w:rPr>
          <w:rStyle w:val="Heading3Char"/>
          <w:rFonts w:cs="Calibri"/>
          <w:sz w:val="22"/>
          <w:szCs w:val="22"/>
          <w:highlight w:val="green"/>
        </w:rPr>
        <w:t>species</w:t>
      </w:r>
      <w:r w:rsidRPr="00DC2CF6">
        <w:rPr>
          <w:u w:val="single"/>
        </w:rPr>
        <w:t xml:space="preserve">. </w:t>
      </w:r>
      <w:r w:rsidRPr="00DC2CF6">
        <w:rPr>
          <w:sz w:val="16"/>
        </w:rPr>
        <w:t xml:space="preserve">Concurrently, </w:t>
      </w:r>
      <w:r w:rsidRPr="00DC2CF6">
        <w:rPr>
          <w:highlight w:val="green"/>
          <w:u w:val="single"/>
        </w:rPr>
        <w:t>climate change</w:t>
      </w:r>
      <w:r w:rsidRPr="00DC2CF6">
        <w:rPr>
          <w:u w:val="single"/>
        </w:rPr>
        <w:t xml:space="preserve"> is </w:t>
      </w:r>
      <w:r w:rsidRPr="00DC2CF6">
        <w:rPr>
          <w:rStyle w:val="Emphasis"/>
          <w:highlight w:val="green"/>
        </w:rPr>
        <w:t>enveloping</w:t>
      </w:r>
      <w:r w:rsidRPr="00DC2CF6">
        <w:rPr>
          <w:rStyle w:val="Emphasis"/>
        </w:rPr>
        <w:t xml:space="preserve"> the </w:t>
      </w:r>
      <w:r w:rsidRPr="00DC2CF6">
        <w:rPr>
          <w:rStyle w:val="Emphasis"/>
          <w:highlight w:val="green"/>
        </w:rPr>
        <w:t>planet with</w:t>
      </w:r>
      <w:r w:rsidRPr="00DC2CF6">
        <w:rPr>
          <w:rStyle w:val="Emphasis"/>
        </w:rPr>
        <w:t xml:space="preserve"> more frequent</w:t>
      </w:r>
      <w:r w:rsidRPr="00DC2CF6">
        <w:rPr>
          <w:u w:val="single"/>
        </w:rPr>
        <w:t xml:space="preserve"> and </w:t>
      </w:r>
      <w:r w:rsidRPr="00DC2CF6">
        <w:rPr>
          <w:rStyle w:val="Emphasis"/>
        </w:rPr>
        <w:t xml:space="preserve">intense </w:t>
      </w:r>
      <w:r w:rsidRPr="00DC2CF6">
        <w:rPr>
          <w:rStyle w:val="Emphasis"/>
          <w:highlight w:val="green"/>
        </w:rPr>
        <w:t>storms</w:t>
      </w:r>
      <w:r w:rsidRPr="00DC2CF6">
        <w:rPr>
          <w:highlight w:val="green"/>
          <w:u w:val="single"/>
        </w:rPr>
        <w:t xml:space="preserve">, accelerating </w:t>
      </w:r>
      <w:r w:rsidRPr="00DC2CF6">
        <w:rPr>
          <w:rStyle w:val="Emphasis"/>
          <w:highlight w:val="green"/>
        </w:rPr>
        <w:t>sea</w:t>
      </w:r>
      <w:r w:rsidRPr="00DC2CF6">
        <w:rPr>
          <w:rStyle w:val="Emphasis"/>
        </w:rPr>
        <w:t xml:space="preserve"> level </w:t>
      </w:r>
      <w:r w:rsidRPr="00DC2CF6">
        <w:rPr>
          <w:rStyle w:val="Emphasis"/>
          <w:highlight w:val="green"/>
        </w:rPr>
        <w:t>rise</w:t>
      </w:r>
      <w:r w:rsidRPr="00DC2CF6">
        <w:rPr>
          <w:u w:val="single"/>
        </w:rPr>
        <w:t xml:space="preserve">, and advancing </w:t>
      </w:r>
      <w:r w:rsidRPr="00DC2CF6">
        <w:rPr>
          <w:rStyle w:val="Emphasis"/>
        </w:rPr>
        <w:t>rapid ecological change</w:t>
      </w:r>
      <w:r w:rsidRPr="00DC2CF6">
        <w:rPr>
          <w:u w:val="single"/>
        </w:rPr>
        <w:t xml:space="preserve">, expressed in </w:t>
      </w:r>
      <w:r w:rsidRPr="00DC2CF6">
        <w:rPr>
          <w:rStyle w:val="Emphasis"/>
          <w:highlight w:val="green"/>
        </w:rPr>
        <w:t>unprecedented</w:t>
      </w:r>
      <w:r w:rsidRPr="00DC2CF6">
        <w:rPr>
          <w:rStyle w:val="Emphasis"/>
        </w:rPr>
        <w:t xml:space="preserve"> forest </w:t>
      </w:r>
      <w:r w:rsidRPr="00DC2CF6">
        <w:rPr>
          <w:rStyle w:val="Emphasis"/>
          <w:highlight w:val="green"/>
        </w:rPr>
        <w:t>fires</w:t>
      </w:r>
      <w:r w:rsidRPr="00DC2CF6">
        <w:rPr>
          <w:u w:val="single"/>
        </w:rPr>
        <w:t xml:space="preserve"> across the world</w:t>
      </w:r>
      <w:r w:rsidRPr="00DC2CF6">
        <w:rPr>
          <w:sz w:val="16"/>
        </w:rPr>
        <w:t xml:space="preserve">. </w:t>
      </w:r>
      <w:r w:rsidRPr="00DC2CF6">
        <w:rPr>
          <w:u w:val="single"/>
        </w:rPr>
        <w:t xml:space="preserve">Already </w:t>
      </w:r>
      <w:r w:rsidRPr="00DC2CF6">
        <w:rPr>
          <w:rStyle w:val="Emphasis"/>
        </w:rPr>
        <w:t>stretched</w:t>
      </w:r>
      <w:r w:rsidRPr="00DC2CF6">
        <w:rPr>
          <w:u w:val="single"/>
        </w:rPr>
        <w:t xml:space="preserve"> to a breaking point</w:t>
      </w:r>
      <w:r w:rsidRPr="00DC2CF6">
        <w:rPr>
          <w:sz w:val="16"/>
        </w:rPr>
        <w:t xml:space="preserve"> in many countries, </w:t>
      </w:r>
      <w:r w:rsidRPr="00DC2CF6">
        <w:rPr>
          <w:u w:val="single"/>
        </w:rPr>
        <w:t xml:space="preserve">the current pandemic may overcome resilience to the point of near or </w:t>
      </w:r>
      <w:r w:rsidRPr="00DC2CF6">
        <w:rPr>
          <w:rStyle w:val="Emphasis"/>
        </w:rPr>
        <w:t>actual collapse of social, economic, and political order.</w:t>
      </w:r>
    </w:p>
    <w:p w14:paraId="75B6CCD6" w14:textId="77777777" w:rsidR="00967C84" w:rsidRPr="00DC2CF6" w:rsidRDefault="00967C84" w:rsidP="00967C84">
      <w:pPr>
        <w:rPr>
          <w:u w:val="single"/>
        </w:rPr>
      </w:pPr>
      <w:r w:rsidRPr="00DC2CF6">
        <w:rPr>
          <w:sz w:val="16"/>
        </w:rPr>
        <w:t xml:space="preserve">In this extraordinary moment, </w:t>
      </w:r>
      <w:r w:rsidRPr="00DC2CF6">
        <w:rPr>
          <w:u w:val="single"/>
        </w:rPr>
        <w:t xml:space="preserve">it is timely to </w:t>
      </w:r>
      <w:r w:rsidRPr="00DC2CF6">
        <w:rPr>
          <w:rStyle w:val="Emphasis"/>
        </w:rPr>
        <w:t>reflect</w:t>
      </w:r>
      <w:r w:rsidRPr="00DC2CF6">
        <w:rPr>
          <w:u w:val="single"/>
        </w:rPr>
        <w:t xml:space="preserve"> on the existence and </w:t>
      </w:r>
      <w:r w:rsidRPr="00DC2CF6">
        <w:rPr>
          <w:rStyle w:val="Emphasis"/>
        </w:rPr>
        <w:t xml:space="preserve">possible uses of </w:t>
      </w:r>
      <w:r w:rsidRPr="00DC2CF6">
        <w:rPr>
          <w:rStyle w:val="Emphasis"/>
          <w:highlight w:val="green"/>
        </w:rPr>
        <w:t>w</w:t>
      </w:r>
      <w:r w:rsidRPr="00DC2CF6">
        <w:rPr>
          <w:rStyle w:val="Emphasis"/>
        </w:rPr>
        <w:t xml:space="preserve">eapons of </w:t>
      </w:r>
      <w:r w:rsidRPr="00DC2CF6">
        <w:rPr>
          <w:rStyle w:val="Emphasis"/>
          <w:highlight w:val="green"/>
        </w:rPr>
        <w:t>m</w:t>
      </w:r>
      <w:r w:rsidRPr="00DC2CF6">
        <w:rPr>
          <w:rStyle w:val="Emphasis"/>
        </w:rPr>
        <w:t xml:space="preserve">ass </w:t>
      </w:r>
      <w:r w:rsidRPr="00DC2CF6">
        <w:rPr>
          <w:rStyle w:val="Emphasis"/>
          <w:highlight w:val="green"/>
        </w:rPr>
        <w:t>d</w:t>
      </w:r>
      <w:r w:rsidRPr="00DC2CF6">
        <w:rPr>
          <w:rStyle w:val="Emphasis"/>
        </w:rPr>
        <w:t xml:space="preserve">estruction </w:t>
      </w:r>
      <w:r w:rsidRPr="00DC2CF6">
        <w:rPr>
          <w:rStyle w:val="Emphasis"/>
          <w:highlight w:val="green"/>
        </w:rPr>
        <w:t>under pandemic</w:t>
      </w:r>
      <w:r w:rsidRPr="00DC2CF6">
        <w:rPr>
          <w:rStyle w:val="Emphasis"/>
        </w:rPr>
        <w:t xml:space="preserve"> conditions</w:t>
      </w:r>
      <w:r w:rsidRPr="00DC2CF6">
        <w:rPr>
          <w:sz w:val="16"/>
        </w:rPr>
        <w:t xml:space="preserve"> – most importantly, </w:t>
      </w:r>
      <w:r w:rsidRPr="00DC2CF6">
        <w:rPr>
          <w:rStyle w:val="Emphasis"/>
        </w:rPr>
        <w:t>nuclear weapons</w:t>
      </w:r>
      <w:r w:rsidRPr="00DC2CF6">
        <w:rPr>
          <w:u w:val="single"/>
        </w:rPr>
        <w:t xml:space="preserve">, but also </w:t>
      </w:r>
      <w:r w:rsidRPr="00DC2CF6">
        <w:rPr>
          <w:rStyle w:val="Emphasis"/>
        </w:rPr>
        <w:t>chemical</w:t>
      </w:r>
      <w:r w:rsidRPr="00DC2CF6">
        <w:rPr>
          <w:u w:val="single"/>
        </w:rPr>
        <w:t xml:space="preserve"> and </w:t>
      </w:r>
      <w:r w:rsidRPr="00DC2CF6">
        <w:rPr>
          <w:rStyle w:val="Emphasis"/>
        </w:rPr>
        <w:t>biological</w:t>
      </w:r>
      <w:r w:rsidRPr="00DC2CF6">
        <w:rPr>
          <w:u w:val="single"/>
        </w:rPr>
        <w:t xml:space="preserve"> weapons</w:t>
      </w:r>
      <w:r w:rsidRPr="00DC2CF6">
        <w:rPr>
          <w:sz w:val="16"/>
        </w:rPr>
        <w:t xml:space="preserve">. Moments of </w:t>
      </w:r>
      <w:r w:rsidRPr="00DC2CF6">
        <w:rPr>
          <w:rStyle w:val="Emphasis"/>
        </w:rPr>
        <w:t xml:space="preserve">extreme </w:t>
      </w:r>
      <w:r w:rsidRPr="00DC2CF6">
        <w:rPr>
          <w:rStyle w:val="Emphasis"/>
          <w:highlight w:val="green"/>
        </w:rPr>
        <w:t xml:space="preserve">crisis </w:t>
      </w:r>
      <w:r w:rsidRPr="00DC2CF6">
        <w:rPr>
          <w:rStyle w:val="Emphasis"/>
        </w:rPr>
        <w:t>and vulnerability</w:t>
      </w:r>
      <w:r w:rsidRPr="00DC2CF6">
        <w:rPr>
          <w:u w:val="single"/>
        </w:rPr>
        <w:t xml:space="preserve"> can </w:t>
      </w:r>
      <w:r w:rsidRPr="00DC2CF6">
        <w:rPr>
          <w:highlight w:val="green"/>
          <w:u w:val="single"/>
        </w:rPr>
        <w:t xml:space="preserve">prompt </w:t>
      </w:r>
      <w:r w:rsidRPr="00DC2CF6">
        <w:rPr>
          <w:rStyle w:val="Emphasis"/>
          <w:highlight w:val="green"/>
        </w:rPr>
        <w:t>aggressive</w:t>
      </w:r>
      <w:r w:rsidRPr="00DC2CF6">
        <w:rPr>
          <w:u w:val="single"/>
        </w:rPr>
        <w:t xml:space="preserve"> and counterintuitive </w:t>
      </w:r>
      <w:r w:rsidRPr="00DC2CF6">
        <w:rPr>
          <w:rStyle w:val="Emphasis"/>
          <w:highlight w:val="green"/>
        </w:rPr>
        <w:t>actions</w:t>
      </w:r>
      <w:r w:rsidRPr="00DC2CF6">
        <w:rPr>
          <w:u w:val="single"/>
        </w:rPr>
        <w:t xml:space="preserve"> that in turn may destabilize already precariously balanced threat systems, underpinned by conventional and nuclear weapons, as well as the threat of weaponized </w:t>
      </w:r>
      <w:r w:rsidRPr="00DC2CF6">
        <w:rPr>
          <w:rStyle w:val="Emphasis"/>
        </w:rPr>
        <w:t>chemical and biological technologies</w:t>
      </w:r>
      <w:r w:rsidRPr="00DC2CF6">
        <w:rPr>
          <w:sz w:val="16"/>
        </w:rPr>
        <w:t xml:space="preserve">. Consequently, </w:t>
      </w:r>
      <w:r w:rsidRPr="00DC2CF6">
        <w:rPr>
          <w:u w:val="single"/>
        </w:rPr>
        <w:t xml:space="preserve">the </w:t>
      </w:r>
      <w:r w:rsidRPr="00DC2CF6">
        <w:rPr>
          <w:rStyle w:val="Emphasis"/>
          <w:highlight w:val="green"/>
        </w:rPr>
        <w:t>risk</w:t>
      </w:r>
      <w:r w:rsidRPr="00DC2CF6">
        <w:rPr>
          <w:rStyle w:val="Emphasis"/>
        </w:rPr>
        <w:t xml:space="preserve"> of the use of weapons of mass destruction</w:t>
      </w:r>
      <w:r w:rsidRPr="00DC2CF6">
        <w:rPr>
          <w:u w:val="single"/>
        </w:rPr>
        <w:t xml:space="preserve"> (WMD), especially nuclear weapons, </w:t>
      </w:r>
      <w:r w:rsidRPr="00DC2CF6">
        <w:rPr>
          <w:rStyle w:val="Emphasis"/>
          <w:highlight w:val="green"/>
        </w:rPr>
        <w:t>increases</w:t>
      </w:r>
      <w:r w:rsidRPr="00DC2CF6">
        <w:rPr>
          <w:u w:val="single"/>
        </w:rPr>
        <w:t xml:space="preserve"> at such times, possibly sharply.</w:t>
      </w:r>
    </w:p>
    <w:p w14:paraId="00DD124D" w14:textId="77777777" w:rsidR="00967C84" w:rsidRPr="00DC2CF6" w:rsidRDefault="00967C84" w:rsidP="00967C84">
      <w:pPr>
        <w:rPr>
          <w:u w:val="single"/>
        </w:rPr>
      </w:pPr>
      <w:r w:rsidRPr="00DC2CF6">
        <w:rPr>
          <w:sz w:val="16"/>
        </w:rPr>
        <w:t xml:space="preserve">The </w:t>
      </w:r>
      <w:r w:rsidRPr="00DC2CF6">
        <w:rPr>
          <w:u w:val="single"/>
        </w:rPr>
        <w:t xml:space="preserve">COVID-19 pandemic is </w:t>
      </w:r>
      <w:r w:rsidRPr="00DC2CF6">
        <w:rPr>
          <w:rStyle w:val="Emphasis"/>
        </w:rPr>
        <w:t>clearly driving massive, rapid, and unpredictable changes</w:t>
      </w:r>
      <w:r w:rsidRPr="00DC2CF6">
        <w:rPr>
          <w:u w:val="single"/>
        </w:rPr>
        <w:t xml:space="preserve"> that will </w:t>
      </w:r>
      <w:r w:rsidRPr="00DC2CF6">
        <w:rPr>
          <w:rStyle w:val="Emphasis"/>
        </w:rPr>
        <w:t>redefine every aspect of the human condition</w:t>
      </w:r>
      <w:r w:rsidRPr="00DC2CF6">
        <w:rPr>
          <w:u w:val="single"/>
        </w:rPr>
        <w:t xml:space="preserve">, including </w:t>
      </w:r>
      <w:r w:rsidRPr="00DC2CF6">
        <w:rPr>
          <w:rStyle w:val="Emphasis"/>
        </w:rPr>
        <w:t>WMD</w:t>
      </w:r>
      <w:r w:rsidRPr="00DC2CF6">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DC2CF6">
        <w:rPr>
          <w:u w:val="single"/>
        </w:rPr>
        <w:t xml:space="preserve">In a world </w:t>
      </w:r>
      <w:r w:rsidRPr="00DC2CF6">
        <w:rPr>
          <w:rStyle w:val="Emphasis"/>
        </w:rPr>
        <w:t>reshaped by pandemics</w:t>
      </w:r>
      <w:r w:rsidRPr="00DC2CF6">
        <w:rPr>
          <w:u w:val="single"/>
        </w:rPr>
        <w:t xml:space="preserve">, </w:t>
      </w:r>
      <w:r w:rsidRPr="00DC2CF6">
        <w:rPr>
          <w:rStyle w:val="Emphasis"/>
        </w:rPr>
        <w:t>nuclear weapons</w:t>
      </w:r>
      <w:r w:rsidRPr="00DC2CF6">
        <w:rPr>
          <w:u w:val="single"/>
        </w:rPr>
        <w:t xml:space="preserve"> – as well as correlated </w:t>
      </w:r>
      <w:r w:rsidRPr="00DC2CF6">
        <w:rPr>
          <w:rStyle w:val="Emphasis"/>
        </w:rPr>
        <w:t>non-nuclear WMD</w:t>
      </w:r>
      <w:r w:rsidRPr="00DC2CF6">
        <w:rPr>
          <w:u w:val="single"/>
        </w:rPr>
        <w:t xml:space="preserve">, </w:t>
      </w:r>
      <w:r w:rsidRPr="00DC2CF6">
        <w:rPr>
          <w:rStyle w:val="Emphasis"/>
        </w:rPr>
        <w:t>nuclear alliances</w:t>
      </w:r>
      <w:r w:rsidRPr="00DC2CF6">
        <w:rPr>
          <w:u w:val="single"/>
        </w:rPr>
        <w:t xml:space="preserve">, </w:t>
      </w:r>
      <w:r w:rsidRPr="00DC2CF6">
        <w:rPr>
          <w:rStyle w:val="Emphasis"/>
        </w:rPr>
        <w:t>“deterrence” doctrines</w:t>
      </w:r>
      <w:r w:rsidRPr="00DC2CF6">
        <w:rPr>
          <w:u w:val="single"/>
        </w:rPr>
        <w:t xml:space="preserve">, operational and </w:t>
      </w:r>
      <w:r w:rsidRPr="00DC2CF6">
        <w:rPr>
          <w:rStyle w:val="Emphasis"/>
        </w:rPr>
        <w:t>declaratory policies</w:t>
      </w:r>
      <w:r w:rsidRPr="00DC2CF6">
        <w:rPr>
          <w:u w:val="single"/>
        </w:rPr>
        <w:t xml:space="preserve">, nuclear </w:t>
      </w:r>
      <w:r w:rsidRPr="00DC2CF6">
        <w:rPr>
          <w:rStyle w:val="Emphasis"/>
        </w:rPr>
        <w:t>extended deterrence</w:t>
      </w:r>
      <w:r w:rsidRPr="00DC2CF6">
        <w:rPr>
          <w:u w:val="single"/>
        </w:rPr>
        <w:t xml:space="preserve">, organizational practices, and the </w:t>
      </w:r>
      <w:r w:rsidRPr="00DC2CF6">
        <w:rPr>
          <w:rFonts w:eastAsiaTheme="majorEastAsia"/>
          <w:b/>
          <w:sz w:val="32"/>
          <w:u w:val="single"/>
        </w:rPr>
        <w:t>existential risks</w:t>
      </w:r>
      <w:r w:rsidRPr="00DC2CF6">
        <w:rPr>
          <w:u w:val="single"/>
        </w:rPr>
        <w:t xml:space="preserve"> posed by retaining these capabilities – are all up for redefinition.</w:t>
      </w:r>
    </w:p>
    <w:p w14:paraId="3C13BE75" w14:textId="77777777" w:rsidR="00967C84" w:rsidRPr="00DC2CF6" w:rsidRDefault="00967C84" w:rsidP="00967C84">
      <w:pPr>
        <w:rPr>
          <w:sz w:val="16"/>
        </w:rPr>
      </w:pPr>
      <w:r w:rsidRPr="00DC2CF6">
        <w:rPr>
          <w:sz w:val="16"/>
        </w:rPr>
        <w:t xml:space="preserve">A </w:t>
      </w:r>
      <w:r w:rsidRPr="00DC2CF6">
        <w:rPr>
          <w:highlight w:val="green"/>
          <w:u w:val="single"/>
        </w:rPr>
        <w:t>pandemic</w:t>
      </w:r>
      <w:r w:rsidRPr="00DC2CF6">
        <w:rPr>
          <w:u w:val="single"/>
        </w:rPr>
        <w:t xml:space="preserve"> has potential to </w:t>
      </w:r>
      <w:r w:rsidRPr="00DC2CF6">
        <w:rPr>
          <w:rStyle w:val="Emphasis"/>
          <w:highlight w:val="green"/>
        </w:rPr>
        <w:t>destabilize</w:t>
      </w:r>
      <w:r w:rsidRPr="00DC2CF6">
        <w:rPr>
          <w:rStyle w:val="Emphasis"/>
        </w:rPr>
        <w:t xml:space="preserve"> a nuclear-prone conflict by </w:t>
      </w:r>
      <w:r w:rsidRPr="00DC2CF6">
        <w:rPr>
          <w:rStyle w:val="Emphasis"/>
          <w:highlight w:val="green"/>
        </w:rPr>
        <w:t>incapacitating</w:t>
      </w:r>
      <w:r w:rsidRPr="00DC2CF6">
        <w:rPr>
          <w:u w:val="single"/>
        </w:rPr>
        <w:t xml:space="preserve"> the supreme nuclear commander or </w:t>
      </w:r>
      <w:r w:rsidRPr="00DC2CF6">
        <w:rPr>
          <w:rStyle w:val="Emphasis"/>
          <w:highlight w:val="green"/>
        </w:rPr>
        <w:t>commanders</w:t>
      </w:r>
      <w:r w:rsidRPr="00DC2CF6">
        <w:rPr>
          <w:highlight w:val="green"/>
          <w:u w:val="single"/>
        </w:rPr>
        <w:t xml:space="preserve"> who</w:t>
      </w:r>
      <w:r w:rsidRPr="00DC2CF6">
        <w:rPr>
          <w:u w:val="single"/>
        </w:rPr>
        <w:t xml:space="preserve"> have to </w:t>
      </w:r>
      <w:r w:rsidRPr="00DC2CF6">
        <w:rPr>
          <w:rStyle w:val="Emphasis"/>
          <w:highlight w:val="green"/>
        </w:rPr>
        <w:t>issue nuclear strike</w:t>
      </w:r>
      <w:r w:rsidRPr="00DC2CF6">
        <w:rPr>
          <w:rStyle w:val="Emphasis"/>
        </w:rPr>
        <w:t xml:space="preserve"> orders</w:t>
      </w:r>
      <w:r w:rsidRPr="00DC2CF6">
        <w:rPr>
          <w:u w:val="single"/>
        </w:rPr>
        <w:t xml:space="preserve">, creating </w:t>
      </w:r>
      <w:r w:rsidRPr="00DC2CF6">
        <w:rPr>
          <w:highlight w:val="green"/>
          <w:u w:val="single"/>
        </w:rPr>
        <w:t>uncertainty</w:t>
      </w:r>
      <w:r w:rsidRPr="00DC2CF6">
        <w:rPr>
          <w:u w:val="single"/>
        </w:rPr>
        <w:t xml:space="preserve"> as to who is in charge, how to handle nuclear mistakes</w:t>
      </w:r>
      <w:r w:rsidRPr="00DC2CF6">
        <w:rPr>
          <w:sz w:val="16"/>
        </w:rPr>
        <w:t xml:space="preserve"> (such as errors, accidents, technological failures, and entanglement with conventional operations gone awry), </w:t>
      </w:r>
      <w:r w:rsidRPr="00DC2CF6">
        <w:rPr>
          <w:u w:val="single"/>
        </w:rPr>
        <w:t xml:space="preserve">and opening a brief opportunity for a </w:t>
      </w:r>
      <w:r w:rsidRPr="00DC2CF6">
        <w:rPr>
          <w:highlight w:val="green"/>
          <w:u w:val="single"/>
        </w:rPr>
        <w:t>first strike</w:t>
      </w:r>
      <w:r w:rsidRPr="00DC2CF6">
        <w:rPr>
          <w:sz w:val="16"/>
        </w:rPr>
        <w:t xml:space="preserve"> at a time when the COVID-infected state may not be able to retaliate efficiently – or at all – </w:t>
      </w:r>
      <w:r w:rsidRPr="00DC2CF6">
        <w:rPr>
          <w:u w:val="single"/>
        </w:rPr>
        <w:t xml:space="preserve">due to leadership </w:t>
      </w:r>
      <w:r w:rsidRPr="00DC2CF6">
        <w:rPr>
          <w:highlight w:val="green"/>
          <w:u w:val="single"/>
        </w:rPr>
        <w:t>confusion</w:t>
      </w:r>
      <w:r w:rsidRPr="00DC2CF6">
        <w:rPr>
          <w:u w:val="single"/>
        </w:rPr>
        <w:t>.</w:t>
      </w:r>
      <w:r w:rsidRPr="00DC2CF6">
        <w:rPr>
          <w:sz w:val="16"/>
        </w:rPr>
        <w:t xml:space="preserve"> In some nuclear-laden conflicts, </w:t>
      </w:r>
      <w:r w:rsidRPr="00DC2CF6">
        <w:rPr>
          <w:u w:val="single"/>
        </w:rPr>
        <w:t xml:space="preserve">a state might use a </w:t>
      </w:r>
      <w:r w:rsidRPr="00DC2CF6">
        <w:rPr>
          <w:highlight w:val="green"/>
          <w:u w:val="single"/>
        </w:rPr>
        <w:t>pandemic</w:t>
      </w:r>
      <w:r w:rsidRPr="00DC2CF6">
        <w:rPr>
          <w:u w:val="single"/>
        </w:rPr>
        <w:t xml:space="preserve"> as a </w:t>
      </w:r>
      <w:r w:rsidRPr="00DC2CF6">
        <w:rPr>
          <w:highlight w:val="green"/>
          <w:u w:val="single"/>
        </w:rPr>
        <w:t>cover for</w:t>
      </w:r>
      <w:r w:rsidRPr="00DC2CF6">
        <w:rPr>
          <w:u w:val="single"/>
        </w:rPr>
        <w:t xml:space="preserve"> political or </w:t>
      </w:r>
      <w:r w:rsidRPr="00DC2CF6">
        <w:rPr>
          <w:u w:val="single"/>
        </w:rPr>
        <w:lastRenderedPageBreak/>
        <w:t xml:space="preserve">military </w:t>
      </w:r>
      <w:r w:rsidRPr="00DC2CF6">
        <w:rPr>
          <w:highlight w:val="green"/>
          <w:u w:val="single"/>
        </w:rPr>
        <w:t>provocations</w:t>
      </w:r>
      <w:r w:rsidRPr="00DC2CF6">
        <w:rPr>
          <w:u w:val="single"/>
        </w:rPr>
        <w:t xml:space="preserve"> in the belief that the </w:t>
      </w:r>
      <w:r w:rsidRPr="00DC2CF6">
        <w:rPr>
          <w:highlight w:val="green"/>
          <w:u w:val="single"/>
        </w:rPr>
        <w:t>adversary</w:t>
      </w:r>
      <w:r w:rsidRPr="00DC2CF6">
        <w:rPr>
          <w:u w:val="single"/>
        </w:rPr>
        <w:t xml:space="preserve"> is </w:t>
      </w:r>
      <w:r w:rsidRPr="00DC2CF6">
        <w:rPr>
          <w:highlight w:val="green"/>
          <w:u w:val="single"/>
        </w:rPr>
        <w:t>distracted</w:t>
      </w:r>
      <w:r w:rsidRPr="00DC2CF6">
        <w:rPr>
          <w:u w:val="single"/>
        </w:rPr>
        <w:t xml:space="preserve"> and partly disabled by the pandemic, increasing the risk of war in a nuclear-prone conflict</w:t>
      </w:r>
      <w:r w:rsidRPr="00DC2CF6">
        <w:rPr>
          <w:sz w:val="16"/>
        </w:rPr>
        <w:t xml:space="preserve">. At the same time, </w:t>
      </w:r>
      <w:r w:rsidRPr="00DC2CF6">
        <w:rPr>
          <w:u w:val="single"/>
        </w:rPr>
        <w:t xml:space="preserve">a pandemic may lead nuclear armed states to </w:t>
      </w:r>
      <w:r w:rsidRPr="00DC2CF6">
        <w:rPr>
          <w:highlight w:val="green"/>
          <w:u w:val="single"/>
        </w:rPr>
        <w:t>increase</w:t>
      </w:r>
      <w:r w:rsidRPr="00DC2CF6">
        <w:rPr>
          <w:u w:val="single"/>
        </w:rPr>
        <w:t xml:space="preserve"> the </w:t>
      </w:r>
      <w:r w:rsidRPr="00DC2CF6">
        <w:rPr>
          <w:highlight w:val="green"/>
          <w:u w:val="single"/>
        </w:rPr>
        <w:t xml:space="preserve">isolation </w:t>
      </w:r>
      <w:r w:rsidRPr="00DC2CF6">
        <w:rPr>
          <w:u w:val="single"/>
        </w:rPr>
        <w:t xml:space="preserve">and </w:t>
      </w:r>
      <w:r w:rsidRPr="00DC2CF6">
        <w:rPr>
          <w:highlight w:val="green"/>
          <w:u w:val="single"/>
        </w:rPr>
        <w:t>sanctions</w:t>
      </w:r>
      <w:r w:rsidRPr="00DC2CF6">
        <w:rPr>
          <w:sz w:val="16"/>
        </w:rPr>
        <w:t xml:space="preserve"> against a nuclear adversary, making it even harder to stop the spread of the disease, in turn creating a pandemic reservoir and transmission risk back to the nuclear armed state or its allies.</w:t>
      </w:r>
    </w:p>
    <w:p w14:paraId="5C7E67F8" w14:textId="77777777" w:rsidR="00967C84" w:rsidRPr="00DC2CF6" w:rsidRDefault="00967C84" w:rsidP="00967C84">
      <w:pPr>
        <w:rPr>
          <w:sz w:val="16"/>
        </w:rPr>
      </w:pPr>
      <w:r w:rsidRPr="00DC2CF6">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DC2CF6">
        <w:rPr>
          <w:u w:val="single"/>
        </w:rPr>
        <w:t>militaries may cooperate to control pandemic transmission</w:t>
      </w:r>
      <w:r w:rsidRPr="00DC2CF6">
        <w:rPr>
          <w:sz w:val="16"/>
        </w:rPr>
        <w:t>, including by working together against criminal-terrorist non-state actors that are trafficking people or by joining forces to ensure that a new pathogen is not developed as a bioweapon.</w:t>
      </w:r>
    </w:p>
    <w:p w14:paraId="786775C0" w14:textId="77777777" w:rsidR="00967C84" w:rsidRPr="00DC2CF6" w:rsidRDefault="00967C84" w:rsidP="00967C84">
      <w:pPr>
        <w:rPr>
          <w:u w:val="single"/>
        </w:rPr>
      </w:pPr>
      <w:r w:rsidRPr="00DC2CF6">
        <w:rPr>
          <w:sz w:val="16"/>
        </w:rPr>
        <w:t xml:space="preserve">To date, </w:t>
      </w:r>
      <w:r w:rsidRPr="00DC2CF6">
        <w:rPr>
          <w:u w:val="single"/>
        </w:rPr>
        <w:t xml:space="preserve">however, the COVID-19 pandemic has increased the isolation of some nuclear-armed states and provided a textbook case of the </w:t>
      </w:r>
      <w:r w:rsidRPr="00DC2CF6">
        <w:rPr>
          <w:rStyle w:val="Emphasis"/>
          <w:highlight w:val="green"/>
        </w:rPr>
        <w:t xml:space="preserve">failure </w:t>
      </w:r>
      <w:r w:rsidRPr="00DC2CF6">
        <w:rPr>
          <w:rStyle w:val="Emphasis"/>
        </w:rPr>
        <w:t xml:space="preserve">of states </w:t>
      </w:r>
      <w:r w:rsidRPr="00DC2CF6">
        <w:rPr>
          <w:rStyle w:val="Emphasis"/>
          <w:highlight w:val="green"/>
        </w:rPr>
        <w:t>to cooperate</w:t>
      </w:r>
      <w:r w:rsidRPr="00DC2CF6">
        <w:rPr>
          <w:rStyle w:val="Emphasis"/>
        </w:rPr>
        <w:t xml:space="preserve"> to overcome the pandemic</w:t>
      </w:r>
      <w:r w:rsidRPr="00DC2CF6">
        <w:rPr>
          <w:u w:val="single"/>
        </w:rPr>
        <w:t>. Borders have slammed shut, trade shut down, and budgets blown out</w:t>
      </w:r>
      <w:r w:rsidRPr="00DC2CF6">
        <w:rPr>
          <w:sz w:val="16"/>
        </w:rPr>
        <w:t xml:space="preserve">, creating </w:t>
      </w:r>
      <w:r w:rsidRPr="00DC2CF6">
        <w:rPr>
          <w:u w:val="single"/>
        </w:rPr>
        <w:t xml:space="preserve">enormous pressure to focus on immediate domestic priorities. Foreign policies have become markedly more nationalistic. </w:t>
      </w:r>
      <w:r w:rsidRPr="00DC2CF6">
        <w:rPr>
          <w:highlight w:val="green"/>
          <w:u w:val="single"/>
        </w:rPr>
        <w:t xml:space="preserve">Dependence on </w:t>
      </w:r>
      <w:r w:rsidRPr="00DC2CF6">
        <w:rPr>
          <w:rStyle w:val="Emphasis"/>
          <w:highlight w:val="green"/>
        </w:rPr>
        <w:t>nuclear weapons</w:t>
      </w:r>
      <w:r w:rsidRPr="00DC2CF6">
        <w:rPr>
          <w:rStyle w:val="Emphasis"/>
        </w:rPr>
        <w:t xml:space="preserve"> may </w:t>
      </w:r>
      <w:r w:rsidRPr="00DC2CF6">
        <w:rPr>
          <w:rStyle w:val="Emphasis"/>
          <w:highlight w:val="green"/>
        </w:rPr>
        <w:t>increase</w:t>
      </w:r>
      <w:r w:rsidRPr="00DC2CF6">
        <w:rPr>
          <w:rStyle w:val="Emphasis"/>
        </w:rPr>
        <w:t xml:space="preserve"> as states seek to buttress a global re-spatialization6</w:t>
      </w:r>
      <w:r w:rsidRPr="00DC2CF6">
        <w:rPr>
          <w:u w:val="single"/>
        </w:rPr>
        <w:t xml:space="preserve"> of all dimensions of human interaction at all levels to manage pandemics</w:t>
      </w:r>
      <w:r w:rsidRPr="00DC2CF6">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DC2CF6">
        <w:rPr>
          <w:u w:val="single"/>
        </w:rPr>
        <w:t xml:space="preserve">some states may </w:t>
      </w:r>
      <w:r w:rsidRPr="00DC2CF6">
        <w:rPr>
          <w:rStyle w:val="Emphasis"/>
          <w:highlight w:val="green"/>
        </w:rPr>
        <w:t>proliferate</w:t>
      </w:r>
      <w:r w:rsidRPr="00DC2CF6">
        <w:rPr>
          <w:u w:val="single"/>
        </w:rPr>
        <w:t xml:space="preserve"> their own nuclear weapons, further reinforcing the spiral of conflicts contained by nuclear threat, with </w:t>
      </w:r>
      <w:r w:rsidRPr="00DC2CF6">
        <w:rPr>
          <w:rStyle w:val="Emphasis"/>
          <w:rFonts w:eastAsiaTheme="majorEastAsia"/>
          <w:sz w:val="32"/>
        </w:rPr>
        <w:t>cascading effects on the risk of nuclear war.</w:t>
      </w:r>
    </w:p>
    <w:p w14:paraId="341D2CBA" w14:textId="77777777" w:rsidR="00967C84" w:rsidRPr="00DC2CF6" w:rsidRDefault="00967C84" w:rsidP="00967C84"/>
    <w:p w14:paraId="5E49BDA6" w14:textId="77777777" w:rsidR="00967C84" w:rsidRPr="005254B7" w:rsidRDefault="00967C84" w:rsidP="00967C84"/>
    <w:p w14:paraId="495EDB06" w14:textId="77777777" w:rsidR="0046237A" w:rsidRPr="00976E44" w:rsidRDefault="0046237A" w:rsidP="0046237A">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5705438E" w14:textId="77777777" w:rsidR="0046237A" w:rsidRPr="00976E44" w:rsidRDefault="0046237A" w:rsidP="0046237A">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5" w:anchor="Sec4" w:history="1">
        <w:r w:rsidRPr="00976E44">
          <w:rPr>
            <w:rStyle w:val="Hyperlink"/>
          </w:rPr>
          <w:t>https://link.springer.com/article/10.1007/s40319-020-00985-0#Sec4</w:t>
        </w:r>
      </w:hyperlink>
      <w:r w:rsidRPr="00976E44">
        <w:t>] Justin</w:t>
      </w:r>
    </w:p>
    <w:p w14:paraId="7FFD7846" w14:textId="77777777" w:rsidR="0046237A" w:rsidRPr="00976E44" w:rsidRDefault="0046237A" w:rsidP="0046237A">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w:t>
      </w:r>
      <w:r w:rsidRPr="00976E44">
        <w:rPr>
          <w:sz w:val="16"/>
        </w:rPr>
        <w:lastRenderedPageBreak/>
        <w:t xml:space="preserve">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39FBFF87" w14:textId="77777777" w:rsidR="0046237A" w:rsidRPr="00976E44" w:rsidRDefault="0046237A" w:rsidP="0046237A">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1386BFAD" w14:textId="77777777" w:rsidR="0046237A" w:rsidRPr="00976E44" w:rsidRDefault="0046237A" w:rsidP="0046237A">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33741D53" w14:textId="77777777" w:rsidR="0046237A" w:rsidRPr="00976E44" w:rsidRDefault="0046237A" w:rsidP="0046237A">
      <w:pPr>
        <w:rPr>
          <w:sz w:val="16"/>
        </w:rPr>
      </w:pPr>
      <w:r w:rsidRPr="00976E44">
        <w:rPr>
          <w:sz w:val="16"/>
        </w:rPr>
        <w:t>Pharmaceutical Innovation and Generic Competition in the Pharmaceutical Industry</w:t>
      </w:r>
    </w:p>
    <w:p w14:paraId="0895CBF4" w14:textId="77777777" w:rsidR="0046237A" w:rsidRPr="00976E44" w:rsidRDefault="0046237A" w:rsidP="0046237A">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75BDF819" w14:textId="77777777" w:rsidR="0046237A" w:rsidRPr="00976E44" w:rsidRDefault="0046237A" w:rsidP="0046237A">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13E3DA96" w14:textId="77777777" w:rsidR="0046237A" w:rsidRPr="00976E44" w:rsidRDefault="0046237A" w:rsidP="0046237A">
      <w:pPr>
        <w:rPr>
          <w:sz w:val="16"/>
        </w:rPr>
      </w:pPr>
      <w:r w:rsidRPr="00976E44">
        <w:rPr>
          <w:sz w:val="16"/>
        </w:rPr>
        <w:lastRenderedPageBreak/>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27455794" w14:textId="77777777" w:rsidR="0046237A" w:rsidRPr="00976E44" w:rsidRDefault="0046237A" w:rsidP="0046237A">
      <w:pPr>
        <w:rPr>
          <w:sz w:val="16"/>
        </w:rPr>
      </w:pPr>
      <w:r w:rsidRPr="00976E44">
        <w:rPr>
          <w:sz w:val="16"/>
        </w:rPr>
        <w:t>Patenting Practices by Pharmaceutical Companies</w:t>
      </w:r>
    </w:p>
    <w:p w14:paraId="2A3D8D40" w14:textId="77777777" w:rsidR="0046237A" w:rsidRPr="00976E44" w:rsidRDefault="0046237A" w:rsidP="0046237A">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1660AAD7" w14:textId="77777777" w:rsidR="0046237A" w:rsidRPr="00976E44" w:rsidRDefault="0046237A" w:rsidP="0046237A">
      <w:pPr>
        <w:rPr>
          <w:sz w:val="16"/>
        </w:rPr>
      </w:pPr>
      <w:r w:rsidRPr="00976E44">
        <w:rPr>
          <w:sz w:val="16"/>
        </w:rPr>
        <w:t>Defining Strategic Patenting</w:t>
      </w:r>
    </w:p>
    <w:p w14:paraId="1586C4BD" w14:textId="77777777" w:rsidR="0046237A" w:rsidRPr="00976E44" w:rsidRDefault="0046237A" w:rsidP="0046237A">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6E3636D6" w14:textId="77777777" w:rsidR="0046237A" w:rsidRPr="00976E44" w:rsidRDefault="0046237A" w:rsidP="0046237A">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w:t>
      </w:r>
      <w:r w:rsidRPr="00976E44">
        <w:rPr>
          <w:sz w:val="16"/>
        </w:rPr>
        <w:lastRenderedPageBreak/>
        <w:t xml:space="preserve">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30E2A814" w14:textId="77777777" w:rsidR="0046237A" w:rsidRPr="00976E44" w:rsidRDefault="0046237A" w:rsidP="0046237A">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0256D652" w14:textId="77777777" w:rsidR="0046237A" w:rsidRPr="00976E44" w:rsidRDefault="0046237A" w:rsidP="0046237A">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5868AD1A" w14:textId="77777777" w:rsidR="0046237A" w:rsidRPr="00976E44" w:rsidRDefault="0046237A" w:rsidP="0046237A">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42C5A9D2" w14:textId="77777777" w:rsidR="0046237A" w:rsidRPr="00976E44" w:rsidRDefault="0046237A" w:rsidP="0046237A">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3410B2EF" w14:textId="77777777" w:rsidR="0046237A" w:rsidRPr="00976E44" w:rsidRDefault="0046237A" w:rsidP="0046237A">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7FAD45E6" w14:textId="77777777" w:rsidR="0046237A" w:rsidRPr="00976E44" w:rsidRDefault="0046237A" w:rsidP="0046237A">
      <w:pPr>
        <w:rPr>
          <w:sz w:val="16"/>
        </w:rPr>
      </w:pPr>
      <w:r w:rsidRPr="00976E44">
        <w:rPr>
          <w:sz w:val="16"/>
        </w:rPr>
        <w:lastRenderedPageBreak/>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355F88E8" w14:textId="77777777" w:rsidR="0046237A" w:rsidRPr="00976E44" w:rsidRDefault="0046237A" w:rsidP="0046237A">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2D140BF7" w14:textId="77777777" w:rsidR="0046237A" w:rsidRPr="00976E44" w:rsidRDefault="0046237A" w:rsidP="0046237A">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751BDAD8" w14:textId="77777777" w:rsidR="0046237A" w:rsidRPr="00976E44" w:rsidRDefault="0046237A" w:rsidP="0046237A">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48A781AF" w14:textId="77777777" w:rsidR="0046237A" w:rsidRPr="00976E44" w:rsidRDefault="0046237A" w:rsidP="0046237A">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5F13F116" w14:textId="69C834E7" w:rsidR="0046237A" w:rsidRPr="00976E44" w:rsidRDefault="0046237A" w:rsidP="004D0C93">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w:t>
      </w:r>
    </w:p>
    <w:p w14:paraId="33EA911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7C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6237A"/>
    <w:rsid w:val="0047482C"/>
    <w:rsid w:val="00475436"/>
    <w:rsid w:val="0048047E"/>
    <w:rsid w:val="00482AF9"/>
    <w:rsid w:val="00496BB2"/>
    <w:rsid w:val="004B37B4"/>
    <w:rsid w:val="004B72B4"/>
    <w:rsid w:val="004C0314"/>
    <w:rsid w:val="004C0D3D"/>
    <w:rsid w:val="004C213E"/>
    <w:rsid w:val="004C376C"/>
    <w:rsid w:val="004C657F"/>
    <w:rsid w:val="004D0C93"/>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C84"/>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5C4"/>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9B469"/>
  <w14:defaultImageDpi w14:val="300"/>
  <w15:docId w15:val="{DBEBB772-CE24-684C-8A07-9E39BD528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0C9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D0C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0C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4D0C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4D0C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0C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0C93"/>
  </w:style>
  <w:style w:type="character" w:customStyle="1" w:styleId="Heading1Char">
    <w:name w:val="Heading 1 Char"/>
    <w:aliases w:val="Pocket Char"/>
    <w:basedOn w:val="DefaultParagraphFont"/>
    <w:link w:val="Heading1"/>
    <w:uiPriority w:val="9"/>
    <w:rsid w:val="004D0C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D0C93"/>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D0C9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4D0C9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D0C93"/>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4D0C93"/>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4D0C9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D0C93"/>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D0C93"/>
    <w:rPr>
      <w:color w:val="auto"/>
      <w:u w:val="none"/>
    </w:rPr>
  </w:style>
  <w:style w:type="paragraph" w:styleId="DocumentMap">
    <w:name w:val="Document Map"/>
    <w:basedOn w:val="Normal"/>
    <w:link w:val="DocumentMapChar"/>
    <w:uiPriority w:val="99"/>
    <w:semiHidden/>
    <w:unhideWhenUsed/>
    <w:rsid w:val="004D0C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0C93"/>
    <w:rPr>
      <w:rFonts w:ascii="Lucida Grande" w:hAnsi="Lucida Grande" w:cs="Lucida Grande"/>
    </w:rPr>
  </w:style>
  <w:style w:type="paragraph" w:customStyle="1" w:styleId="textbold">
    <w:name w:val="text bold"/>
    <w:basedOn w:val="Normal"/>
    <w:link w:val="Emphasis"/>
    <w:uiPriority w:val="20"/>
    <w:qFormat/>
    <w:rsid w:val="00967C8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967C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67C84"/>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21/05/19/beyond-a-symbolic-gesture-whats-needed-to-turn-the-ip-waiver-into-covid-19-vaccin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dsa.in/issuebrief/wto-trips-waiver-covid-vaccine-rkumar-12072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ason.com/2012/08/05/the-free-market-doesnt-need-government-r/" TargetMode="External"/><Relationship Id="rId5" Type="http://schemas.openxmlformats.org/officeDocument/2006/relationships/numbering" Target="numbering.xml"/><Relationship Id="rId15" Type="http://schemas.openxmlformats.org/officeDocument/2006/relationships/hyperlink" Target="https://link.springer.com/article/10.1007/s40319-020-00985-0" TargetMode="External"/><Relationship Id="rId10" Type="http://schemas.openxmlformats.org/officeDocument/2006/relationships/hyperlink" Target="https://fee.org/articles/how-intellectual-property-hampers-the-free-market/" TargetMode="External"/><Relationship Id="rId4" Type="http://schemas.openxmlformats.org/officeDocument/2006/relationships/customXml" Target="../customXml/item4.xml"/><Relationship Id="rId9" Type="http://schemas.openxmlformats.org/officeDocument/2006/relationships/hyperlink" Target="https://www.ipwatchdog.com/2021/07/21/third-option-limited-ip-waiver-solve-pandemic-vaccine-problems/id=135732/" TargetMode="External"/><Relationship Id="rId14"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19</Pages>
  <Words>11595</Words>
  <Characters>66097</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77537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2021-09-25T14:06:00Z</dcterms:created>
  <dcterms:modified xsi:type="dcterms:W3CDTF">2021-09-25T15:26:00Z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