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9C0BA" w14:textId="77777777" w:rsidR="00E81274" w:rsidRDefault="00E81274" w:rsidP="00376DB3">
      <w:pPr>
        <w:pStyle w:val="Heading3"/>
        <w:jc w:val="left"/>
      </w:pPr>
    </w:p>
    <w:p w14:paraId="34CD826A" w14:textId="20D59249" w:rsidR="000700A8" w:rsidRPr="001A596C" w:rsidRDefault="000700A8" w:rsidP="000700A8">
      <w:pPr>
        <w:pStyle w:val="Heading3"/>
      </w:pPr>
      <w:r>
        <w:lastRenderedPageBreak/>
        <w:t>Advantage – Democracy – Long</w:t>
      </w:r>
    </w:p>
    <w:p w14:paraId="4B10F17A" w14:textId="77777777" w:rsidR="000700A8" w:rsidRDefault="000700A8" w:rsidP="000700A8">
      <w:pPr>
        <w:pStyle w:val="Heading4"/>
      </w:pPr>
      <w:r>
        <w:t>Global democracy is collapsing now.</w:t>
      </w:r>
    </w:p>
    <w:p w14:paraId="640CAE68" w14:textId="77777777" w:rsidR="000700A8" w:rsidRPr="005F32CE" w:rsidRDefault="000700A8" w:rsidP="000700A8">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558BCADC" w14:textId="77777777" w:rsidR="000700A8" w:rsidRDefault="000700A8" w:rsidP="000700A8">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9"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w:t>
      </w:r>
      <w:proofErr w:type="spellStart"/>
      <w:r w:rsidRPr="008E77BD">
        <w:rPr>
          <w:rStyle w:val="StyleUnderline"/>
        </w:rPr>
        <w:t>Repucci</w:t>
      </w:r>
      <w:proofErr w:type="spellEnd"/>
      <w:r w:rsidRPr="008E77BD">
        <w:rPr>
          <w:rStyle w:val="StyleUnderline"/>
        </w:rPr>
        <w:t xml:space="preserve">,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8E77BD">
        <w:rPr>
          <w:rStyle w:val="StyleUnderline"/>
        </w:rPr>
        <w:t>more free and peaceful</w:t>
      </w:r>
      <w:proofErr w:type="gramEnd"/>
      <w:r w:rsidRPr="008E77BD">
        <w:rPr>
          <w:rStyle w:val="StyleUnderline"/>
        </w:rPr>
        <w:t xml:space="preserve"> world.” </w:t>
      </w:r>
      <w:r w:rsidRPr="008E77BD">
        <w:rPr>
          <w:b/>
          <w:bCs/>
          <w:sz w:val="16"/>
        </w:rPr>
        <w:t>A need for reform in the United States</w:t>
      </w:r>
      <w:r w:rsidRPr="008E77BD">
        <w:rPr>
          <w:sz w:val="16"/>
        </w:rPr>
        <w:t xml:space="preserve"> While still considered Free, the United States experienced further democratic decline during the final year of the Trump presidency. The US score in </w:t>
      </w:r>
      <w:hyperlink r:id="rId10" w:history="1">
        <w:r w:rsidRPr="008E77BD">
          <w:rPr>
            <w:rStyle w:val="Hyperlink"/>
            <w:sz w:val="16"/>
          </w:rPr>
          <w:t>Freedom in the World</w:t>
        </w:r>
      </w:hyperlink>
      <w:r w:rsidRPr="008E77BD">
        <w:rPr>
          <w:sz w:val="16"/>
        </w:rPr>
        <w:t xml:space="preserve"> has dropped by 11 points over the past decade, and fell by </w:t>
      </w:r>
      <w:r w:rsidRPr="008E77BD">
        <w:rPr>
          <w:sz w:val="16"/>
        </w:rPr>
        <w:lastRenderedPageBreak/>
        <w:t xml:space="preserve">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 xml:space="preserve">Several developments in 2020 contributed to the United States’ current score. The Trump administration undermined government transparency by dismissing inspectors general, </w:t>
      </w:r>
      <w:proofErr w:type="gramStart"/>
      <w:r w:rsidRPr="008E77BD">
        <w:rPr>
          <w:rStyle w:val="StyleUnderline"/>
        </w:rPr>
        <w:t>punishing</w:t>
      </w:r>
      <w:proofErr w:type="gramEnd"/>
      <w:r w:rsidRPr="008E77BD">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8E77BD">
        <w:rPr>
          <w:rStyle w:val="StyleUnderline"/>
        </w:rPr>
        <w:t>counterprotesters</w:t>
      </w:r>
      <w:proofErr w:type="spellEnd"/>
      <w:r w:rsidRPr="008E77BD">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w:t>
      </w:r>
      <w:proofErr w:type="gramStart"/>
      <w:r w:rsidRPr="008E77BD">
        <w:rPr>
          <w:sz w:val="16"/>
        </w:rPr>
        <w:t>”January</w:t>
      </w:r>
      <w:proofErr w:type="gramEnd"/>
      <w:r w:rsidRPr="008E77BD">
        <w:rPr>
          <w:sz w:val="16"/>
        </w:rPr>
        <w:t xml:space="preserve">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1"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6EF23628" w14:textId="77777777" w:rsidR="000700A8" w:rsidRDefault="000700A8" w:rsidP="000700A8">
      <w:pPr>
        <w:pStyle w:val="Heading4"/>
      </w:pPr>
      <w:r>
        <w:t xml:space="preserve">The plan solves: </w:t>
      </w:r>
    </w:p>
    <w:p w14:paraId="5D148D5F" w14:textId="77777777" w:rsidR="000700A8" w:rsidRDefault="000700A8" w:rsidP="000700A8">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788064A1" w14:textId="77777777" w:rsidR="000700A8" w:rsidRPr="00C76511" w:rsidRDefault="000700A8" w:rsidP="000700A8">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70A15CA3" w14:textId="77777777" w:rsidR="000700A8" w:rsidRPr="004A176C" w:rsidRDefault="000700A8" w:rsidP="000700A8">
      <w:pPr>
        <w:rPr>
          <w:u w:val="single"/>
        </w:rPr>
      </w:pPr>
      <w:r w:rsidRPr="00900F2B">
        <w:rPr>
          <w:sz w:val="16"/>
        </w:rPr>
        <w:lastRenderedPageBreak/>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796BC5A2" w14:textId="77777777" w:rsidR="000700A8" w:rsidRPr="00900F2B" w:rsidRDefault="000700A8" w:rsidP="000700A8">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3689D1C3" w14:textId="77777777" w:rsidR="000700A8" w:rsidRPr="00900F2B" w:rsidRDefault="000700A8" w:rsidP="000700A8">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6040EDB2" w14:textId="77777777" w:rsidR="000700A8" w:rsidRPr="004A176C" w:rsidRDefault="000700A8" w:rsidP="000700A8">
      <w:pPr>
        <w:rPr>
          <w:u w:val="single"/>
        </w:rPr>
      </w:pPr>
      <w:r w:rsidRPr="004A176C">
        <w:rPr>
          <w:u w:val="single"/>
        </w:rPr>
        <w:t>These numbers may appear modest, but in a close national election they could be enough to change the result.</w:t>
      </w:r>
    </w:p>
    <w:p w14:paraId="35EBA6EC" w14:textId="77777777" w:rsidR="000700A8" w:rsidRPr="004A176C" w:rsidRDefault="000700A8" w:rsidP="000700A8">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2C6F7CBC" w14:textId="77777777" w:rsidR="000700A8" w:rsidRPr="00900F2B" w:rsidRDefault="000700A8" w:rsidP="000700A8">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4C10F956" w14:textId="77777777" w:rsidR="000700A8" w:rsidRPr="00900F2B" w:rsidRDefault="000700A8" w:rsidP="000700A8">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423A2532" w14:textId="77777777" w:rsidR="000700A8" w:rsidRPr="00900F2B" w:rsidRDefault="000700A8" w:rsidP="000700A8">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4BB1B78B" w14:textId="77777777" w:rsidR="000700A8" w:rsidRPr="00900F2B" w:rsidRDefault="000700A8" w:rsidP="000700A8">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lastRenderedPageBreak/>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7BDB3B2A" w14:textId="77777777" w:rsidR="000700A8" w:rsidRPr="00900F2B" w:rsidRDefault="000700A8" w:rsidP="000700A8">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2479BB23" w14:textId="77777777" w:rsidR="000700A8" w:rsidRPr="008E77BD" w:rsidRDefault="000700A8" w:rsidP="000700A8">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6D0CF15F" w14:textId="77777777" w:rsidR="000700A8" w:rsidRDefault="000700A8" w:rsidP="000700A8">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2494CA8A" w14:textId="77777777" w:rsidR="000700A8" w:rsidRDefault="000700A8" w:rsidP="000700A8">
      <w:pPr>
        <w:rPr>
          <w:u w:val="single"/>
        </w:rPr>
      </w:pPr>
    </w:p>
    <w:p w14:paraId="7B2AE1E0" w14:textId="77777777" w:rsidR="000700A8" w:rsidRPr="00637937" w:rsidRDefault="000700A8" w:rsidP="000700A8">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37285519" w14:textId="77777777" w:rsidR="000700A8" w:rsidRDefault="000700A8" w:rsidP="000700A8">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21556A57" w14:textId="77777777" w:rsidR="000700A8" w:rsidRDefault="000700A8" w:rsidP="000700A8">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64DD3F4E" w14:textId="77777777" w:rsidR="000700A8" w:rsidRDefault="000700A8" w:rsidP="000700A8">
      <w:pPr>
        <w:pStyle w:val="Heading4"/>
      </w:pPr>
      <w:r>
        <w:lastRenderedPageBreak/>
        <w:t xml:space="preserve">3] </w:t>
      </w:r>
      <w:r w:rsidRPr="00B030E3">
        <w:rPr>
          <w:u w:val="single"/>
        </w:rPr>
        <w:t>Electoral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16D279EA" w14:textId="77777777" w:rsidR="000700A8" w:rsidRPr="00B030E3" w:rsidRDefault="000700A8" w:rsidP="000700A8">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proofErr w:type="gramStart"/>
      <w:r w:rsidRPr="00B030E3">
        <w:t>Ph.D</w:t>
      </w:r>
      <w:proofErr w:type="spellEnd"/>
      <w:proofErr w:type="gramEnd"/>
      <w:r w:rsidRPr="00B030E3">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sidRPr="00B030E3">
        <w:t>Pollin</w:t>
      </w:r>
      <w:proofErr w:type="spellEnd"/>
      <w:r w:rsidRPr="00B030E3">
        <w:t xml:space="preserve">) of The Living Wage: Building a Fair Economy. She is co-author of A Measure of Fairness; and co-editor of What Works for </w:t>
      </w:r>
      <w:proofErr w:type="gramStart"/>
      <w:r w:rsidRPr="00B030E3">
        <w:t>Workers?:</w:t>
      </w:r>
      <w:proofErr w:type="gramEnd"/>
      <w:r w:rsidRPr="00B030E3">
        <w:t xml:space="preserve">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w:t>
      </w:r>
      <w:proofErr w:type="spellStart"/>
      <w:r>
        <w:t>OrgUP</w:t>
      </w:r>
      <w:proofErr w:type="spellEnd"/>
      <w:r>
        <w:t xml:space="preserve">; </w:t>
      </w:r>
      <w:hyperlink r:id="rId12" w:history="1">
        <w:r w:rsidRPr="00540FF3">
          <w:rPr>
            <w:rStyle w:val="Hyperlink"/>
          </w:rPr>
          <w:t>https://www.organizingupgrade.com/strike-for-democracy/</w:t>
        </w:r>
      </w:hyperlink>
      <w:r>
        <w:t>] Justin</w:t>
      </w:r>
    </w:p>
    <w:p w14:paraId="239BD309" w14:textId="77777777" w:rsidR="000700A8" w:rsidRPr="00B030E3" w:rsidRDefault="000700A8" w:rsidP="000700A8">
      <w:pPr>
        <w:rPr>
          <w:sz w:val="16"/>
        </w:rPr>
      </w:pPr>
      <w:r w:rsidRPr="00B030E3">
        <w:rPr>
          <w:sz w:val="16"/>
          <w:szCs w:val="16"/>
        </w:rPr>
        <w:t xml:space="preserve">Trump and the Republican Party have launched </w:t>
      </w:r>
      <w:r w:rsidRPr="00B030E3">
        <w:rPr>
          <w:u w:val="single"/>
        </w:rPr>
        <w:t xml:space="preserve">a </w:t>
      </w:r>
      <w:r w:rsidRPr="00B030E3">
        <w:rPr>
          <w:rStyle w:val="Emphasis"/>
          <w:highlight w:val="green"/>
        </w:rPr>
        <w:t>full-fledged assault</w:t>
      </w:r>
      <w:r w:rsidRPr="00B030E3">
        <w:rPr>
          <w:highlight w:val="green"/>
          <w:u w:val="single"/>
        </w:rPr>
        <w:t xml:space="preserve"> on</w:t>
      </w:r>
      <w:r w:rsidRPr="00B030E3">
        <w:rPr>
          <w:u w:val="single"/>
        </w:rPr>
        <w:t xml:space="preserve"> the </w:t>
      </w:r>
      <w:r w:rsidRPr="00B030E3">
        <w:rPr>
          <w:highlight w:val="green"/>
          <w:u w:val="single"/>
        </w:rPr>
        <w:t>electoral process</w:t>
      </w:r>
      <w:r w:rsidRPr="00B030E3">
        <w:rPr>
          <w:sz w:val="16"/>
        </w:rPr>
        <w:t xml:space="preserve">, </w:t>
      </w:r>
      <w:r w:rsidRPr="00B030E3">
        <w:rPr>
          <w:u w:val="single"/>
        </w:rPr>
        <w:t xml:space="preserve">from </w:t>
      </w:r>
      <w:r w:rsidRPr="00B030E3">
        <w:rPr>
          <w:rStyle w:val="Emphasis"/>
          <w:highlight w:val="green"/>
        </w:rPr>
        <w:t>voter suppression</w:t>
      </w:r>
      <w:r w:rsidRPr="00B030E3">
        <w:rPr>
          <w:highlight w:val="green"/>
          <w:u w:val="single"/>
        </w:rPr>
        <w:t xml:space="preserve"> to </w:t>
      </w:r>
      <w:r w:rsidRPr="00B030E3">
        <w:rPr>
          <w:rStyle w:val="Emphasis"/>
          <w:highlight w:val="green"/>
        </w:rPr>
        <w:t>misleading ballot</w:t>
      </w:r>
      <w:r w:rsidRPr="00B030E3">
        <w:rPr>
          <w:rStyle w:val="Emphasis"/>
        </w:rPr>
        <w:t xml:space="preserve"> boxes</w:t>
      </w:r>
      <w:r w:rsidRPr="00B030E3">
        <w:rPr>
          <w:u w:val="single"/>
        </w:rPr>
        <w:t xml:space="preserve">. We may see </w:t>
      </w:r>
      <w:r w:rsidRPr="00B030E3">
        <w:rPr>
          <w:rStyle w:val="Emphasis"/>
          <w:highlight w:val="gree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030E3">
        <w:rPr>
          <w:highlight w:val="green"/>
          <w:u w:val="single"/>
        </w:rPr>
        <w:t>create</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fear</w:t>
      </w:r>
      <w:r w:rsidRPr="00B030E3">
        <w:rPr>
          <w:highlight w:val="green"/>
          <w:u w:val="single"/>
        </w:rPr>
        <w:t xml:space="preserve"> and </w:t>
      </w:r>
      <w:r w:rsidRPr="00B030E3">
        <w:rPr>
          <w:rStyle w:val="Emphasis"/>
          <w:highlight w:val="green"/>
        </w:rPr>
        <w:t>chaos</w:t>
      </w:r>
      <w:r w:rsidRPr="00B030E3">
        <w:rPr>
          <w:sz w:val="16"/>
        </w:rPr>
        <w:t xml:space="preserve">.  Trump has dropped repeated suggestions that </w:t>
      </w:r>
      <w:r w:rsidRPr="00B030E3">
        <w:rPr>
          <w:u w:val="single"/>
        </w:rPr>
        <w:t xml:space="preserve">he </w:t>
      </w:r>
      <w:r w:rsidRPr="00B030E3">
        <w:rPr>
          <w:highlight w:val="green"/>
          <w:u w:val="single"/>
        </w:rPr>
        <w:t xml:space="preserve">may try to </w:t>
      </w:r>
      <w:r w:rsidRPr="00B030E3">
        <w:rPr>
          <w:rStyle w:val="Emphasis"/>
          <w:highlight w:val="green"/>
        </w:rPr>
        <w:t>shut</w:t>
      </w:r>
      <w:r w:rsidRPr="00B030E3">
        <w:rPr>
          <w:highlight w:val="green"/>
          <w:u w:val="single"/>
        </w:rPr>
        <w:t xml:space="preserve"> </w:t>
      </w:r>
      <w:r w:rsidRPr="00B030E3">
        <w:rPr>
          <w:rStyle w:val="Emphasis"/>
          <w:highlight w:val="green"/>
        </w:rPr>
        <w:t>down</w:t>
      </w:r>
      <w:r w:rsidRPr="00B030E3">
        <w:rPr>
          <w:highlight w:val="green"/>
          <w:u w:val="single"/>
        </w:rPr>
        <w:t xml:space="preserve"> the election, </w:t>
      </w:r>
      <w:r w:rsidRPr="00B030E3">
        <w:rPr>
          <w:rStyle w:val="Emphasis"/>
          <w:highlight w:val="green"/>
        </w:rPr>
        <w:t>stop</w:t>
      </w:r>
      <w:r w:rsidRPr="00B030E3">
        <w:rPr>
          <w:highlight w:val="green"/>
          <w:u w:val="single"/>
        </w:rPr>
        <w:t xml:space="preserve"> votes from being counted, or </w:t>
      </w:r>
      <w:r w:rsidRPr="00B030E3">
        <w:rPr>
          <w:rStyle w:val="Emphasis"/>
          <w:highlight w:val="green"/>
        </w:rPr>
        <w:t>refuse</w:t>
      </w:r>
      <w:r w:rsidRPr="00B030E3">
        <w:rPr>
          <w:highlight w:val="green"/>
          <w:u w:val="single"/>
        </w:rPr>
        <w:t xml:space="preserve"> to </w:t>
      </w:r>
      <w:r w:rsidRPr="00B030E3">
        <w:rPr>
          <w:rStyle w:val="Emphasis"/>
          <w:highlight w:val="green"/>
        </w:rPr>
        <w:t>step</w:t>
      </w:r>
      <w:r w:rsidRPr="00B030E3">
        <w:rPr>
          <w:highlight w:val="green"/>
          <w:u w:val="single"/>
        </w:rPr>
        <w:t xml:space="preserve"> </w:t>
      </w:r>
      <w:r w:rsidRPr="00B030E3">
        <w:rPr>
          <w:rStyle w:val="Emphasis"/>
          <w:highlight w:val="green"/>
        </w:rPr>
        <w:t>down</w:t>
      </w:r>
      <w:r w:rsidRPr="00B030E3">
        <w:rPr>
          <w:sz w:val="16"/>
        </w:rPr>
        <w:t xml:space="preserve"> even if he loses.</w:t>
      </w:r>
    </w:p>
    <w:p w14:paraId="2BFBCF9F" w14:textId="77777777" w:rsidR="000700A8" w:rsidRPr="00B030E3" w:rsidRDefault="000700A8" w:rsidP="000700A8">
      <w:pPr>
        <w:rPr>
          <w:sz w:val="16"/>
        </w:rPr>
      </w:pPr>
      <w:r w:rsidRPr="00B030E3">
        <w:rPr>
          <w:sz w:val="16"/>
        </w:rPr>
        <w:t xml:space="preserve">A range of groups have mobilized to fight for a fair election and plan around </w:t>
      </w:r>
      <w:proofErr w:type="gramStart"/>
      <w:r w:rsidRPr="00B030E3">
        <w:rPr>
          <w:sz w:val="16"/>
        </w:rPr>
        <w:t>worst case</w:t>
      </w:r>
      <w:proofErr w:type="gramEnd"/>
      <w:r w:rsidRPr="00B030E3">
        <w:rPr>
          <w:sz w:val="16"/>
        </w:rPr>
        <w:t xml:space="preserve"> scenarios. Some unions have been active in a few of these groups, such as Protect the Vote.</w:t>
      </w:r>
    </w:p>
    <w:p w14:paraId="7658C7F2" w14:textId="77777777" w:rsidR="000700A8" w:rsidRPr="00B030E3" w:rsidRDefault="000700A8" w:rsidP="000700A8">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46FB902A" w14:textId="77777777" w:rsidR="000700A8" w:rsidRPr="00B030E3" w:rsidRDefault="000700A8" w:rsidP="000700A8">
      <w:pPr>
        <w:rPr>
          <w:sz w:val="16"/>
        </w:rPr>
      </w:pPr>
      <w:r w:rsidRPr="00B030E3">
        <w:rPr>
          <w:sz w:val="16"/>
        </w:rPr>
        <w:t xml:space="preserve">UNITE HERE is running an intensive “Take Back 2020” get-out-the-vote effort, phone banking and even knocking on doors in Arizona, Florida, </w:t>
      </w:r>
      <w:proofErr w:type="gramStart"/>
      <w:r w:rsidRPr="00B030E3">
        <w:rPr>
          <w:sz w:val="16"/>
        </w:rPr>
        <w:t>Nevada</w:t>
      </w:r>
      <w:proofErr w:type="gramEnd"/>
      <w:r w:rsidRPr="00B030E3">
        <w:rPr>
          <w:sz w:val="16"/>
        </w:rPr>
        <w:t xml:space="preserve"> and Pennsylvania. In Philadelphia, for example, over 100 hospitality workers plan to visit 100,000 homes before the election. In Arizona they are partnering with Seed the Vote.</w:t>
      </w:r>
    </w:p>
    <w:p w14:paraId="3BD681D6" w14:textId="77777777" w:rsidR="000700A8" w:rsidRPr="00B030E3" w:rsidRDefault="000700A8" w:rsidP="000700A8">
      <w:pPr>
        <w:rPr>
          <w:u w:val="single"/>
        </w:rPr>
      </w:pPr>
      <w:r w:rsidRPr="00B030E3">
        <w:rPr>
          <w:rStyle w:val="Emphasis"/>
          <w:highlight w:val="gree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030E3">
        <w:rPr>
          <w:highlight w:val="green"/>
          <w:u w:val="single"/>
        </w:rPr>
        <w:t xml:space="preserve">are looking to </w:t>
      </w:r>
      <w:r w:rsidRPr="00B030E3">
        <w:rPr>
          <w:rStyle w:val="Emphasis"/>
          <w:highlight w:val="green"/>
        </w:rPr>
        <w:t>connect</w:t>
      </w:r>
      <w:r w:rsidRPr="00B030E3">
        <w:rPr>
          <w:highlight w:val="green"/>
          <w:u w:val="single"/>
        </w:rPr>
        <w:t xml:space="preserve"> some of their </w:t>
      </w:r>
      <w:r w:rsidRPr="00B030E3">
        <w:rPr>
          <w:rStyle w:val="Emphasis"/>
          <w:highlight w:val="green"/>
        </w:rPr>
        <w:t>core</w:t>
      </w:r>
      <w:r w:rsidRPr="00B030E3">
        <w:rPr>
          <w:highlight w:val="green"/>
          <w:u w:val="single"/>
        </w:rPr>
        <w:t xml:space="preserve"> </w:t>
      </w:r>
      <w:r w:rsidRPr="00B030E3">
        <w:rPr>
          <w:rStyle w:val="Emphasis"/>
          <w:highlight w:val="gree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2F3FBBC5" w14:textId="77777777" w:rsidR="000700A8" w:rsidRPr="00B030E3" w:rsidRDefault="000700A8" w:rsidP="000700A8">
      <w:pPr>
        <w:rPr>
          <w:sz w:val="16"/>
        </w:rPr>
      </w:pPr>
      <w:r w:rsidRPr="00B030E3">
        <w:rPr>
          <w:highlight w:val="green"/>
          <w:u w:val="single"/>
        </w:rPr>
        <w:t>Unions are</w:t>
      </w:r>
      <w:r w:rsidRPr="00B030E3">
        <w:rPr>
          <w:u w:val="single"/>
        </w:rPr>
        <w:t xml:space="preserve"> increasingly </w:t>
      </w:r>
      <w:r w:rsidRPr="00B030E3">
        <w:rPr>
          <w:highlight w:val="green"/>
          <w:u w:val="single"/>
        </w:rPr>
        <w:t xml:space="preserve">turning attention to </w:t>
      </w:r>
      <w:r w:rsidRPr="00B030E3">
        <w:rPr>
          <w:rStyle w:val="Emphasis"/>
          <w:highlight w:val="green"/>
        </w:rPr>
        <w:t>possible</w:t>
      </w:r>
      <w:r w:rsidRPr="00B030E3">
        <w:rPr>
          <w:u w:val="single"/>
        </w:rPr>
        <w:t xml:space="preserve"> election </w:t>
      </w:r>
      <w:r w:rsidRPr="00B030E3">
        <w:rPr>
          <w:rStyle w:val="Emphasis"/>
          <w:highlight w:val="green"/>
        </w:rPr>
        <w:t>scenarios</w:t>
      </w:r>
      <w:r w:rsidRPr="00B030E3">
        <w:rPr>
          <w:sz w:val="16"/>
        </w:rPr>
        <w:t>. “</w:t>
      </w:r>
      <w:r w:rsidRPr="00B030E3">
        <w:rPr>
          <w:u w:val="single"/>
        </w:rPr>
        <w:t xml:space="preserve">There’s some sense in the leadership that </w:t>
      </w:r>
      <w:r w:rsidRPr="00B030E3">
        <w:rPr>
          <w:highlight w:val="green"/>
          <w:u w:val="single"/>
        </w:rPr>
        <w:t xml:space="preserve">in </w:t>
      </w:r>
      <w:r w:rsidRPr="00B030E3">
        <w:rPr>
          <w:rStyle w:val="Emphasis"/>
          <w:highlight w:val="green"/>
        </w:rPr>
        <w:t>fascist</w:t>
      </w:r>
      <w:r w:rsidRPr="00B030E3">
        <w:rPr>
          <w:highlight w:val="green"/>
          <w:u w:val="single"/>
        </w:rPr>
        <w:t xml:space="preserve"> countries</w:t>
      </w:r>
      <w:r w:rsidRPr="00B030E3">
        <w:rPr>
          <w:u w:val="single"/>
        </w:rPr>
        <w:t xml:space="preserve">, </w:t>
      </w:r>
      <w:r w:rsidRPr="00B030E3">
        <w:rPr>
          <w:highlight w:val="green"/>
          <w:u w:val="single"/>
        </w:rPr>
        <w:t xml:space="preserve">unions are at the </w:t>
      </w:r>
      <w:r w:rsidRPr="00B030E3">
        <w:rPr>
          <w:rStyle w:val="Emphasis"/>
          <w:highlight w:val="green"/>
        </w:rPr>
        <w:t>top</w:t>
      </w:r>
      <w:r w:rsidRPr="00B030E3">
        <w:rPr>
          <w:highlight w:val="green"/>
          <w:u w:val="single"/>
        </w:rPr>
        <w:t xml:space="preserve"> of</w:t>
      </w:r>
      <w:r w:rsidRPr="00B030E3">
        <w:rPr>
          <w:u w:val="single"/>
        </w:rPr>
        <w:t xml:space="preserve"> the list of </w:t>
      </w:r>
      <w:r w:rsidRPr="00B030E3">
        <w:rPr>
          <w:rStyle w:val="Emphasis"/>
          <w:highlight w:val="green"/>
        </w:rPr>
        <w:t>targets</w:t>
      </w:r>
      <w:r w:rsidRPr="00B030E3">
        <w:rPr>
          <w:sz w:val="16"/>
        </w:rPr>
        <w:t xml:space="preserve">,” Master says. “And it is the </w:t>
      </w:r>
      <w:r w:rsidRPr="00B030E3">
        <w:rPr>
          <w:u w:val="single"/>
        </w:rPr>
        <w:t xml:space="preserve">role of </w:t>
      </w:r>
      <w:r w:rsidRPr="00B030E3">
        <w:rPr>
          <w:highlight w:val="gree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030E3">
        <w:rPr>
          <w:highlight w:val="green"/>
          <w:u w:val="single"/>
        </w:rPr>
        <w:t xml:space="preserve">ensure that </w:t>
      </w:r>
      <w:r w:rsidRPr="00B030E3">
        <w:rPr>
          <w:rStyle w:val="Emphasis"/>
          <w:highlight w:val="green"/>
        </w:rPr>
        <w:t>democracy</w:t>
      </w:r>
      <w:r w:rsidRPr="00B030E3">
        <w:rPr>
          <w:highlight w:val="green"/>
          <w:u w:val="single"/>
        </w:rPr>
        <w:t xml:space="preserve"> </w:t>
      </w:r>
      <w:r w:rsidRPr="00B030E3">
        <w:rPr>
          <w:rStyle w:val="Emphasis"/>
          <w:highlight w:val="green"/>
        </w:rPr>
        <w:t>survives</w:t>
      </w:r>
      <w:r w:rsidRPr="00B030E3">
        <w:rPr>
          <w:u w:val="single"/>
        </w:rPr>
        <w:t xml:space="preserve"> in the society</w:t>
      </w:r>
      <w:r w:rsidRPr="00B030E3">
        <w:rPr>
          <w:sz w:val="16"/>
        </w:rPr>
        <w:t>.”</w:t>
      </w:r>
    </w:p>
    <w:p w14:paraId="3B1343EB" w14:textId="77777777" w:rsidR="000700A8" w:rsidRPr="00B030E3" w:rsidRDefault="000700A8" w:rsidP="000700A8">
      <w:pPr>
        <w:rPr>
          <w:sz w:val="16"/>
        </w:rPr>
      </w:pPr>
      <w:r w:rsidRPr="00B030E3">
        <w:rPr>
          <w:sz w:val="16"/>
        </w:rPr>
        <w:t xml:space="preserve">A handful of activists have started to organize in their workplace for labor to be ready to respond. Postal workers in Detroit are handing out flyers that ask coworkers to sign a pledge from Choose Democracy, committing to vote then </w:t>
      </w:r>
      <w:proofErr w:type="gramStart"/>
      <w:r w:rsidRPr="00B030E3">
        <w:rPr>
          <w:sz w:val="16"/>
        </w:rPr>
        <w:t>take action</w:t>
      </w:r>
      <w:proofErr w:type="gramEnd"/>
      <w:r w:rsidRPr="00B030E3">
        <w:rPr>
          <w:sz w:val="16"/>
        </w:rPr>
        <w:t xml:space="preserve"> if needed to protect the vote.</w:t>
      </w:r>
    </w:p>
    <w:p w14:paraId="6D214F8E" w14:textId="77777777" w:rsidR="000700A8" w:rsidRPr="00B030E3" w:rsidRDefault="000700A8" w:rsidP="000700A8">
      <w:pPr>
        <w:rPr>
          <w:sz w:val="16"/>
        </w:rPr>
      </w:pPr>
      <w:r w:rsidRPr="00B030E3">
        <w:rPr>
          <w:sz w:val="16"/>
        </w:rPr>
        <w:t>ARE UNIONS READY?</w:t>
      </w:r>
    </w:p>
    <w:p w14:paraId="31F5FBD7" w14:textId="77777777" w:rsidR="000700A8" w:rsidRPr="00B030E3" w:rsidRDefault="000700A8" w:rsidP="000700A8">
      <w:pPr>
        <w:rPr>
          <w:sz w:val="16"/>
        </w:rPr>
      </w:pPr>
      <w:r w:rsidRPr="00B030E3">
        <w:rPr>
          <w:sz w:val="16"/>
        </w:rPr>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030E3">
        <w:rPr>
          <w:highlight w:val="green"/>
          <w:u w:val="single"/>
        </w:rPr>
        <w:t xml:space="preserve">commit to the </w:t>
      </w:r>
      <w:r w:rsidRPr="00B030E3">
        <w:rPr>
          <w:rStyle w:val="Emphasis"/>
          <w:highlight w:val="green"/>
        </w:rPr>
        <w:t>integrity</w:t>
      </w:r>
      <w:r w:rsidRPr="00B030E3">
        <w:rPr>
          <w:highlight w:val="green"/>
          <w:u w:val="single"/>
        </w:rPr>
        <w:t xml:space="preserve"> of</w:t>
      </w:r>
      <w:r w:rsidRPr="00B030E3">
        <w:rPr>
          <w:u w:val="single"/>
        </w:rPr>
        <w:t xml:space="preserve"> the </w:t>
      </w:r>
      <w:r w:rsidRPr="00B030E3">
        <w:rPr>
          <w:rStyle w:val="Emphasis"/>
          <w:highlight w:val="green"/>
        </w:rPr>
        <w:t>democratic</w:t>
      </w:r>
      <w:r w:rsidRPr="00B030E3">
        <w:rPr>
          <w:highlight w:val="green"/>
          <w:u w:val="single"/>
        </w:rPr>
        <w:t xml:space="preserve"> </w:t>
      </w:r>
      <w:r w:rsidRPr="00B030E3">
        <w:rPr>
          <w:rStyle w:val="Emphasis"/>
          <w:highlight w:val="green"/>
        </w:rPr>
        <w:t>process</w:t>
      </w:r>
      <w:r w:rsidRPr="00B030E3">
        <w:rPr>
          <w:sz w:val="16"/>
        </w:rPr>
        <w:t>, they have more ground to stand on.</w:t>
      </w:r>
    </w:p>
    <w:p w14:paraId="44CB2752" w14:textId="77777777" w:rsidR="000700A8" w:rsidRPr="00B030E3" w:rsidRDefault="000700A8" w:rsidP="000700A8">
      <w:pPr>
        <w:rPr>
          <w:sz w:val="16"/>
        </w:rPr>
      </w:pPr>
      <w:r w:rsidRPr="00B030E3">
        <w:rPr>
          <w:sz w:val="16"/>
        </w:rPr>
        <w:lastRenderedPageBreak/>
        <w:t xml:space="preserve">The Rochester Central Labor Council in New York passed a resolution calling for a general strike </w:t>
      </w:r>
      <w:proofErr w:type="gramStart"/>
      <w:r w:rsidRPr="00B030E3">
        <w:rPr>
          <w:sz w:val="16"/>
        </w:rPr>
        <w:t>in the event that</w:t>
      </w:r>
      <w:proofErr w:type="gramEnd"/>
      <w:r w:rsidRPr="00B030E3">
        <w:rPr>
          <w:sz w:val="16"/>
        </w:rPr>
        <w:t xml:space="preserve"> Trump loses and does not step down. The </w:t>
      </w:r>
      <w:r w:rsidRPr="00B030E3">
        <w:rPr>
          <w:highlight w:val="gree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030E3">
        <w:rPr>
          <w:highlight w:val="gree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strike</w:t>
      </w:r>
      <w:r w:rsidRPr="00B030E3">
        <w:rPr>
          <w:u w:val="single"/>
        </w:rPr>
        <w:t xml:space="preserve">, if necessary, </w:t>
      </w:r>
      <w:r w:rsidRPr="00B030E3">
        <w:rPr>
          <w:highlight w:val="green"/>
          <w:u w:val="single"/>
        </w:rPr>
        <w:t xml:space="preserve">to ensure a </w:t>
      </w:r>
      <w:r w:rsidRPr="00B030E3">
        <w:rPr>
          <w:rStyle w:val="Emphasis"/>
          <w:highlight w:val="green"/>
        </w:rPr>
        <w:t>Constitutionally</w:t>
      </w:r>
      <w:r w:rsidRPr="00B030E3">
        <w:rPr>
          <w:highlight w:val="green"/>
          <w:u w:val="single"/>
        </w:rPr>
        <w:t xml:space="preserve"> </w:t>
      </w:r>
      <w:r w:rsidRPr="00B030E3">
        <w:rPr>
          <w:rStyle w:val="Emphasis"/>
          <w:highlight w:val="green"/>
        </w:rPr>
        <w:t>mandated</w:t>
      </w:r>
      <w:r w:rsidRPr="00B030E3">
        <w:rPr>
          <w:u w:val="single"/>
        </w:rPr>
        <w:t xml:space="preserve"> </w:t>
      </w:r>
      <w:r w:rsidRPr="00B030E3">
        <w:rPr>
          <w:rStyle w:val="Emphasis"/>
        </w:rPr>
        <w:t>peaceful</w:t>
      </w:r>
      <w:r w:rsidRPr="00B030E3">
        <w:rPr>
          <w:u w:val="single"/>
        </w:rPr>
        <w:t xml:space="preserve"> </w:t>
      </w:r>
      <w:r w:rsidRPr="00B030E3">
        <w:rPr>
          <w:rStyle w:val="Emphasis"/>
          <w:highlight w:val="green"/>
        </w:rPr>
        <w:t>transition</w:t>
      </w:r>
      <w:r w:rsidRPr="00B030E3">
        <w:rPr>
          <w:highlight w:val="gree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40B041D1" w14:textId="77777777" w:rsidR="000700A8" w:rsidRPr="00B030E3" w:rsidRDefault="000700A8" w:rsidP="000700A8">
      <w:pPr>
        <w:rPr>
          <w:sz w:val="16"/>
        </w:rPr>
      </w:pPr>
      <w:r w:rsidRPr="00B030E3">
        <w:rPr>
          <w:sz w:val="16"/>
        </w:rPr>
        <w:t xml:space="preserve">Sara Nelson, International President of the Association of Flight Attendants-CWA, AFL-CIO, is also taking a bold stand, stating that in the event of a contested </w:t>
      </w:r>
      <w:proofErr w:type="gramStart"/>
      <w:r w:rsidRPr="00B030E3">
        <w:rPr>
          <w:sz w:val="16"/>
        </w:rPr>
        <w:t xml:space="preserve">election,  </w:t>
      </w:r>
      <w:r w:rsidRPr="00B030E3">
        <w:rPr>
          <w:u w:val="single"/>
        </w:rPr>
        <w:t>labor</w:t>
      </w:r>
      <w:proofErr w:type="gramEnd"/>
      <w:r w:rsidRPr="00B030E3">
        <w:rPr>
          <w:u w:val="single"/>
        </w:rPr>
        <w:t xml:space="preserve"> “has to be </w:t>
      </w:r>
      <w:r w:rsidRPr="00B030E3">
        <w:rPr>
          <w:highlight w:val="green"/>
          <w:u w:val="single"/>
        </w:rPr>
        <w:t xml:space="preserve">ready to </w:t>
      </w:r>
      <w:r w:rsidRPr="00B030E3">
        <w:rPr>
          <w:rStyle w:val="Emphasis"/>
          <w:highlight w:val="gree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030E3">
        <w:rPr>
          <w:highlight w:val="green"/>
          <w:u w:val="single"/>
        </w:rPr>
        <w:t xml:space="preserve">workers still have </w:t>
      </w:r>
      <w:r w:rsidRPr="00B030E3">
        <w:rPr>
          <w:rStyle w:val="Emphasis"/>
          <w:highlight w:val="gree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44D9BE46" w14:textId="77777777" w:rsidR="000700A8" w:rsidRPr="00B030E3" w:rsidRDefault="000700A8" w:rsidP="000700A8">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70656AFA" w14:textId="77777777" w:rsidR="000700A8" w:rsidRPr="00B030E3" w:rsidRDefault="000700A8" w:rsidP="000700A8">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7DC5FA11" w14:textId="77777777" w:rsidR="000700A8" w:rsidRDefault="000700A8" w:rsidP="000700A8">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2F176B1E" w14:textId="77777777" w:rsidR="000700A8" w:rsidRDefault="000700A8" w:rsidP="000700A8">
      <w:pPr>
        <w:rPr>
          <w:sz w:val="16"/>
        </w:rPr>
      </w:pPr>
    </w:p>
    <w:p w14:paraId="30752B00" w14:textId="77777777" w:rsidR="000700A8" w:rsidRPr="00986680" w:rsidRDefault="000700A8" w:rsidP="000700A8">
      <w:pPr>
        <w:pStyle w:val="Heading4"/>
        <w:rPr>
          <w:lang w:eastAsia="zh-CN"/>
        </w:rPr>
      </w:pPr>
      <w:r>
        <w:t>Democratic backsliding causes extinction.</w:t>
      </w:r>
    </w:p>
    <w:p w14:paraId="19FF7552" w14:textId="77777777" w:rsidR="000700A8" w:rsidRPr="0073714A" w:rsidRDefault="000700A8" w:rsidP="000700A8">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3" w:history="1">
        <w:r w:rsidRPr="00986680">
          <w:rPr>
            <w:rStyle w:val="Hyperlink"/>
          </w:rPr>
          <w:t>https://www.csis.org/analysis/how-democracy%E2%80%99s-decline-would-undermine-international-order</w:t>
        </w:r>
      </w:hyperlink>
      <w:r>
        <w:t>/] Justin</w:t>
      </w:r>
    </w:p>
    <w:p w14:paraId="784487DA" w14:textId="77777777" w:rsidR="000700A8" w:rsidRPr="0073714A" w:rsidRDefault="000700A8" w:rsidP="000700A8">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14"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15"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6"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781CB7D1" w14:textId="77777777" w:rsidR="000700A8" w:rsidRPr="0073714A" w:rsidRDefault="000700A8" w:rsidP="000700A8">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7" w:history="1">
        <w:r w:rsidRPr="0073714A">
          <w:rPr>
            <w:sz w:val="16"/>
          </w:rPr>
          <w:t>A 2015 Freedom House report</w:t>
        </w:r>
      </w:hyperlink>
      <w:r w:rsidRPr="0073714A">
        <w:rPr>
          <w:sz w:val="16"/>
        </w:rPr>
        <w:t xml:space="preserve"> stated that the </w:t>
      </w:r>
      <w:r w:rsidRPr="0073714A">
        <w:rPr>
          <w:sz w:val="16"/>
        </w:rPr>
        <w:lastRenderedPageBreak/>
        <w:t>“</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00C4D66C" w14:textId="77777777" w:rsidR="000700A8" w:rsidRPr="0073714A" w:rsidRDefault="000700A8" w:rsidP="000700A8">
      <w:pPr>
        <w:rPr>
          <w:sz w:val="16"/>
        </w:rPr>
      </w:pPr>
      <w:r w:rsidRPr="0073714A">
        <w:rPr>
          <w:sz w:val="16"/>
        </w:rPr>
        <w:t xml:space="preserve">Although the number of democracies in the world is at an all-time high, there are a number of </w:t>
      </w:r>
      <w:hyperlink r:id="rId18"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1A62ACB4" w14:textId="77777777" w:rsidR="000700A8" w:rsidRPr="0025003B" w:rsidRDefault="000700A8" w:rsidP="000700A8">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9"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56882319" w14:textId="77777777" w:rsidR="000700A8" w:rsidRPr="0073714A" w:rsidRDefault="000700A8" w:rsidP="000700A8">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3FB753C8" w14:textId="77777777" w:rsidR="000700A8" w:rsidRPr="0073714A" w:rsidRDefault="000700A8" w:rsidP="000700A8">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7715EBC8" w14:textId="77777777" w:rsidR="000700A8" w:rsidRDefault="000700A8" w:rsidP="000700A8">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0"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1F03467A" w14:textId="77777777" w:rsidR="000700A8" w:rsidRPr="00941301" w:rsidRDefault="000700A8" w:rsidP="000700A8">
      <w:pPr>
        <w:pStyle w:val="Heading4"/>
      </w:pPr>
      <w:r>
        <w:t xml:space="preserve">Put away your </w:t>
      </w:r>
      <w:proofErr w:type="spellStart"/>
      <w:r>
        <w:t>disads</w:t>
      </w:r>
      <w:proofErr w:type="spellEnd"/>
      <w:r>
        <w:t xml:space="preserve"> – the </w:t>
      </w:r>
      <w:proofErr w:type="spellStart"/>
      <w:r>
        <w:t>Aff</w:t>
      </w:r>
      <w:proofErr w:type="spellEnd"/>
      <w:r>
        <w:t xml:space="preserve"> outweighs.</w:t>
      </w:r>
    </w:p>
    <w:p w14:paraId="5BB382AC" w14:textId="77777777" w:rsidR="000700A8" w:rsidRPr="00941301" w:rsidRDefault="000700A8" w:rsidP="000700A8">
      <w:pPr>
        <w:rPr>
          <w:rFonts w:asciiTheme="majorHAnsi" w:hAnsiTheme="majorHAnsi" w:cstheme="majorHAnsi"/>
        </w:rPr>
      </w:pPr>
      <w:proofErr w:type="spellStart"/>
      <w:r w:rsidRPr="00941301">
        <w:rPr>
          <w:rStyle w:val="Style13ptBold"/>
          <w:rFonts w:asciiTheme="majorHAnsi" w:hAnsiTheme="majorHAnsi" w:cstheme="majorHAnsi"/>
        </w:rPr>
        <w:t>Pummer</w:t>
      </w:r>
      <w:proofErr w:type="spellEnd"/>
      <w:r w:rsidRPr="00941301">
        <w:rPr>
          <w:rStyle w:val="Style13ptBold"/>
          <w:rFonts w:asciiTheme="majorHAnsi" w:hAnsiTheme="majorHAnsi" w:cstheme="majorHAnsi"/>
        </w:rPr>
        <w:t xml:space="preserve">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10A8DDD9" w14:textId="77777777" w:rsidR="000700A8" w:rsidRDefault="000700A8" w:rsidP="000700A8">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xml:space="preserve">: that it is very important to reduce the risk that </w:t>
      </w:r>
      <w:r w:rsidRPr="00941301">
        <w:rPr>
          <w:rStyle w:val="StyleUnderline"/>
          <w:rFonts w:cstheme="majorHAnsi"/>
        </w:rPr>
        <w:lastRenderedPageBreak/>
        <w:t>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w:t>
      </w:r>
      <w:proofErr w:type="gramStart"/>
      <w:r w:rsidRPr="006B677E">
        <w:rPr>
          <w:rFonts w:asciiTheme="majorHAnsi" w:hAnsiTheme="majorHAnsi" w:cstheme="majorHAnsi"/>
          <w:sz w:val="16"/>
        </w:rPr>
        <w:t>consists</w:t>
      </w:r>
      <w:proofErr w:type="gramEnd"/>
      <w:r w:rsidRPr="006B677E">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asciiTheme="majorHAnsi" w:hAnsiTheme="majorHAnsi" w:cstheme="majorHAnsi"/>
          <w:sz w:val="16"/>
        </w:rPr>
        <w:t>actually desires</w:t>
      </w:r>
      <w:proofErr w:type="gramEnd"/>
      <w:r w:rsidRPr="006B677E">
        <w:rPr>
          <w:rFonts w:asciiTheme="majorHAnsi" w:hAnsiTheme="majorHAnsi"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w:t>
      </w:r>
      <w:proofErr w:type="gramStart"/>
      <w:r w:rsidRPr="006B677E">
        <w:rPr>
          <w:rFonts w:asciiTheme="majorHAnsi" w:hAnsiTheme="majorHAnsi" w:cstheme="majorHAnsi"/>
          <w:sz w:val="16"/>
        </w:rPr>
        <w:t>all of</w:t>
      </w:r>
      <w:proofErr w:type="gramEnd"/>
      <w:r w:rsidRPr="006B677E">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asciiTheme="majorHAnsi" w:hAnsiTheme="majorHAnsi" w:cstheme="majorHAnsi"/>
          <w:sz w:val="16"/>
        </w:rPr>
        <w:t xml:space="preserve"> </w:t>
      </w:r>
      <w:r w:rsidRPr="00941301">
        <w:rPr>
          <w:rStyle w:val="StyleUnderline"/>
          <w:rFonts w:cstheme="majorHAnsi"/>
        </w:rPr>
        <w:t xml:space="preserve">What is it reasonable for one to do, when </w:t>
      </w:r>
      <w:r w:rsidRPr="00941301">
        <w:rPr>
          <w:rStyle w:val="StyleUnderline"/>
          <w:rFonts w:cstheme="majorHAnsi"/>
        </w:rPr>
        <w:lastRenderedPageBreak/>
        <w:t>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w:t>
      </w:r>
      <w:proofErr w:type="gramStart"/>
      <w:r w:rsidRPr="006B677E">
        <w:rPr>
          <w:rFonts w:asciiTheme="majorHAnsi" w:hAnsiTheme="majorHAnsi" w:cstheme="majorHAnsi"/>
          <w:sz w:val="16"/>
        </w:rPr>
        <w:t>for the reason that</w:t>
      </w:r>
      <w:proofErr w:type="gramEnd"/>
      <w:r w:rsidRPr="006B677E">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asciiTheme="majorHAnsi" w:hAnsiTheme="majorHAnsi"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39538DBF" w14:textId="77777777" w:rsidR="000700A8" w:rsidRDefault="000700A8" w:rsidP="000700A8">
      <w:pPr>
        <w:rPr>
          <w:rFonts w:asciiTheme="majorHAnsi" w:hAnsiTheme="majorHAnsi" w:cstheme="majorHAnsi"/>
          <w:sz w:val="16"/>
        </w:rPr>
      </w:pPr>
    </w:p>
    <w:p w14:paraId="5571AFE7" w14:textId="77777777" w:rsidR="000700A8" w:rsidRPr="00F601E6" w:rsidRDefault="000700A8" w:rsidP="000700A8"/>
    <w:p w14:paraId="057610C1" w14:textId="77777777" w:rsidR="000700A8" w:rsidRPr="00616BB9" w:rsidRDefault="000700A8" w:rsidP="000700A8">
      <w:pPr>
        <w:rPr>
          <w:u w:val="single"/>
        </w:rPr>
      </w:pPr>
    </w:p>
    <w:p w14:paraId="1D6D7BCE" w14:textId="77777777" w:rsidR="000700A8" w:rsidRDefault="000700A8" w:rsidP="000700A8">
      <w:pPr>
        <w:pStyle w:val="Heading3"/>
      </w:pPr>
      <w:r>
        <w:lastRenderedPageBreak/>
        <w:t>Advocacy</w:t>
      </w:r>
    </w:p>
    <w:p w14:paraId="0C335073" w14:textId="77777777" w:rsidR="000700A8" w:rsidRDefault="000700A8" w:rsidP="000700A8">
      <w:pPr>
        <w:pStyle w:val="Heading4"/>
      </w:pPr>
      <w:proofErr w:type="gramStart"/>
      <w:r>
        <w:t>Thus</w:t>
      </w:r>
      <w:proofErr w:type="gramEnd"/>
      <w:r>
        <w:t xml:space="preserve"> the plan – Resolved: A just government ought to recognize an unconditional right of workers to strike. I defend all governments and all workers with the unconditional right to all types of strikes. CPs and </w:t>
      </w:r>
      <w:proofErr w:type="gramStart"/>
      <w:r>
        <w:t>PIC’s</w:t>
      </w:r>
      <w:proofErr w:type="gramEnd"/>
      <w:r>
        <w:t xml:space="preserve"> affirm since they don’t disprove my general thesis.</w:t>
      </w:r>
    </w:p>
    <w:p w14:paraId="27A2119D" w14:textId="77777777" w:rsidR="000700A8" w:rsidRDefault="000700A8" w:rsidP="000700A8">
      <w:pPr>
        <w:rPr>
          <w:u w:val="single"/>
        </w:rPr>
      </w:pPr>
    </w:p>
    <w:p w14:paraId="0F8A729B" w14:textId="77777777" w:rsidR="000700A8" w:rsidRDefault="000700A8" w:rsidP="000700A8">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4D5B4B1F" w14:textId="77777777" w:rsidR="000700A8" w:rsidRPr="00C636F5" w:rsidRDefault="000700A8" w:rsidP="000700A8">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1" w:history="1">
        <w:r w:rsidRPr="00540FF3">
          <w:rPr>
            <w:rStyle w:val="Hyperlink"/>
          </w:rPr>
          <w:t>https://digitalcommons.wcl.american.edu/cgi/viewcontent.cgi?referer=https://www.google.com/&amp;httpsredir=1&amp;article=1047&amp;context=lelb</w:t>
        </w:r>
      </w:hyperlink>
      <w:r>
        <w:t>] Justin</w:t>
      </w:r>
    </w:p>
    <w:p w14:paraId="425DC18C" w14:textId="77777777" w:rsidR="000700A8" w:rsidRPr="00AD0AD8" w:rsidRDefault="000700A8" w:rsidP="000700A8">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21D6F72C" w14:textId="77777777" w:rsidR="000700A8" w:rsidRPr="0057035A" w:rsidRDefault="000700A8" w:rsidP="000700A8">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4ED50842" w14:textId="77777777" w:rsidR="000700A8" w:rsidRPr="00C636F5" w:rsidRDefault="000700A8" w:rsidP="000700A8">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5DAAAB6F" w14:textId="77777777" w:rsidR="000700A8" w:rsidRPr="00C636F5" w:rsidRDefault="000700A8" w:rsidP="000700A8">
      <w:pPr>
        <w:rPr>
          <w:sz w:val="16"/>
        </w:rPr>
      </w:pPr>
      <w:r w:rsidRPr="00C636F5">
        <w:rPr>
          <w:sz w:val="16"/>
        </w:rPr>
        <w:t>2. Context of Framework Agreements: Corporate Social Responsibility</w:t>
      </w:r>
    </w:p>
    <w:p w14:paraId="777FAAE5" w14:textId="77777777" w:rsidR="000700A8" w:rsidRPr="00C636F5" w:rsidRDefault="000700A8" w:rsidP="000700A8">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77CC10C5" w14:textId="77777777" w:rsidR="000700A8" w:rsidRPr="00B41300" w:rsidRDefault="000700A8" w:rsidP="000700A8">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6AAC3FE3" w14:textId="77777777" w:rsidR="000700A8" w:rsidRPr="0057035A" w:rsidRDefault="000700A8" w:rsidP="000700A8">
      <w:pPr>
        <w:rPr>
          <w:u w:val="single"/>
        </w:rPr>
      </w:pPr>
      <w:r w:rsidRPr="00C636F5">
        <w:rPr>
          <w:sz w:val="16"/>
        </w:rPr>
        <w:lastRenderedPageBreak/>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6D1BDE13" w14:textId="77777777" w:rsidR="000700A8" w:rsidRPr="00C636F5" w:rsidRDefault="000700A8" w:rsidP="000700A8">
      <w:pPr>
        <w:rPr>
          <w:sz w:val="16"/>
        </w:rPr>
      </w:pPr>
      <w:r w:rsidRPr="00C636F5">
        <w:rPr>
          <w:sz w:val="16"/>
        </w:rPr>
        <w:t>3. Core ILO Principles as the Substantive Content of IFAs</w:t>
      </w:r>
    </w:p>
    <w:p w14:paraId="61236D58" w14:textId="77777777" w:rsidR="000700A8" w:rsidRPr="00C636F5" w:rsidRDefault="000700A8" w:rsidP="000700A8">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2726BF48" w14:textId="77777777" w:rsidR="000700A8" w:rsidRPr="00C636F5" w:rsidRDefault="000700A8" w:rsidP="000700A8">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1484FFBB" w14:textId="77777777" w:rsidR="000700A8" w:rsidRPr="00C636F5" w:rsidRDefault="000700A8" w:rsidP="000700A8">
      <w:pPr>
        <w:rPr>
          <w:sz w:val="16"/>
        </w:rPr>
      </w:pPr>
      <w:r w:rsidRPr="00C636F5">
        <w:rPr>
          <w:sz w:val="16"/>
        </w:rPr>
        <w:t>4. Scope of IFAs, MNCs and Supply Chains</w:t>
      </w:r>
    </w:p>
    <w:p w14:paraId="4D5362DA" w14:textId="77777777" w:rsidR="000700A8" w:rsidRPr="00484C93" w:rsidRDefault="000700A8" w:rsidP="000700A8">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13042EB3" w14:textId="77777777" w:rsidR="000700A8" w:rsidRPr="00484C93" w:rsidRDefault="000700A8" w:rsidP="000700A8">
      <w:pPr>
        <w:rPr>
          <w:sz w:val="16"/>
        </w:rPr>
      </w:pPr>
      <w:r w:rsidRPr="00484C93">
        <w:rPr>
          <w:sz w:val="16"/>
        </w:rPr>
        <w:t>III. ANALYSIS</w:t>
      </w:r>
    </w:p>
    <w:p w14:paraId="228032EA" w14:textId="77777777" w:rsidR="000700A8" w:rsidRPr="0057035A" w:rsidRDefault="000700A8" w:rsidP="000700A8">
      <w:pPr>
        <w:rPr>
          <w:u w:val="single"/>
        </w:rPr>
      </w:pPr>
      <w:r w:rsidRPr="00484C93">
        <w:rPr>
          <w:sz w:val="16"/>
        </w:rPr>
        <w:t xml:space="preserve">The principal weapon workers </w:t>
      </w:r>
      <w:proofErr w:type="gramStart"/>
      <w:r w:rsidRPr="00484C93">
        <w:rPr>
          <w:sz w:val="16"/>
        </w:rPr>
        <w:t>have to</w:t>
      </w:r>
      <w:proofErr w:type="gramEnd"/>
      <w:r w:rsidRPr="00484C93">
        <w:rPr>
          <w:sz w:val="16"/>
        </w:rPr>
        <w:t xml:space="preserve">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2B2E0317" w14:textId="77777777" w:rsidR="000700A8" w:rsidRPr="00C636F5" w:rsidRDefault="000700A8" w:rsidP="000700A8">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1F395928" w14:textId="77777777" w:rsidR="000700A8" w:rsidRPr="00C636F5" w:rsidRDefault="000700A8" w:rsidP="000700A8">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761E182A" w14:textId="77777777" w:rsidR="000700A8" w:rsidRPr="00A010B5" w:rsidRDefault="000700A8" w:rsidP="000700A8">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w:t>
      </w:r>
      <w:r w:rsidRPr="0057035A">
        <w:rPr>
          <w:u w:val="single"/>
        </w:rPr>
        <w:lastRenderedPageBreak/>
        <w:t xml:space="preserve">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A010B5">
        <w:rPr>
          <w:rStyle w:val="Emphasis"/>
        </w:rPr>
        <w:t>means</w:t>
      </w:r>
      <w:r w:rsidRPr="00A010B5">
        <w:rPr>
          <w:u w:val="single"/>
        </w:rPr>
        <w:t xml:space="preserve"> of action taken by workers’ organizations is </w:t>
      </w:r>
      <w:r w:rsidRPr="00A010B5">
        <w:rPr>
          <w:rStyle w:val="Emphasis"/>
        </w:rPr>
        <w:t>widely</w:t>
      </w:r>
      <w:r w:rsidRPr="00A010B5">
        <w:rPr>
          <w:u w:val="single"/>
        </w:rPr>
        <w:t xml:space="preserve"> </w:t>
      </w:r>
      <w:r w:rsidRPr="00A010B5">
        <w:rPr>
          <w:rStyle w:val="Emphasis"/>
        </w:rPr>
        <w:t>recognized</w:t>
      </w:r>
      <w:r w:rsidRPr="00A010B5">
        <w:rPr>
          <w:u w:val="single"/>
        </w:rPr>
        <w:t xml:space="preserve"> in countries</w:t>
      </w:r>
      <w:r w:rsidRPr="00A010B5">
        <w:rPr>
          <w:sz w:val="16"/>
        </w:rPr>
        <w:t xml:space="preserve"> throughout the world, almost to the point of universal recognition.115 The ILO Committee on Freedom of Association holds the position that the right to strike is a basic consequence of the right to organize.116</w:t>
      </w:r>
    </w:p>
    <w:p w14:paraId="7B91EBC8" w14:textId="77777777" w:rsidR="000700A8" w:rsidRPr="00C636F5" w:rsidRDefault="000700A8" w:rsidP="000700A8">
      <w:pPr>
        <w:rPr>
          <w:sz w:val="16"/>
        </w:rPr>
      </w:pPr>
      <w:r w:rsidRPr="00A010B5">
        <w:rPr>
          <w:rStyle w:val="Emphasis"/>
        </w:rPr>
        <w:t>Interference</w:t>
      </w:r>
      <w:r w:rsidRPr="00A010B5">
        <w:rPr>
          <w:u w:val="single"/>
        </w:rPr>
        <w:t xml:space="preserve"> or </w:t>
      </w:r>
      <w:r w:rsidRPr="00A010B5">
        <w:rPr>
          <w:rStyle w:val="Emphasis"/>
        </w:rPr>
        <w:t>impairment</w:t>
      </w:r>
      <w:r w:rsidRPr="00A010B5">
        <w:rPr>
          <w:u w:val="single"/>
        </w:rPr>
        <w:t xml:space="preserve"> of the right to strike is </w:t>
      </w:r>
      <w:r w:rsidRPr="00A010B5">
        <w:rPr>
          <w:rStyle w:val="Emphasis"/>
        </w:rPr>
        <w:t>inconsistent</w:t>
      </w:r>
      <w:r w:rsidRPr="00A010B5">
        <w:rPr>
          <w:u w:val="single"/>
        </w:rPr>
        <w:t xml:space="preserve"> with Articles 3, 8, and 10 of Convention 87 guaranteeing workers </w:t>
      </w:r>
      <w:r w:rsidRPr="00A010B5">
        <w:rPr>
          <w:rStyle w:val="Emphasis"/>
        </w:rPr>
        <w:t>freedom</w:t>
      </w:r>
      <w:r w:rsidRPr="00A010B5">
        <w:rPr>
          <w:u w:val="single"/>
        </w:rPr>
        <w:t xml:space="preserve"> of </w:t>
      </w:r>
      <w:r w:rsidRPr="00A010B5">
        <w:rPr>
          <w:rStyle w:val="Emphasis"/>
        </w:rPr>
        <w:t>association</w:t>
      </w:r>
      <w:r w:rsidRPr="00A010B5">
        <w:rPr>
          <w:u w:val="single"/>
        </w:rPr>
        <w:t xml:space="preserve"> and the right to take </w:t>
      </w:r>
      <w:r w:rsidRPr="00A010B5">
        <w:rPr>
          <w:rStyle w:val="Emphasis"/>
        </w:rPr>
        <w:t>concerted</w:t>
      </w:r>
      <w:r w:rsidRPr="00A010B5">
        <w:rPr>
          <w:u w:val="single"/>
        </w:rPr>
        <w:t xml:space="preserve"> </w:t>
      </w:r>
      <w:r w:rsidRPr="00A010B5">
        <w:rPr>
          <w:rStyle w:val="Emphasis"/>
        </w:rPr>
        <w:t>actions</w:t>
      </w:r>
      <w:r w:rsidRPr="00A010B5">
        <w:rPr>
          <w:u w:val="single"/>
        </w:rPr>
        <w:t xml:space="preserve"> to further their interests</w:t>
      </w:r>
      <w:r w:rsidRPr="00A010B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A010B5">
        <w:rPr>
          <w:u w:val="single"/>
        </w:rPr>
        <w:t>When read together with Article 10</w:t>
      </w:r>
      <w:r w:rsidRPr="00A010B5">
        <w:rPr>
          <w:sz w:val="16"/>
        </w:rPr>
        <w:t xml:space="preserve">, </w:t>
      </w:r>
      <w:r w:rsidRPr="00A010B5">
        <w:rPr>
          <w:u w:val="single"/>
        </w:rPr>
        <w:t xml:space="preserve">Article 3 </w:t>
      </w:r>
      <w:r w:rsidRPr="00A010B5">
        <w:rPr>
          <w:rStyle w:val="Emphasis"/>
        </w:rPr>
        <w:t>protects</w:t>
      </w:r>
      <w:r w:rsidRPr="00A010B5">
        <w:rPr>
          <w:u w:val="single"/>
        </w:rPr>
        <w:t xml:space="preserve"> activities and </w:t>
      </w:r>
      <w:r w:rsidRPr="00A010B5">
        <w:rPr>
          <w:rStyle w:val="Emphasis"/>
        </w:rPr>
        <w:t>actions</w:t>
      </w:r>
      <w:r w:rsidRPr="00A010B5">
        <w:rPr>
          <w:u w:val="single"/>
        </w:rPr>
        <w:t xml:space="preserve"> that are designed to further and defend the </w:t>
      </w:r>
      <w:r w:rsidRPr="00A010B5">
        <w:rPr>
          <w:rStyle w:val="Emphasis"/>
        </w:rPr>
        <w:t>interests</w:t>
      </w:r>
      <w:r w:rsidRPr="00A010B5">
        <w:rPr>
          <w:u w:val="single"/>
        </w:rPr>
        <w:t xml:space="preserve"> of </w:t>
      </w:r>
      <w:r w:rsidRPr="00A010B5">
        <w:rPr>
          <w:rStyle w:val="Emphasis"/>
        </w:rPr>
        <w:t>workers</w:t>
      </w:r>
      <w:r w:rsidRPr="00A010B5">
        <w:rPr>
          <w:sz w:val="16"/>
        </w:rPr>
        <w:t xml:space="preserve">. Recall that </w:t>
      </w:r>
      <w:r w:rsidRPr="00A010B5">
        <w:rPr>
          <w:u w:val="single"/>
        </w:rPr>
        <w:t xml:space="preserve">strikes are </w:t>
      </w:r>
      <w:r w:rsidRPr="00A010B5">
        <w:rPr>
          <w:rStyle w:val="Emphasis"/>
        </w:rPr>
        <w:t>recognized</w:t>
      </w:r>
      <w:r w:rsidRPr="00A010B5">
        <w:rPr>
          <w:u w:val="single"/>
        </w:rPr>
        <w:t xml:space="preserve"> as an </w:t>
      </w:r>
      <w:r w:rsidRPr="00A010B5">
        <w:rPr>
          <w:rStyle w:val="Emphasis"/>
        </w:rPr>
        <w:t>essential</w:t>
      </w:r>
      <w:r w:rsidRPr="00A010B5">
        <w:rPr>
          <w:u w:val="single"/>
        </w:rPr>
        <w:t xml:space="preserve"> </w:t>
      </w:r>
      <w:r w:rsidRPr="00A010B5">
        <w:rPr>
          <w:rStyle w:val="Emphasis"/>
        </w:rPr>
        <w:t>means</w:t>
      </w:r>
      <w:r w:rsidRPr="00A010B5">
        <w:rPr>
          <w:u w:val="single"/>
        </w:rPr>
        <w:t xml:space="preserve"> through which workers further and defend their interests</w:t>
      </w:r>
      <w:r w:rsidRPr="00A010B5">
        <w:rPr>
          <w:sz w:val="16"/>
        </w:rPr>
        <w:t xml:space="preserve">.119 </w:t>
      </w:r>
      <w:r w:rsidRPr="00A010B5">
        <w:rPr>
          <w:u w:val="single"/>
        </w:rPr>
        <w:t xml:space="preserve">Article 8 declares that </w:t>
      </w:r>
      <w:r w:rsidRPr="00A010B5">
        <w:rPr>
          <w:rStyle w:val="Emphasis"/>
        </w:rPr>
        <w:t>no</w:t>
      </w:r>
      <w:r w:rsidRPr="00A010B5">
        <w:rPr>
          <w:u w:val="single"/>
        </w:rPr>
        <w:t xml:space="preserve"> </w:t>
      </w:r>
      <w:r w:rsidRPr="00A010B5">
        <w:rPr>
          <w:rStyle w:val="Emphasis"/>
        </w:rPr>
        <w:t>national</w:t>
      </w:r>
      <w:r w:rsidRPr="00A010B5">
        <w:rPr>
          <w:u w:val="single"/>
        </w:rPr>
        <w:t xml:space="preserve"> </w:t>
      </w:r>
      <w:r w:rsidRPr="00A010B5">
        <w:rPr>
          <w:rStyle w:val="Emphasis"/>
        </w:rPr>
        <w:t>law</w:t>
      </w:r>
      <w:r w:rsidRPr="00A010B5">
        <w:rPr>
          <w:u w:val="single"/>
        </w:rPr>
        <w:t xml:space="preserve"> may </w:t>
      </w:r>
      <w:r w:rsidRPr="00A010B5">
        <w:rPr>
          <w:rStyle w:val="Emphasis"/>
        </w:rPr>
        <w:t>impair</w:t>
      </w:r>
      <w:r w:rsidRPr="00A010B5">
        <w:rPr>
          <w:u w:val="single"/>
        </w:rPr>
        <w:t xml:space="preserve"> </w:t>
      </w:r>
      <w:r w:rsidRPr="00A010B5">
        <w:rPr>
          <w:rStyle w:val="Emphasis"/>
        </w:rPr>
        <w:t>the</w:t>
      </w:r>
      <w:r w:rsidRPr="00A010B5">
        <w:rPr>
          <w:u w:val="single"/>
        </w:rPr>
        <w:t xml:space="preserve"> </w:t>
      </w:r>
      <w:r w:rsidRPr="00A010B5">
        <w:rPr>
          <w:rStyle w:val="Emphasis"/>
        </w:rPr>
        <w:t>guarantees</w:t>
      </w:r>
      <w:r w:rsidRPr="00A010B5">
        <w:rPr>
          <w:u w:val="single"/>
        </w:rPr>
        <w:t xml:space="preserve"> of</w:t>
      </w:r>
      <w:r w:rsidRPr="0057035A">
        <w:rPr>
          <w:u w:val="single"/>
        </w:rPr>
        <w:t xml:space="preserve">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280F407C" w14:textId="77777777" w:rsidR="000700A8" w:rsidRPr="00C636F5" w:rsidRDefault="000700A8" w:rsidP="000700A8">
      <w:pPr>
        <w:rPr>
          <w:sz w:val="16"/>
        </w:rPr>
      </w:pPr>
      <w:r w:rsidRPr="00C636F5">
        <w:rPr>
          <w:sz w:val="16"/>
        </w:rPr>
        <w:t>1. The Use of Permanent Strike Replacements Reduces the ‘Right’ to Strike to the Unprotected ‘Freedom’ to Strike</w:t>
      </w:r>
    </w:p>
    <w:p w14:paraId="6C298D04" w14:textId="77777777" w:rsidR="000700A8" w:rsidRPr="00C636F5" w:rsidRDefault="000700A8" w:rsidP="000700A8">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1113C698" w14:textId="77777777" w:rsidR="000700A8" w:rsidRPr="00C636F5" w:rsidRDefault="000700A8" w:rsidP="000700A8">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3EB67DAD" w14:textId="77777777" w:rsidR="000700A8" w:rsidRPr="00C636F5" w:rsidRDefault="000700A8" w:rsidP="000700A8">
      <w:pPr>
        <w:rPr>
          <w:sz w:val="16"/>
        </w:rPr>
      </w:pPr>
      <w:r w:rsidRPr="00C636F5">
        <w:rPr>
          <w:sz w:val="16"/>
        </w:rPr>
        <w:t xml:space="preserve">In establishing the Mackay permanent strike </w:t>
      </w:r>
      <w:r w:rsidRPr="00A010B5">
        <w:rPr>
          <w:sz w:val="16"/>
        </w:rPr>
        <w:t xml:space="preserve">replacement Doctrine, </w:t>
      </w:r>
      <w:r w:rsidRPr="00A010B5">
        <w:rPr>
          <w:u w:val="single"/>
        </w:rPr>
        <w:t>the Supreme Court reasoned that the ‘</w:t>
      </w:r>
      <w:r w:rsidRPr="00A010B5">
        <w:rPr>
          <w:rStyle w:val="Emphasis"/>
        </w:rPr>
        <w:t>right’</w:t>
      </w:r>
      <w:r w:rsidRPr="00A010B5">
        <w:rPr>
          <w:u w:val="single"/>
        </w:rPr>
        <w:t xml:space="preserve"> to strike does not </w:t>
      </w:r>
      <w:r w:rsidRPr="00A010B5">
        <w:rPr>
          <w:rStyle w:val="Emphasis"/>
        </w:rPr>
        <w:t>destroy</w:t>
      </w:r>
      <w:r w:rsidRPr="00A010B5">
        <w:rPr>
          <w:u w:val="single"/>
        </w:rPr>
        <w:t xml:space="preserve"> an employer’s right to </w:t>
      </w:r>
      <w:r w:rsidRPr="00A010B5">
        <w:rPr>
          <w:rStyle w:val="Emphasis"/>
        </w:rPr>
        <w:t>protect</w:t>
      </w:r>
      <w:r w:rsidRPr="00A010B5">
        <w:rPr>
          <w:u w:val="single"/>
        </w:rPr>
        <w:t xml:space="preserve"> and </w:t>
      </w:r>
      <w:r w:rsidRPr="00A010B5">
        <w:rPr>
          <w:rStyle w:val="Emphasis"/>
        </w:rPr>
        <w:t>continue</w:t>
      </w:r>
      <w:r w:rsidRPr="00A010B5">
        <w:rPr>
          <w:u w:val="single"/>
        </w:rPr>
        <w:t xml:space="preserve"> </w:t>
      </w:r>
      <w:r w:rsidRPr="00A010B5">
        <w:rPr>
          <w:rStyle w:val="Emphasis"/>
        </w:rPr>
        <w:t>business</w:t>
      </w:r>
      <w:r w:rsidRPr="00A010B5">
        <w:rPr>
          <w:sz w:val="16"/>
        </w:rPr>
        <w:t xml:space="preserve"> by filling the vacancies of the strikers.132 In so holding, </w:t>
      </w:r>
      <w:r w:rsidRPr="00A010B5">
        <w:rPr>
          <w:u w:val="single"/>
        </w:rPr>
        <w:t>the Court actually transformed the ‘</w:t>
      </w:r>
      <w:r w:rsidRPr="00A010B5">
        <w:rPr>
          <w:rStyle w:val="Emphasis"/>
        </w:rPr>
        <w:t>right’</w:t>
      </w:r>
      <w:r w:rsidRPr="00A010B5">
        <w:rPr>
          <w:u w:val="single"/>
        </w:rPr>
        <w:t xml:space="preserve"> to strike it into the ‘</w:t>
      </w:r>
      <w:r w:rsidRPr="00A010B5">
        <w:rPr>
          <w:rStyle w:val="Emphasis"/>
        </w:rPr>
        <w:t>freedom’</w:t>
      </w:r>
      <w:r w:rsidRPr="00A010B5">
        <w:rPr>
          <w:u w:val="single"/>
        </w:rPr>
        <w:t xml:space="preserve"> to strike by removing a </w:t>
      </w:r>
      <w:r w:rsidRPr="00A010B5">
        <w:rPr>
          <w:rStyle w:val="Emphasis"/>
        </w:rPr>
        <w:t>corresponding</w:t>
      </w:r>
      <w:r w:rsidRPr="00A010B5">
        <w:rPr>
          <w:u w:val="single"/>
        </w:rPr>
        <w:t xml:space="preserve"> </w:t>
      </w:r>
      <w:r w:rsidRPr="00A010B5">
        <w:rPr>
          <w:rStyle w:val="Emphasis"/>
        </w:rPr>
        <w:t>affirmative</w:t>
      </w:r>
      <w:r w:rsidRPr="00A010B5">
        <w:rPr>
          <w:u w:val="single"/>
        </w:rPr>
        <w:t xml:space="preserve"> </w:t>
      </w:r>
      <w:r w:rsidRPr="00A010B5">
        <w:rPr>
          <w:rStyle w:val="Emphasis"/>
        </w:rPr>
        <w:t>duty</w:t>
      </w:r>
      <w:r w:rsidRPr="00A010B5">
        <w:rPr>
          <w:sz w:val="16"/>
        </w:rPr>
        <w:t xml:space="preserve"> not to interfere with the exercise of the right from the employer.133 The hire of permanent replacements interferes with strike action by inflicting substantial</w:t>
      </w:r>
      <w:r w:rsidRPr="00C636F5">
        <w:rPr>
          <w:sz w:val="16"/>
        </w:rPr>
        <w:t xml:space="preserve"> repercussions upon the employees that undertake the action, loss of employment opportunities.134</w:t>
      </w:r>
    </w:p>
    <w:p w14:paraId="7A00221F" w14:textId="77777777" w:rsidR="000700A8" w:rsidRPr="00C636F5" w:rsidRDefault="000700A8" w:rsidP="000700A8">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7229FC04" w14:textId="77777777" w:rsidR="000700A8" w:rsidRDefault="000700A8" w:rsidP="000700A8">
      <w:pPr>
        <w:rPr>
          <w:sz w:val="16"/>
        </w:rPr>
      </w:pPr>
      <w:r w:rsidRPr="00A010B5">
        <w:rPr>
          <w:sz w:val="16"/>
        </w:rPr>
        <w:lastRenderedPageBreak/>
        <w:t>Application of the Mackay doctrine produces results that are inconsistent with the NLRA’s provisions regarding protected activity, making the diminution of protection for striking employees even more apparent</w:t>
      </w:r>
      <w:r w:rsidRPr="00C636F5">
        <w:rPr>
          <w:sz w:val="16"/>
        </w:rPr>
        <w:t xml:space="preserve">.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4FB60FED" w14:textId="77777777" w:rsidR="000700A8" w:rsidRDefault="000700A8" w:rsidP="000700A8">
      <w:pPr>
        <w:pStyle w:val="Heading4"/>
      </w:pPr>
      <w:r>
        <w:t xml:space="preserve">Our </w:t>
      </w:r>
      <w:r w:rsidRPr="00FA36D7">
        <w:rPr>
          <w:u w:val="single"/>
        </w:rPr>
        <w:t>civic engagement</w:t>
      </w:r>
      <w:r>
        <w:t xml:space="preserve"> is key to </w:t>
      </w:r>
      <w:r w:rsidRPr="00FA36D7">
        <w:rPr>
          <w:u w:val="single"/>
        </w:rPr>
        <w:t>comprehensive</w:t>
      </w:r>
      <w:r>
        <w:t xml:space="preserve"> climate action </w:t>
      </w:r>
      <w:r w:rsidRPr="00FA36D7">
        <w:rPr>
          <w:u w:val="single"/>
        </w:rPr>
        <w:t>globally</w:t>
      </w:r>
      <w:r>
        <w:t>.</w:t>
      </w:r>
    </w:p>
    <w:p w14:paraId="168DD549" w14:textId="77777777" w:rsidR="000700A8" w:rsidRPr="00FA36D7" w:rsidRDefault="000700A8" w:rsidP="000700A8">
      <w:r w:rsidRPr="00FA36D7">
        <w:rPr>
          <w:rStyle w:val="Style13ptBold"/>
        </w:rPr>
        <w:t>Fisher and Nasrin 20</w:t>
      </w:r>
      <w:r>
        <w:t xml:space="preserve"> </w:t>
      </w:r>
      <w:r w:rsidRPr="00746976">
        <w:rPr>
          <w:sz w:val="16"/>
          <w:szCs w:val="16"/>
        </w:rPr>
        <w:t xml:space="preserve">[Dana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w:t>
      </w:r>
      <w:proofErr w:type="spellStart"/>
      <w:r w:rsidRPr="00746976">
        <w:rPr>
          <w:sz w:val="16"/>
          <w:szCs w:val="16"/>
        </w:rPr>
        <w:t>Sohana</w:t>
      </w:r>
      <w:proofErr w:type="spellEnd"/>
      <w:r w:rsidRPr="00746976">
        <w:rPr>
          <w:sz w:val="16"/>
          <w:szCs w:val="16"/>
        </w:rPr>
        <w:t>;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Justin</w:t>
      </w:r>
    </w:p>
    <w:p w14:paraId="5A3C115B" w14:textId="77777777" w:rsidR="000700A8" w:rsidRPr="00B54F49" w:rsidRDefault="000700A8" w:rsidP="000700A8">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w:t>
      </w:r>
      <w:r>
        <w:rPr>
          <w:u w:val="single"/>
        </w:rPr>
        <w:t xml:space="preserve"> </w:t>
      </w:r>
      <w:r w:rsidRPr="00834166">
        <w:rPr>
          <w:u w:val="single"/>
        </w:rPr>
        <w:t xml:space="preserve">involve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4D72C6F8" w14:textId="77777777" w:rsidR="000700A8" w:rsidRPr="00B54F49" w:rsidRDefault="000700A8" w:rsidP="000700A8">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xml:space="preserv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w:t>
      </w:r>
      <w:r w:rsidRPr="00B54F49">
        <w:rPr>
          <w:sz w:val="6"/>
          <w:szCs w:val="6"/>
        </w:rPr>
        <w:lastRenderedPageBreak/>
        <w:t>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747FC0C" w14:textId="77777777" w:rsidR="000700A8" w:rsidRPr="00B54F49" w:rsidRDefault="000700A8" w:rsidP="000700A8">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2F9D3E0A" w14:textId="77777777" w:rsidR="000700A8" w:rsidRPr="00B54F49" w:rsidRDefault="000700A8" w:rsidP="000700A8">
      <w:pPr>
        <w:rPr>
          <w:sz w:val="16"/>
        </w:rPr>
      </w:pPr>
      <w:r w:rsidRPr="00B54F49">
        <w:rPr>
          <w:sz w:val="16"/>
        </w:rPr>
        <w:t>4 | CLIMATE STRIKES AS A GROWING TACTIC</w:t>
      </w:r>
    </w:p>
    <w:p w14:paraId="3E61CBC4" w14:textId="77777777" w:rsidR="000700A8" w:rsidRPr="00152DAE" w:rsidRDefault="000700A8" w:rsidP="000700A8">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w:t>
      </w:r>
      <w:proofErr w:type="spellStart"/>
      <w:r w:rsidRPr="00152DAE">
        <w:rPr>
          <w:sz w:val="16"/>
        </w:rPr>
        <w:t>Gessen</w:t>
      </w:r>
      <w:proofErr w:type="spellEnd"/>
      <w:r w:rsidRPr="00152DAE">
        <w:rPr>
          <w:sz w:val="16"/>
        </w:rPr>
        <w:t xml:space="preserve">,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48D2F8A4" w14:textId="77777777" w:rsidR="000700A8" w:rsidRPr="00AD0AD8" w:rsidRDefault="000700A8" w:rsidP="000700A8">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w:t>
      </w:r>
      <w:proofErr w:type="spellStart"/>
      <w:r w:rsidRPr="00AD0AD8">
        <w:rPr>
          <w:sz w:val="16"/>
        </w:rPr>
        <w:t>Rosane</w:t>
      </w:r>
      <w:proofErr w:type="spellEnd"/>
      <w:r w:rsidRPr="00AD0AD8">
        <w:rPr>
          <w:sz w:val="16"/>
        </w:rPr>
        <w:t xml:space="preserv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60998EA2" w14:textId="77777777" w:rsidR="000700A8" w:rsidRPr="00B54F49" w:rsidRDefault="000700A8" w:rsidP="000700A8">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7E01BBA2" w14:textId="77777777" w:rsidR="000700A8" w:rsidRPr="00B54F49" w:rsidRDefault="000700A8" w:rsidP="000700A8">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23882D70" w14:textId="77777777" w:rsidR="000700A8" w:rsidRPr="00A83C19" w:rsidRDefault="000700A8" w:rsidP="000700A8">
      <w:pPr>
        <w:pStyle w:val="Heading4"/>
      </w:pPr>
      <w:r w:rsidRPr="00A83C19">
        <w:t>Warming causes extinction</w:t>
      </w:r>
    </w:p>
    <w:p w14:paraId="3A43F7A2" w14:textId="77777777" w:rsidR="000700A8" w:rsidRPr="008C74CB" w:rsidRDefault="000700A8" w:rsidP="000700A8">
      <w:pPr>
        <w:rPr>
          <w:color w:val="000000" w:themeColor="text1"/>
        </w:rPr>
      </w:pPr>
      <w:proofErr w:type="spellStart"/>
      <w:r w:rsidRPr="00A83C19">
        <w:rPr>
          <w:rStyle w:val="Style13ptBold"/>
          <w:color w:val="000000" w:themeColor="text1"/>
        </w:rPr>
        <w:t>Specktor</w:t>
      </w:r>
      <w:proofErr w:type="spellEnd"/>
      <w:r w:rsidRPr="00A83C19">
        <w:rPr>
          <w:rStyle w:val="Style13ptBold"/>
          <w:color w:val="000000" w:themeColor="text1"/>
        </w:rPr>
        <w:t xml:space="preserve"> 19</w:t>
      </w:r>
      <w:r w:rsidRPr="00A83C19">
        <w:rPr>
          <w:color w:val="000000" w:themeColor="text1"/>
        </w:rPr>
        <w:t xml:space="preserve"> </w:t>
      </w:r>
      <w:r w:rsidRPr="008F5BBD">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F5BBD">
        <w:rPr>
          <w:color w:val="000000" w:themeColor="text1"/>
          <w:sz w:val="16"/>
          <w:szCs w:val="16"/>
        </w:rPr>
        <w:t>livescience</w:t>
      </w:r>
      <w:proofErr w:type="spellEnd"/>
      <w:r w:rsidRPr="008F5BBD">
        <w:rPr>
          <w:color w:val="000000" w:themeColor="text1"/>
          <w:sz w:val="16"/>
          <w:szCs w:val="16"/>
        </w:rPr>
        <w:t xml:space="preserve">, </w:t>
      </w:r>
      <w:hyperlink r:id="rId22" w:history="1">
        <w:r w:rsidRPr="008F5BBD">
          <w:rPr>
            <w:color w:val="000000" w:themeColor="text1"/>
            <w:sz w:val="16"/>
            <w:szCs w:val="16"/>
          </w:rPr>
          <w:t>https://www.livescience.com/65633-climate-change-dooms-humans-by-2050.html</w:t>
        </w:r>
      </w:hyperlink>
      <w:r w:rsidRPr="008F5BBD">
        <w:rPr>
          <w:color w:val="000000" w:themeColor="text1"/>
          <w:sz w:val="16"/>
          <w:szCs w:val="16"/>
        </w:rPr>
        <w:t xml:space="preserve"> Justin</w:t>
      </w:r>
    </w:p>
    <w:p w14:paraId="5C7FC270" w14:textId="77777777" w:rsidR="000700A8" w:rsidRDefault="000700A8" w:rsidP="000700A8">
      <w:pPr>
        <w:rPr>
          <w:color w:val="000000" w:themeColor="text1"/>
          <w:u w:val="single"/>
        </w:rPr>
      </w:pPr>
      <w:r w:rsidRPr="0041591F">
        <w:rPr>
          <w:color w:val="000000" w:themeColor="text1"/>
          <w:sz w:val="12"/>
          <w:szCs w:val="12"/>
        </w:rPr>
        <w:lastRenderedPageBreak/>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2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25"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proofErr w:type="gramStart"/>
      <w:r w:rsidRPr="00E542DA">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6"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2C53328F" w14:textId="77777777" w:rsidR="000700A8" w:rsidRPr="00CE15ED" w:rsidRDefault="000700A8" w:rsidP="000700A8">
      <w:pPr>
        <w:pStyle w:val="Heading4"/>
      </w:pPr>
      <w:r>
        <w:t xml:space="preserve">Ought </w:t>
      </w:r>
      <w:proofErr w:type="gramStart"/>
      <w:r>
        <w:t>is</w:t>
      </w:r>
      <w:proofErr w:type="gramEnd"/>
      <w:r>
        <w:t xml:space="preserve"> an </w:t>
      </w:r>
      <w:r w:rsidRPr="009146F3">
        <w:rPr>
          <w:u w:val="single"/>
        </w:rPr>
        <w:t>obligation</w:t>
      </w:r>
      <w:r>
        <w:t xml:space="preserve"> – outweighs because entry 1.</w:t>
      </w:r>
    </w:p>
    <w:p w14:paraId="0EC752B2" w14:textId="77777777" w:rsidR="000700A8" w:rsidRPr="00A70380" w:rsidRDefault="000700A8" w:rsidP="000700A8">
      <w:r w:rsidRPr="00A70380">
        <w:rPr>
          <w:rStyle w:val="Style13ptBold"/>
        </w:rPr>
        <w:t>Merriam Webster</w:t>
      </w:r>
      <w:r w:rsidRPr="00A70380">
        <w:rPr>
          <w:sz w:val="16"/>
          <w:szCs w:val="16"/>
        </w:rPr>
        <w:t xml:space="preserve"> ["Ought." Merriam-Webster.com. Merriam-Webster, n.d. Web. 27 Dec. 2018. </w:t>
      </w:r>
      <w:hyperlink r:id="rId27"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0FBC39BA" w14:textId="77777777" w:rsidR="000700A8" w:rsidRPr="00353C62" w:rsidRDefault="000700A8" w:rsidP="000700A8">
      <w:pPr>
        <w:rPr>
          <w:sz w:val="14"/>
        </w:rPr>
      </w:pPr>
      <w:r w:rsidRPr="00B13AFB">
        <w:rPr>
          <w:rStyle w:val="Emphasis"/>
          <w:highlight w:val="green"/>
        </w:rPr>
        <w:t xml:space="preserve">Ought </w:t>
      </w:r>
      <w:hyperlink r:id="rId28" w:history="1">
        <w:r w:rsidRPr="00A70380">
          <w:rPr>
            <w:rStyle w:val="Hyperlink"/>
            <w:sz w:val="14"/>
          </w:rPr>
          <w:t>auxiliary verb</w:t>
        </w:r>
      </w:hyperlink>
      <w:r w:rsidRPr="00A70380">
        <w:rPr>
          <w:sz w:val="14"/>
        </w:rPr>
        <w:t xml:space="preserve"> \ˈ</w:t>
      </w:r>
      <w:proofErr w:type="spellStart"/>
      <w:r w:rsidRPr="00A70380">
        <w:rPr>
          <w:sz w:val="14"/>
        </w:rPr>
        <w:t>ȯt</w:t>
      </w:r>
      <w:proofErr w:type="spellEnd"/>
      <w:r w:rsidRPr="00A70380">
        <w:rPr>
          <w:sz w:val="14"/>
        </w:rPr>
        <w: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29" w:history="1">
        <w:r w:rsidRPr="00A70380">
          <w:rPr>
            <w:rStyle w:val="Hyperlink"/>
            <w:sz w:val="14"/>
          </w:rPr>
          <w:t>verb</w:t>
        </w:r>
      </w:hyperlink>
      <w:r w:rsidRPr="00A70380">
        <w:rPr>
          <w:sz w:val="14"/>
        </w:rPr>
        <w:t xml:space="preserve"> \ˈȯ(ḵ)t  \ Definition of ought (Entry 2 of 4) </w:t>
      </w:r>
      <w:hyperlink r:id="rId30" w:history="1">
        <w:r w:rsidRPr="00A70380">
          <w:rPr>
            <w:rStyle w:val="Hyperlink"/>
            <w:sz w:val="14"/>
          </w:rPr>
          <w:t>transitive verb</w:t>
        </w:r>
      </w:hyperlink>
      <w:r w:rsidRPr="00A70380">
        <w:rPr>
          <w:sz w:val="14"/>
        </w:rPr>
        <w:t xml:space="preserve"> 1chiefly Scotland : </w:t>
      </w:r>
      <w:hyperlink r:id="rId31" w:history="1">
        <w:r w:rsidRPr="00A70380">
          <w:rPr>
            <w:rStyle w:val="Hyperlink"/>
            <w:sz w:val="14"/>
          </w:rPr>
          <w:t>POSSESS</w:t>
        </w:r>
      </w:hyperlink>
      <w:r w:rsidRPr="00A70380">
        <w:rPr>
          <w:sz w:val="14"/>
        </w:rPr>
        <w:t xml:space="preserve"> 2chiefly Scotland : </w:t>
      </w:r>
      <w:hyperlink r:id="rId32" w:history="1">
        <w:r w:rsidRPr="00A70380">
          <w:rPr>
            <w:rStyle w:val="Hyperlink"/>
            <w:sz w:val="14"/>
          </w:rPr>
          <w:t>OWE</w:t>
        </w:r>
      </w:hyperlink>
      <w:r w:rsidRPr="00A70380">
        <w:rPr>
          <w:sz w:val="14"/>
        </w:rPr>
        <w:t xml:space="preserve"> ought  </w:t>
      </w:r>
      <w:hyperlink r:id="rId33" w:history="1">
        <w:r w:rsidRPr="00A70380">
          <w:rPr>
            <w:rStyle w:val="Hyperlink"/>
            <w:sz w:val="14"/>
          </w:rPr>
          <w:t>noun</w:t>
        </w:r>
      </w:hyperlink>
      <w:r w:rsidRPr="00A70380">
        <w:rPr>
          <w:sz w:val="14"/>
        </w:rPr>
        <w:t xml:space="preserve"> \ˈ</w:t>
      </w:r>
      <w:proofErr w:type="spellStart"/>
      <w:r w:rsidRPr="00A70380">
        <w:rPr>
          <w:sz w:val="14"/>
        </w:rPr>
        <w:t>ȯt</w:t>
      </w:r>
      <w:proofErr w:type="spellEnd"/>
      <w:r w:rsidRPr="00A70380">
        <w:rPr>
          <w:sz w:val="14"/>
        </w:rPr>
        <w:t>  \ Definition of ought (Entry 3 of 4) : moral obligation : </w:t>
      </w:r>
      <w:hyperlink r:id="rId34" w:history="1">
        <w:r w:rsidRPr="00A70380">
          <w:rPr>
            <w:rStyle w:val="Hyperlink"/>
            <w:sz w:val="14"/>
          </w:rPr>
          <w:t>DUTY</w:t>
        </w:r>
      </w:hyperlink>
      <w:r w:rsidRPr="00A70380">
        <w:rPr>
          <w:sz w:val="14"/>
        </w:rPr>
        <w:t xml:space="preserve"> ought \ˈ</w:t>
      </w:r>
      <w:proofErr w:type="spellStart"/>
      <w:r w:rsidRPr="00A70380">
        <w:rPr>
          <w:sz w:val="14"/>
        </w:rPr>
        <w:t>ȯt</w:t>
      </w:r>
      <w:proofErr w:type="spellEnd"/>
      <w:r w:rsidRPr="00A70380">
        <w:rPr>
          <w:sz w:val="14"/>
        </w:rPr>
        <w:t>,  ˈ</w:t>
      </w:r>
      <w:proofErr w:type="spellStart"/>
      <w:r w:rsidRPr="00A70380">
        <w:rPr>
          <w:sz w:val="14"/>
        </w:rPr>
        <w:t>ät</w:t>
      </w:r>
      <w:proofErr w:type="spellEnd"/>
      <w:r w:rsidRPr="00A70380">
        <w:rPr>
          <w:sz w:val="14"/>
        </w:rPr>
        <w:t>\ Definition of ought (Entry 4 of 4) archaic spelling of </w:t>
      </w:r>
      <w:hyperlink r:id="rId35" w:history="1">
        <w:r w:rsidRPr="00A70380">
          <w:rPr>
            <w:rStyle w:val="Hyperlink"/>
            <w:sz w:val="14"/>
          </w:rPr>
          <w:t>AUGHT</w:t>
        </w:r>
      </w:hyperlink>
    </w:p>
    <w:p w14:paraId="42FF5DDA" w14:textId="77777777" w:rsidR="000700A8" w:rsidRDefault="000700A8" w:rsidP="000700A8"/>
    <w:p w14:paraId="59C04065" w14:textId="77777777" w:rsidR="000700A8" w:rsidRDefault="000700A8" w:rsidP="000700A8">
      <w:pPr>
        <w:pStyle w:val="Heading4"/>
      </w:pPr>
      <w:r>
        <w:t xml:space="preserve">Definition of </w:t>
      </w:r>
      <w:r w:rsidRPr="0026026A">
        <w:rPr>
          <w:u w:val="single"/>
        </w:rPr>
        <w:t>unconditional right to strike</w:t>
      </w:r>
      <w:r>
        <w:t>:</w:t>
      </w:r>
    </w:p>
    <w:p w14:paraId="3F73587B" w14:textId="77777777" w:rsidR="000700A8" w:rsidRDefault="000700A8" w:rsidP="000700A8">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36" w:history="1">
        <w:r w:rsidRPr="00540FF3">
          <w:rPr>
            <w:rStyle w:val="Hyperlink"/>
          </w:rPr>
          <w:t>https://play.google.com/store/books/details?id=7o1tA__v4xwC&amp;rdid=book-7o1tA__v4xwC&amp;rdot=1</w:t>
        </w:r>
      </w:hyperlink>
      <w:r>
        <w:t>] Justin</w:t>
      </w:r>
    </w:p>
    <w:p w14:paraId="47162ED7" w14:textId="77777777" w:rsidR="000700A8" w:rsidRPr="0026026A" w:rsidRDefault="000700A8" w:rsidP="000700A8">
      <w:r>
        <w:t>**Edited for gendered language</w:t>
      </w:r>
    </w:p>
    <w:p w14:paraId="390FC4E0" w14:textId="77777777" w:rsidR="000700A8" w:rsidRDefault="000700A8" w:rsidP="000700A8">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2D0085E4" w14:textId="77777777" w:rsidR="000700A8" w:rsidRPr="00E54889" w:rsidRDefault="000700A8" w:rsidP="000700A8">
      <w:pPr>
        <w:rPr>
          <w:color w:val="000000" w:themeColor="text1"/>
          <w:u w:val="single"/>
        </w:rPr>
      </w:pPr>
    </w:p>
    <w:p w14:paraId="081D3E5E" w14:textId="77777777" w:rsidR="000700A8" w:rsidRDefault="000700A8" w:rsidP="000700A8"/>
    <w:p w14:paraId="64EE5B03" w14:textId="77777777" w:rsidR="000700A8" w:rsidRDefault="000700A8" w:rsidP="000700A8">
      <w:pPr>
        <w:pStyle w:val="Heading3"/>
      </w:pPr>
      <w:r>
        <w:lastRenderedPageBreak/>
        <w:t>Framework</w:t>
      </w:r>
    </w:p>
    <w:p w14:paraId="27266B24" w14:textId="77777777" w:rsidR="000700A8" w:rsidRPr="00E75985" w:rsidRDefault="000700A8" w:rsidP="000700A8">
      <w:pPr>
        <w:pStyle w:val="Heading4"/>
        <w:rPr>
          <w:rFonts w:asciiTheme="majorHAnsi" w:hAnsiTheme="majorHAnsi"/>
          <w:bCs w:val="0"/>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07E910E2" w14:textId="77777777" w:rsidR="000700A8" w:rsidRPr="00CA3F84" w:rsidRDefault="000700A8" w:rsidP="000700A8">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w:t>
      </w:r>
      <w:proofErr w:type="spellStart"/>
      <w:r w:rsidRPr="00E75985">
        <w:rPr>
          <w:rFonts w:asciiTheme="majorHAnsi" w:hAnsiTheme="majorHAnsi" w:cstheme="majorHAnsi"/>
          <w:sz w:val="16"/>
          <w:szCs w:val="16"/>
        </w:rPr>
        <w:t>Boonshoft</w:t>
      </w:r>
      <w:proofErr w:type="spellEnd"/>
      <w:r w:rsidRPr="00E75985">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75985">
        <w:rPr>
          <w:rFonts w:asciiTheme="majorHAnsi" w:hAnsiTheme="majorHAnsi" w:cstheme="majorHAnsi"/>
          <w:sz w:val="16"/>
          <w:szCs w:val="16"/>
        </w:rPr>
        <w:t>Geneus</w:t>
      </w:r>
      <w:proofErr w:type="spellEnd"/>
      <w:r w:rsidRPr="00E75985">
        <w:rPr>
          <w:rFonts w:asciiTheme="majorHAnsi" w:hAnsiTheme="majorHAnsi" w:cstheme="majorHAnsi"/>
          <w:sz w:val="16"/>
          <w:szCs w:val="16"/>
        </w:rPr>
        <w:t xml:space="preserve"> Health LLC, San Antonio, TX, USA 6Department of Addiction Research &amp; Therapy, </w:t>
      </w:r>
      <w:proofErr w:type="spellStart"/>
      <w:r w:rsidRPr="00E75985">
        <w:rPr>
          <w:rFonts w:asciiTheme="majorHAnsi" w:hAnsiTheme="majorHAnsi" w:cstheme="majorHAnsi"/>
          <w:sz w:val="16"/>
          <w:szCs w:val="16"/>
        </w:rPr>
        <w:t>Nupathways</w:t>
      </w:r>
      <w:proofErr w:type="spellEnd"/>
      <w:r w:rsidRPr="00E75985">
        <w:rPr>
          <w:rFonts w:asciiTheme="majorHAnsi" w:hAnsiTheme="majorHAnsi" w:cstheme="majorHAnsi"/>
          <w:sz w:val="16"/>
          <w:szCs w:val="16"/>
        </w:rPr>
        <w:t xml:space="preserve"> Inc., </w:t>
      </w:r>
      <w:proofErr w:type="spellStart"/>
      <w:r w:rsidRPr="00E75985">
        <w:rPr>
          <w:rFonts w:asciiTheme="majorHAnsi" w:hAnsiTheme="majorHAnsi" w:cstheme="majorHAnsi"/>
          <w:sz w:val="16"/>
          <w:szCs w:val="16"/>
        </w:rPr>
        <w:t>Innsbrook</w:t>
      </w:r>
      <w:proofErr w:type="spellEnd"/>
      <w:r w:rsidRPr="00E75985">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75985">
        <w:rPr>
          <w:rFonts w:asciiTheme="majorHAnsi" w:hAnsiTheme="majorHAnsi" w:cstheme="majorHAnsi"/>
          <w:sz w:val="16"/>
          <w:szCs w:val="16"/>
        </w:rPr>
        <w:t>Eötvös</w:t>
      </w:r>
      <w:proofErr w:type="spellEnd"/>
      <w:r w:rsidRPr="00E75985">
        <w:rPr>
          <w:rFonts w:asciiTheme="majorHAnsi" w:hAnsiTheme="majorHAnsi" w:cstheme="majorHAnsi"/>
          <w:sz w:val="16"/>
          <w:szCs w:val="16"/>
        </w:rPr>
        <w:t xml:space="preserve"> </w:t>
      </w:r>
      <w:proofErr w:type="spellStart"/>
      <w:r w:rsidRPr="00E75985">
        <w:rPr>
          <w:rFonts w:asciiTheme="majorHAnsi" w:hAnsiTheme="majorHAnsi" w:cstheme="majorHAnsi"/>
          <w:sz w:val="16"/>
          <w:szCs w:val="16"/>
        </w:rPr>
        <w:t>Loránd</w:t>
      </w:r>
      <w:proofErr w:type="spellEnd"/>
      <w:r w:rsidRPr="00E75985">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E75985">
        <w:rPr>
          <w:rFonts w:asciiTheme="majorHAnsi" w:hAnsiTheme="majorHAnsi" w:cstheme="majorHAnsi"/>
          <w:sz w:val="16"/>
          <w:szCs w:val="16"/>
        </w:rPr>
        <w:t>Lederach</w:t>
      </w:r>
      <w:proofErr w:type="spellEnd"/>
      <w:r w:rsidRPr="00E75985">
        <w:rPr>
          <w:rFonts w:asciiTheme="majorHAnsi" w:hAnsiTheme="majorHAnsi" w:cstheme="majorHAnsi"/>
          <w:sz w:val="16"/>
          <w:szCs w:val="16"/>
        </w:rPr>
        <w:t xml:space="preserve">, PA., USA 12National Human Genome Center at Howard University, Washington, DC., USA, Marjorie </w:t>
      </w:r>
      <w:proofErr w:type="spellStart"/>
      <w:r w:rsidRPr="00E75985">
        <w:rPr>
          <w:rFonts w:asciiTheme="majorHAnsi" w:hAnsiTheme="majorHAnsi" w:cstheme="majorHAnsi"/>
          <w:sz w:val="16"/>
          <w:szCs w:val="16"/>
        </w:rPr>
        <w:t>Gondré</w:t>
      </w:r>
      <w:proofErr w:type="spellEnd"/>
      <w:r w:rsidRPr="00E75985">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75985">
        <w:rPr>
          <w:rFonts w:asciiTheme="majorHAnsi" w:hAnsiTheme="majorHAnsi" w:cstheme="majorHAnsi"/>
          <w:sz w:val="16"/>
          <w:szCs w:val="16"/>
        </w:rPr>
        <w:t>Modestino</w:t>
      </w:r>
      <w:proofErr w:type="spellEnd"/>
      <w:r w:rsidRPr="00E75985">
        <w:rPr>
          <w:rFonts w:asciiTheme="majorHAnsi" w:hAnsiTheme="majorHAnsi" w:cstheme="majorHAnsi"/>
          <w:sz w:val="16"/>
          <w:szCs w:val="16"/>
        </w:rPr>
        <w:t xml:space="preserve">, 14Department of Psychology, Curry College, Milton, MA, USA, Rajendra D </w:t>
      </w:r>
      <w:proofErr w:type="spellStart"/>
      <w:r w:rsidRPr="00E75985">
        <w:rPr>
          <w:rFonts w:asciiTheme="majorHAnsi" w:hAnsiTheme="majorHAnsi" w:cstheme="majorHAnsi"/>
          <w:sz w:val="16"/>
          <w:szCs w:val="16"/>
        </w:rPr>
        <w:t>Badgaiyan</w:t>
      </w:r>
      <w:proofErr w:type="spellEnd"/>
      <w:r w:rsidRPr="00E75985">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1339688C" w14:textId="77777777" w:rsidR="000700A8" w:rsidRPr="00334F3F" w:rsidRDefault="000700A8" w:rsidP="000700A8">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 xml:space="preserve">primary reward </w:t>
      </w:r>
      <w:proofErr w:type="gramStart"/>
      <w:r w:rsidRPr="00E75985">
        <w:rPr>
          <w:rFonts w:asciiTheme="majorHAnsi" w:hAnsiTheme="majorHAnsi" w:cstheme="majorHAnsi"/>
          <w:u w:val="single"/>
        </w:rPr>
        <w:t>functions</w:t>
      </w:r>
      <w:proofErr w:type="gramEnd"/>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w:t>
      </w:r>
      <w:proofErr w:type="gramStart"/>
      <w:r w:rsidRPr="00A43E4F">
        <w:rPr>
          <w:rFonts w:asciiTheme="majorHAnsi" w:hAnsiTheme="majorHAnsi" w:cstheme="majorHAnsi"/>
          <w:sz w:val="10"/>
        </w:rPr>
        <w:t>first of all</w:t>
      </w:r>
      <w:proofErr w:type="gramEnd"/>
      <w:r w:rsidRPr="00A43E4F">
        <w:rPr>
          <w:rFonts w:asciiTheme="majorHAnsi" w:hAnsiTheme="majorHAnsi" w:cstheme="majorHAnsi"/>
          <w:sz w:val="10"/>
        </w:rPr>
        <w:t xml:space="preserve">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 xml:space="preserve">any small edge will </w:t>
      </w:r>
      <w:r w:rsidRPr="00E75985">
        <w:rPr>
          <w:rFonts w:asciiTheme="majorHAnsi" w:hAnsiTheme="majorHAnsi" w:cstheme="majorHAnsi"/>
          <w:u w:val="single"/>
        </w:rPr>
        <w:lastRenderedPageBreak/>
        <w:t>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E75985">
        <w:rPr>
          <w:rFonts w:asciiTheme="majorHAnsi" w:hAnsiTheme="majorHAnsi" w:cstheme="majorHAnsi"/>
          <w:u w:val="single"/>
        </w:rPr>
        <w:t>Thus</w:t>
      </w:r>
      <w:proofErr w:type="gramEnd"/>
      <w:r w:rsidRPr="00E75985">
        <w:rPr>
          <w:rFonts w:asciiTheme="majorHAnsi" w:hAnsiTheme="majorHAnsi" w:cstheme="majorHAnsi"/>
          <w:u w:val="single"/>
        </w:rPr>
        <w:t xml:space="preserve">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w:t>
      </w:r>
      <w:proofErr w:type="spellStart"/>
      <w:r w:rsidRPr="00A43E4F">
        <w:rPr>
          <w:rFonts w:asciiTheme="majorHAnsi" w:hAnsiTheme="majorHAnsi" w:cstheme="majorHAnsi"/>
          <w:sz w:val="10"/>
        </w:rPr>
        <w:t>salutogenesis</w:t>
      </w:r>
      <w:proofErr w:type="spellEnd"/>
      <w:r w:rsidRPr="00A43E4F">
        <w:rPr>
          <w:rFonts w:asciiTheme="majorHAnsi" w:hAnsiTheme="majorHAnsi" w:cstheme="majorHAnsi"/>
          <w:sz w:val="10"/>
        </w:rPr>
        <w:t>, (</w:t>
      </w:r>
      <w:proofErr w:type="spellStart"/>
      <w:r w:rsidRPr="00A43E4F">
        <w:rPr>
          <w:rFonts w:asciiTheme="majorHAnsi" w:hAnsiTheme="majorHAnsi" w:cstheme="majorHAnsi"/>
          <w:sz w:val="10"/>
        </w:rPr>
        <w:t>salugenesis</w:t>
      </w:r>
      <w:proofErr w:type="spellEnd"/>
      <w:r w:rsidRPr="00A43E4F">
        <w:rPr>
          <w:rFonts w:asciiTheme="majorHAnsi" w:hAnsiTheme="majorHAnsi" w:cstheme="majorHAnsi"/>
          <w:sz w:val="10"/>
        </w:rPr>
        <w:t xml:space="preserve">).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43E4F">
        <w:rPr>
          <w:rFonts w:asciiTheme="majorHAnsi" w:hAnsiTheme="majorHAnsi" w:cstheme="majorHAnsi"/>
          <w:sz w:val="10"/>
        </w:rPr>
        <w:t>morphinergic</w:t>
      </w:r>
      <w:proofErr w:type="spellEnd"/>
      <w:r w:rsidRPr="00A43E4F">
        <w:rPr>
          <w:rFonts w:asciiTheme="majorHAnsi" w:hAnsiTheme="majorHAnsi" w:cstheme="maj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43E4F">
        <w:rPr>
          <w:rFonts w:asciiTheme="majorHAnsi" w:hAnsiTheme="majorHAnsi" w:cstheme="majorHAnsi"/>
          <w:sz w:val="10"/>
        </w:rPr>
        <w:t>hypodopaminergia</w:t>
      </w:r>
      <w:proofErr w:type="spellEnd"/>
      <w:r w:rsidRPr="00A43E4F">
        <w:rPr>
          <w:rFonts w:asciiTheme="majorHAnsi" w:hAnsiTheme="majorHAnsi" w:cstheme="majorHAnsi"/>
          <w:sz w:val="10"/>
        </w:rPr>
        <w:t xml:space="preserve"> [24]. Most would agree that pleasurable activities can stimulate personal growth and may help to induce healthy behavioral changes, including stress management [25]. The work of </w:t>
      </w:r>
      <w:proofErr w:type="spellStart"/>
      <w:r w:rsidRPr="00A43E4F">
        <w:rPr>
          <w:rFonts w:asciiTheme="majorHAnsi" w:hAnsiTheme="majorHAnsi" w:cstheme="majorHAnsi"/>
          <w:sz w:val="10"/>
        </w:rPr>
        <w:t>Esch</w:t>
      </w:r>
      <w:proofErr w:type="spellEnd"/>
      <w:r w:rsidRPr="00A43E4F">
        <w:rPr>
          <w:rFonts w:asciiTheme="majorHAnsi" w:hAnsiTheme="majorHAnsi" w:cstheme="maj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43E4F">
        <w:rPr>
          <w:rFonts w:asciiTheme="majorHAnsi" w:hAnsiTheme="majorHAnsi" w:cstheme="majorHAnsi"/>
          <w:sz w:val="10"/>
        </w:rPr>
        <w:t>As</w:t>
      </w:r>
      <w:proofErr w:type="gramEnd"/>
      <w:r w:rsidRPr="00A43E4F">
        <w:rPr>
          <w:rFonts w:asciiTheme="majorHAnsi" w:hAnsiTheme="majorHAnsi" w:cstheme="maj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43E4F">
        <w:rPr>
          <w:rFonts w:asciiTheme="majorHAnsi" w:hAnsiTheme="majorHAnsi" w:cstheme="majorHAnsi"/>
          <w:sz w:val="10"/>
        </w:rPr>
        <w:t>all of</w:t>
      </w:r>
      <w:proofErr w:type="gramEnd"/>
      <w:r w:rsidRPr="00A43E4F">
        <w:rPr>
          <w:rFonts w:asciiTheme="majorHAnsi" w:hAnsiTheme="majorHAnsi" w:cstheme="majorHAnsi"/>
          <w:sz w:val="10"/>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w:t>
      </w:r>
      <w:r w:rsidRPr="00E75985">
        <w:rPr>
          <w:rFonts w:asciiTheme="majorHAnsi" w:hAnsiTheme="majorHAnsi" w:cstheme="majorHAnsi"/>
          <w:u w:val="single"/>
        </w:rPr>
        <w:t xml:space="preserve">is organized like a computer keyboard, with </w:t>
      </w:r>
      <w:proofErr w:type="gramStart"/>
      <w:r w:rsidRPr="00E75985">
        <w:rPr>
          <w:rFonts w:asciiTheme="majorHAnsi" w:hAnsiTheme="majorHAnsi" w:cstheme="majorHAnsi"/>
          <w:u w:val="single"/>
        </w:rPr>
        <w:t>particular stimulus</w:t>
      </w:r>
      <w:proofErr w:type="gramEnd"/>
      <w:r w:rsidRPr="00E75985">
        <w:rPr>
          <w:rFonts w:asciiTheme="majorHAnsi" w:hAnsiTheme="majorHAnsi" w:cstheme="majorHAnsi"/>
          <w:u w:val="single"/>
        </w:rPr>
        <w:t xml:space="preserve">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w:t>
      </w:r>
      <w:proofErr w:type="gramStart"/>
      <w:r w:rsidRPr="00A43E4F">
        <w:rPr>
          <w:rFonts w:asciiTheme="majorHAnsi" w:hAnsiTheme="majorHAnsi" w:cstheme="majorHAnsi"/>
          <w:sz w:val="10"/>
        </w:rPr>
        <w:t>is</w:t>
      </w:r>
      <w:proofErr w:type="gramEnd"/>
      <w:r w:rsidRPr="00A43E4F">
        <w:rPr>
          <w:rFonts w:asciiTheme="majorHAnsi" w:hAnsiTheme="majorHAnsi" w:cstheme="majorHAnsi"/>
          <w:sz w:val="10"/>
        </w:rPr>
        <w:t xml:space="preserve"> surprising that many different sources of pleasure activate the same circuits between the </w:t>
      </w:r>
      <w:proofErr w:type="spellStart"/>
      <w:r w:rsidRPr="00A43E4F">
        <w:rPr>
          <w:rFonts w:asciiTheme="majorHAnsi" w:hAnsiTheme="majorHAnsi" w:cstheme="majorHAnsi"/>
          <w:sz w:val="10"/>
        </w:rPr>
        <w:t>mesocorticolimbic</w:t>
      </w:r>
      <w:proofErr w:type="spellEnd"/>
      <w:r w:rsidRPr="00A43E4F">
        <w:rPr>
          <w:rFonts w:asciiTheme="majorHAnsi" w:hAnsiTheme="majorHAnsi" w:cstheme="maj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(Figure 2). It is the cornerstone target to all addictions. The VTA is encompassed with neurons using glutamate, GABA, and dopamine.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is located within the ventral striatum and is divided into two sub-regions—the motor and limbic regions associated with its core and shell, respectively.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has spiny neurons that receive dopamine from the VTA and glutamate (a dopamine driver) from the hippocampus, </w:t>
      </w:r>
      <w:proofErr w:type="gramStart"/>
      <w:r w:rsidRPr="00A43E4F">
        <w:rPr>
          <w:rFonts w:asciiTheme="majorHAnsi" w:hAnsiTheme="majorHAnsi" w:cstheme="majorHAnsi"/>
          <w:sz w:val="10"/>
        </w:rPr>
        <w:t>amygdala</w:t>
      </w:r>
      <w:proofErr w:type="gramEnd"/>
      <w:r w:rsidRPr="00A43E4F">
        <w:rPr>
          <w:rFonts w:asciiTheme="majorHAnsi" w:hAnsiTheme="majorHAnsi" w:cstheme="majorHAnsi"/>
          <w:sz w:val="10"/>
        </w:rPr>
        <w:t xml:space="preserve"> and medial prefrontal cortex. Subsequently,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43E4F">
        <w:rPr>
          <w:rFonts w:asciiTheme="majorHAnsi" w:hAnsiTheme="majorHAnsi" w:cstheme="majorHAnsi"/>
          <w:sz w:val="10"/>
        </w:rPr>
        <w:t>hypodopaminergia</w:t>
      </w:r>
      <w:proofErr w:type="spellEnd"/>
      <w:r w:rsidRPr="00A43E4F">
        <w:rPr>
          <w:rFonts w:asciiTheme="majorHAnsi" w:hAnsiTheme="majorHAnsi" w:cstheme="majorHAnsi"/>
          <w:sz w:val="10"/>
        </w:rPr>
        <w:t xml:space="preserve">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w:t>
      </w:r>
      <w:proofErr w:type="spellStart"/>
      <w:r w:rsidRPr="00A43E4F">
        <w:rPr>
          <w:rFonts w:asciiTheme="majorHAnsi" w:hAnsiTheme="majorHAnsi" w:cstheme="majorHAnsi"/>
          <w:sz w:val="10"/>
        </w:rPr>
        <w:t>hedus</w:t>
      </w:r>
      <w:proofErr w:type="spellEnd"/>
      <w:r w:rsidRPr="00A43E4F">
        <w:rPr>
          <w:rFonts w:asciiTheme="majorHAnsi" w:hAnsiTheme="majorHAnsi" w:cstheme="majorHAnsi"/>
          <w:sz w:val="10"/>
        </w:rPr>
        <w:t xml:space="preserve"> is the term for “sweet”; and in Greek, </w:t>
      </w:r>
      <w:proofErr w:type="spellStart"/>
      <w:r w:rsidRPr="00A43E4F">
        <w:rPr>
          <w:rFonts w:asciiTheme="majorHAnsi" w:hAnsiTheme="majorHAnsi" w:cstheme="majorHAnsi"/>
          <w:sz w:val="10"/>
        </w:rPr>
        <w:t>hodone</w:t>
      </w:r>
      <w:proofErr w:type="spellEnd"/>
      <w:r w:rsidRPr="00A43E4F">
        <w:rPr>
          <w:rFonts w:asciiTheme="majorHAnsi" w:hAnsiTheme="majorHAnsi" w:cstheme="maj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A43E4F">
        <w:rPr>
          <w:rFonts w:asciiTheme="majorHAnsi" w:hAnsiTheme="majorHAnsi" w:cstheme="majorHAnsi"/>
          <w:sz w:val="10"/>
        </w:rPr>
        <w:t>In an attempt to</w:t>
      </w:r>
      <w:proofErr w:type="gramEnd"/>
      <w:r w:rsidRPr="00A43E4F">
        <w:rPr>
          <w:rFonts w:asciiTheme="majorHAnsi" w:hAnsiTheme="majorHAnsi" w:cstheme="majorHAnsi"/>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43E4F">
        <w:rPr>
          <w:rFonts w:asciiTheme="majorHAnsi" w:hAnsiTheme="majorHAnsi" w:cstheme="majorHAnsi"/>
          <w:sz w:val="10"/>
        </w:rPr>
        <w:t>a majority of</w:t>
      </w:r>
      <w:proofErr w:type="gramEnd"/>
      <w:r w:rsidRPr="00A43E4F">
        <w:rPr>
          <w:rFonts w:asciiTheme="majorHAnsi" w:hAnsiTheme="majorHAnsi" w:cstheme="majorHAnsi"/>
          <w:sz w:val="10"/>
        </w:rPr>
        <w:t xml:space="preserve"> the scientific evidence. Various neuroimaging studies have shown that anticipated behaviors such as sex and gaming, delicious foods and drugs of abuse all affect brain regions associated with reward </w:t>
      </w:r>
      <w:proofErr w:type="gramStart"/>
      <w:r w:rsidRPr="00A43E4F">
        <w:rPr>
          <w:rFonts w:asciiTheme="majorHAnsi" w:hAnsiTheme="majorHAnsi" w:cstheme="majorHAnsi"/>
          <w:sz w:val="10"/>
        </w:rPr>
        <w:t>networks, and</w:t>
      </w:r>
      <w:proofErr w:type="gramEnd"/>
      <w:r w:rsidRPr="00A43E4F">
        <w:rPr>
          <w:rFonts w:asciiTheme="majorHAnsi" w:hAnsiTheme="majorHAnsi" w:cstheme="majorHAnsi"/>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This activation of the brain reward networks (producing the ecstatic “high” that users seek). Although these circuits were initially thought to encode a set point of hedonic tone, it is now </w:t>
      </w:r>
      <w:proofErr w:type="gramStart"/>
      <w:r w:rsidRPr="00A43E4F">
        <w:rPr>
          <w:rFonts w:asciiTheme="majorHAnsi" w:hAnsiTheme="majorHAnsi" w:cstheme="majorHAnsi"/>
          <w:sz w:val="10"/>
        </w:rPr>
        <w:t>being considered to be</w:t>
      </w:r>
      <w:proofErr w:type="gramEnd"/>
      <w:r w:rsidRPr="00A43E4F">
        <w:rPr>
          <w:rFonts w:asciiTheme="majorHAnsi" w:hAnsiTheme="majorHAnsi" w:cstheme="majorHAnsi"/>
          <w:sz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43E4F">
        <w:rPr>
          <w:rFonts w:asciiTheme="majorHAnsi" w:hAnsiTheme="majorHAnsi" w:cstheme="majorHAnsi"/>
          <w:sz w:val="10"/>
        </w:rPr>
        <w:t>), and</w:t>
      </w:r>
      <w:proofErr w:type="gramEnd"/>
      <w:r w:rsidRPr="00A43E4F">
        <w:rPr>
          <w:rFonts w:asciiTheme="majorHAnsi" w:hAnsiTheme="majorHAnsi" w:cstheme="majorHAnsi"/>
          <w:sz w:val="10"/>
        </w:rPr>
        <w:t xml:space="preserve"> may have an additive effect on vulnerability to various addictions [48]. In this regard, </w:t>
      </w:r>
      <w:proofErr w:type="spellStart"/>
      <w:r w:rsidRPr="00A43E4F">
        <w:rPr>
          <w:rFonts w:asciiTheme="majorHAnsi" w:hAnsiTheme="majorHAnsi" w:cstheme="majorHAnsi"/>
          <w:sz w:val="10"/>
        </w:rPr>
        <w:t>Vanyukov</w:t>
      </w:r>
      <w:proofErr w:type="spellEnd"/>
      <w:r w:rsidRPr="00A43E4F">
        <w:rPr>
          <w:rFonts w:asciiTheme="majorHAnsi" w:hAnsiTheme="majorHAnsi" w:cstheme="maj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A43E4F">
        <w:rPr>
          <w:rFonts w:asciiTheme="majorHAnsi" w:hAnsiTheme="majorHAnsi" w:cstheme="majorHAnsi"/>
          <w:sz w:val="10"/>
        </w:rPr>
        <w:t>similar to</w:t>
      </w:r>
      <w:proofErr w:type="gramEnd"/>
      <w:r w:rsidRPr="00A43E4F">
        <w:rPr>
          <w:rFonts w:asciiTheme="majorHAnsi" w:hAnsiTheme="majorHAnsi" w:cstheme="majorHAnsi"/>
          <w:sz w:val="10"/>
        </w:rPr>
        <w:t xml:space="preserve">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A43E4F">
        <w:rPr>
          <w:rFonts w:asciiTheme="majorHAnsi" w:hAnsiTheme="majorHAnsi" w:cstheme="majorHAnsi"/>
          <w:sz w:val="10"/>
        </w:rPr>
        <w:t>Nenad</w:t>
      </w:r>
      <w:proofErr w:type="spellEnd"/>
      <w:r w:rsidRPr="00A43E4F">
        <w:rPr>
          <w:rFonts w:asciiTheme="majorHAnsi" w:hAnsiTheme="majorHAnsi" w:cstheme="majorHAnsi"/>
          <w:sz w:val="10"/>
        </w:rPr>
        <w:t xml:space="preserve"> </w:t>
      </w:r>
      <w:proofErr w:type="spellStart"/>
      <w:r w:rsidRPr="00A43E4F">
        <w:rPr>
          <w:rFonts w:asciiTheme="majorHAnsi" w:hAnsiTheme="majorHAnsi" w:cstheme="majorHAnsi"/>
          <w:sz w:val="10"/>
        </w:rPr>
        <w:t>Sestan</w:t>
      </w:r>
      <w:proofErr w:type="spellEnd"/>
      <w:r w:rsidRPr="00A43E4F">
        <w:rPr>
          <w:rFonts w:asciiTheme="majorHAnsi" w:hAnsiTheme="majorHAnsi" w:cstheme="maj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43E4F">
        <w:rPr>
          <w:rFonts w:asciiTheme="majorHAnsi" w:hAnsiTheme="majorHAnsi" w:cstheme="majorHAnsi"/>
          <w:sz w:val="10"/>
        </w:rPr>
        <w:t>Sestan</w:t>
      </w:r>
      <w:proofErr w:type="spellEnd"/>
      <w:r w:rsidRPr="00A43E4F">
        <w:rPr>
          <w:rFonts w:asciiTheme="majorHAnsi" w:hAnsiTheme="majorHAnsi" w:cstheme="maj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 xml:space="preserve">tyrosine hydroxylase (TH) for the enzyme, responsible </w:t>
      </w:r>
      <w:proofErr w:type="gramStart"/>
      <w:r w:rsidRPr="00E75985">
        <w:rPr>
          <w:rFonts w:asciiTheme="majorHAnsi" w:hAnsiTheme="majorHAnsi" w:cstheme="majorHAnsi"/>
          <w:u w:val="single"/>
        </w:rPr>
        <w:t>for the production of</w:t>
      </w:r>
      <w:proofErr w:type="gramEnd"/>
      <w:r w:rsidRPr="00E75985">
        <w:rPr>
          <w:rFonts w:asciiTheme="majorHAnsi" w:hAnsiTheme="majorHAnsi" w:cstheme="majorHAnsi"/>
          <w:u w:val="single"/>
        </w:rPr>
        <w:t xml:space="preserve">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 xml:space="preserve">system that responds to everything from sex, to </w:t>
      </w:r>
      <w:r w:rsidRPr="00E75985">
        <w:rPr>
          <w:rFonts w:asciiTheme="majorHAnsi" w:hAnsiTheme="majorHAnsi" w:cstheme="majorHAnsi"/>
          <w:u w:val="single"/>
        </w:rPr>
        <w:lastRenderedPageBreak/>
        <w:t>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w:t>
      </w:r>
      <w:proofErr w:type="gramStart"/>
      <w:r w:rsidRPr="00A43E4F">
        <w:rPr>
          <w:rFonts w:asciiTheme="majorHAnsi" w:hAnsiTheme="majorHAnsi" w:cstheme="majorHAnsi"/>
          <w:sz w:val="10"/>
        </w:rPr>
        <w:t>schizophrenia</w:t>
      </w:r>
      <w:proofErr w:type="gramEnd"/>
      <w:r w:rsidRPr="00A43E4F">
        <w:rPr>
          <w:rFonts w:asciiTheme="majorHAnsi" w:hAnsiTheme="majorHAnsi" w:cstheme="majorHAnsi"/>
          <w:sz w:val="10"/>
        </w:rPr>
        <w:t xml:space="preserve">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43E4F">
        <w:rPr>
          <w:rFonts w:asciiTheme="majorHAnsi" w:hAnsiTheme="majorHAnsi" w:cstheme="majorHAnsi"/>
          <w:sz w:val="10"/>
        </w:rPr>
        <w:t>alterlife</w:t>
      </w:r>
      <w:proofErr w:type="spellEnd"/>
      <w:r w:rsidRPr="00A43E4F">
        <w:rPr>
          <w:rFonts w:asciiTheme="majorHAnsi" w:hAnsiTheme="majorHAnsi" w:cstheme="majorHAnsi"/>
          <w:sz w:val="10"/>
        </w:rPr>
        <w:t xml:space="preserv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43E4F">
        <w:rPr>
          <w:rFonts w:asciiTheme="majorHAnsi" w:hAnsiTheme="majorHAnsi" w:cstheme="majorHAnsi"/>
          <w:sz w:val="10"/>
        </w:rPr>
        <w:t>shilting</w:t>
      </w:r>
      <w:proofErr w:type="spellEnd"/>
      <w:r w:rsidRPr="00A43E4F">
        <w:rPr>
          <w:rFonts w:asciiTheme="majorHAnsi" w:hAnsiTheme="majorHAnsi" w:cstheme="maj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6C906A" w14:textId="77777777" w:rsidR="000700A8" w:rsidRPr="00CE11B7" w:rsidRDefault="000700A8" w:rsidP="000700A8">
      <w:pPr>
        <w:pStyle w:val="Heading4"/>
      </w:pPr>
      <w:r w:rsidRPr="00CE11B7">
        <w:t>The standard is maximizing life. Prefer it:</w:t>
      </w:r>
    </w:p>
    <w:p w14:paraId="48AE4309" w14:textId="77777777" w:rsidR="002A411D" w:rsidRDefault="000700A8" w:rsidP="000700A8">
      <w:pPr>
        <w:pStyle w:val="Heading4"/>
      </w:pPr>
      <w:r w:rsidRPr="00CE11B7">
        <w:t xml:space="preserve">Actor </w:t>
      </w:r>
      <w:r>
        <w:t>spec</w:t>
      </w:r>
      <w:r w:rsidRPr="00CE11B7">
        <w:t xml:space="preserve">: util is the best for governments, which is the actor in the </w:t>
      </w:r>
      <w:proofErr w:type="spellStart"/>
      <w:r w:rsidRPr="00CE11B7">
        <w:t>rez</w:t>
      </w:r>
      <w:proofErr w:type="spellEnd"/>
      <w:r w:rsidRPr="00CE11B7">
        <w:t xml:space="preserve"> –</w:t>
      </w:r>
    </w:p>
    <w:p w14:paraId="604E999E" w14:textId="77777777" w:rsidR="002A411D" w:rsidRPr="00C7794F" w:rsidRDefault="002A411D" w:rsidP="002A411D">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2682B13" w14:textId="77777777" w:rsidR="002A411D" w:rsidRDefault="002A411D" w:rsidP="002A411D">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w:t>
      </w:r>
      <w:r w:rsidRPr="00C7794F">
        <w:rPr>
          <w:sz w:val="16"/>
        </w:rPr>
        <w:lastRenderedPageBreak/>
        <w:t xml:space="preserve">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0BECE5EA" w14:textId="16013DD8" w:rsidR="000700A8" w:rsidRPr="00CE11B7" w:rsidRDefault="000700A8" w:rsidP="000700A8">
      <w:pPr>
        <w:pStyle w:val="Heading4"/>
      </w:pPr>
      <w:r w:rsidRPr="00CE11B7">
        <w:t xml:space="preserve"> multiple warrants: </w:t>
      </w:r>
    </w:p>
    <w:p w14:paraId="1A3CE65A" w14:textId="77777777" w:rsidR="000700A8" w:rsidRDefault="000700A8" w:rsidP="000700A8">
      <w:pPr>
        <w:pStyle w:val="Heading4"/>
        <w:ind w:left="720"/>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00E24953" w14:textId="705CDEFF" w:rsidR="000700A8" w:rsidRPr="00402E94" w:rsidRDefault="000700A8" w:rsidP="000700A8">
      <w:pPr>
        <w:pStyle w:val="Heading4"/>
        <w:ind w:left="720"/>
      </w:pPr>
      <w:r>
        <w:t>[</w:t>
      </w:r>
      <w:r w:rsidR="002A411D">
        <w:t>b</w:t>
      </w:r>
      <w:r>
        <w:t xml:space="preserve">] No act omission distinction – governments are responsible for everything in the public sphere and have yes/no </w:t>
      </w:r>
      <w:proofErr w:type="gramStart"/>
      <w:r>
        <w:t>bills</w:t>
      </w:r>
      <w:proofErr w:type="gramEnd"/>
      <w:r>
        <w:t xml:space="preserve"> so inaction is an implicit authorization of action.</w:t>
      </w:r>
    </w:p>
    <w:p w14:paraId="6573AC65" w14:textId="39367A8F" w:rsidR="000700A8" w:rsidRDefault="000700A8" w:rsidP="002A411D">
      <w:pPr>
        <w:pStyle w:val="Heading4"/>
        <w:ind w:left="720"/>
      </w:pPr>
      <w:r w:rsidRPr="00CE11B7">
        <w:rPr>
          <w:rFonts w:eastAsia="Times New Roman"/>
          <w:shd w:val="clear" w:color="auto" w:fill="FFFFFF"/>
        </w:rPr>
        <w:t>[</w:t>
      </w:r>
      <w:r w:rsidR="002A411D">
        <w:rPr>
          <w:rFonts w:eastAsia="Times New Roman"/>
          <w:shd w:val="clear" w:color="auto" w:fill="FFFFFF"/>
        </w:rPr>
        <w:t>c</w:t>
      </w:r>
      <w:r w:rsidRPr="0076643E">
        <w:t xml:space="preserve">] Reject calc indicts—they’re functionally NIBs that everyone knows are silly but skew the </w:t>
      </w:r>
      <w:proofErr w:type="spellStart"/>
      <w:r w:rsidRPr="0076643E">
        <w:t>aff</w:t>
      </w:r>
      <w:proofErr w:type="spellEnd"/>
      <w:r w:rsidRPr="0076643E">
        <w:t xml:space="preserve"> and move the debate away from the topic and actual philosophical debate, killing valuable education. All indicts assume the </w:t>
      </w:r>
      <w:proofErr w:type="spellStart"/>
      <w:r w:rsidRPr="0076643E">
        <w:t>Aff</w:t>
      </w:r>
      <w:proofErr w:type="spellEnd"/>
      <w:r w:rsidRPr="0076643E">
        <w:t xml:space="preserve"> is true</w:t>
      </w:r>
      <w:r>
        <w:t>.</w:t>
      </w:r>
    </w:p>
    <w:p w14:paraId="48A81FAB" w14:textId="5E448FDA" w:rsidR="000700A8" w:rsidRDefault="000700A8" w:rsidP="002A411D">
      <w:pPr>
        <w:pStyle w:val="Heading4"/>
      </w:pPr>
      <w:r w:rsidRPr="00CE11B7">
        <w:t>[2] Death outweighs— A] agents can’t act if they fear for their bodily securit</w:t>
      </w:r>
      <w:r>
        <w:t>y.</w:t>
      </w:r>
      <w:r w:rsidRPr="00CE11B7">
        <w:t xml:space="preserve"> </w:t>
      </w:r>
    </w:p>
    <w:p w14:paraId="58C4EE92" w14:textId="77777777" w:rsidR="002A411D" w:rsidRPr="002A411D" w:rsidRDefault="002A411D" w:rsidP="002A411D"/>
    <w:p w14:paraId="74D3C773" w14:textId="77777777" w:rsidR="000700A8" w:rsidRPr="00CE11B7" w:rsidRDefault="000700A8" w:rsidP="000700A8">
      <w:pPr>
        <w:pStyle w:val="Heading3"/>
        <w:rPr>
          <w:rStyle w:val="StyleUnderline"/>
          <w:rFonts w:cstheme="majorHAnsi"/>
          <w:b w:val="0"/>
          <w:sz w:val="32"/>
        </w:rPr>
      </w:pPr>
      <w:proofErr w:type="spellStart"/>
      <w:r w:rsidRPr="00CE11B7">
        <w:rPr>
          <w:rStyle w:val="StyleUnderline"/>
          <w:rFonts w:cstheme="majorHAnsi"/>
          <w:sz w:val="32"/>
        </w:rPr>
        <w:lastRenderedPageBreak/>
        <w:t>U</w:t>
      </w:r>
      <w:r>
        <w:rPr>
          <w:rStyle w:val="StyleUnderline"/>
          <w:rFonts w:cstheme="majorHAnsi"/>
          <w:sz w:val="32"/>
        </w:rPr>
        <w:t>nderview</w:t>
      </w:r>
      <w:proofErr w:type="spellEnd"/>
    </w:p>
    <w:p w14:paraId="7B9776CB" w14:textId="77777777" w:rsidR="000700A8" w:rsidRDefault="000700A8" w:rsidP="000700A8">
      <w:pPr>
        <w:pStyle w:val="Heading4"/>
      </w:pPr>
      <w:r w:rsidRPr="00CE11B7">
        <w:t xml:space="preserve">1] </w:t>
      </w:r>
      <w:proofErr w:type="spellStart"/>
      <w:r w:rsidRPr="00CE11B7">
        <w:t>Aff</w:t>
      </w:r>
      <w:proofErr w:type="spellEnd"/>
      <w:r w:rsidRPr="00CE11B7">
        <w:t xml:space="preserve"> gets 1AR theory since the neg can be infinitely abusive and I can’t check back. </w:t>
      </w:r>
      <w:proofErr w:type="spellStart"/>
      <w:r w:rsidRPr="00CE11B7">
        <w:t>Aff</w:t>
      </w:r>
      <w:proofErr w:type="spellEnd"/>
      <w:r w:rsidRPr="00CE11B7">
        <w:t xml:space="preserve"> theory is drop the debater, competing </w:t>
      </w:r>
      <w:proofErr w:type="spellStart"/>
      <w:r w:rsidRPr="00CE11B7">
        <w:t>interps</w:t>
      </w:r>
      <w:proofErr w:type="spellEnd"/>
      <w:r w:rsidRPr="00CE11B7">
        <w:t>,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p>
    <w:p w14:paraId="7CB538DD" w14:textId="77777777" w:rsidR="000700A8" w:rsidRDefault="000700A8" w:rsidP="000700A8"/>
    <w:p w14:paraId="4F535E83" w14:textId="77777777" w:rsidR="000700A8" w:rsidRDefault="000700A8" w:rsidP="000700A8">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4C5D948A" w14:textId="77777777" w:rsidR="000700A8" w:rsidRPr="00A809F8" w:rsidRDefault="000700A8" w:rsidP="000700A8"/>
    <w:p w14:paraId="3D1860E1" w14:textId="77777777" w:rsidR="000700A8" w:rsidRDefault="000700A8" w:rsidP="000700A8">
      <w:pPr>
        <w:pStyle w:val="Heading4"/>
      </w:pPr>
      <w:r>
        <w:rPr>
          <w:rStyle w:val="Style13ptBold"/>
          <w:b/>
          <w:sz w:val="28"/>
        </w:rPr>
        <w:t>3</w:t>
      </w:r>
      <w:r w:rsidRPr="00CE11B7">
        <w:rPr>
          <w:rStyle w:val="Style13ptBold"/>
          <w:b/>
          <w:sz w:val="28"/>
        </w:rPr>
        <w:t xml:space="preserve">]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p>
    <w:p w14:paraId="6B495D0B" w14:textId="77777777" w:rsidR="000700A8" w:rsidRDefault="000700A8" w:rsidP="000700A8"/>
    <w:p w14:paraId="617B8240" w14:textId="189EFC27" w:rsidR="002A411D" w:rsidRDefault="002A411D" w:rsidP="002A411D">
      <w:pPr>
        <w:pStyle w:val="Heading4"/>
        <w:rPr>
          <w:rFonts w:cs="Calibri"/>
        </w:rPr>
      </w:pPr>
      <w:r>
        <w:rPr>
          <w:rFonts w:cs="Calibri"/>
        </w:rPr>
        <w:t>4</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w:t>
      </w:r>
      <w:proofErr w:type="spellStart"/>
      <w:r w:rsidRPr="00361031">
        <w:rPr>
          <w:rFonts w:cs="Calibri"/>
        </w:rPr>
        <w:t>rez</w:t>
      </w:r>
      <w:proofErr w:type="spellEnd"/>
      <w:r w:rsidRPr="00361031">
        <w:rPr>
          <w:rFonts w:cs="Calibri"/>
        </w:rPr>
        <w:t xml:space="preserve"> flaw </w:t>
      </w:r>
      <w:proofErr w:type="spellStart"/>
      <w:r w:rsidRPr="00361031">
        <w:rPr>
          <w:rFonts w:cs="Calibri"/>
        </w:rPr>
        <w:t>args</w:t>
      </w:r>
      <w:proofErr w:type="spellEnd"/>
      <w:r w:rsidRPr="00361031">
        <w:rPr>
          <w:rFonts w:cs="Calibri"/>
        </w:rPr>
        <w:t xml:space="preserve">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w:t>
      </w:r>
      <w:proofErr w:type="spellStart"/>
      <w:r w:rsidRPr="00361031">
        <w:rPr>
          <w:rFonts w:cs="Calibri"/>
        </w:rPr>
        <w:t>aff</w:t>
      </w:r>
      <w:proofErr w:type="spellEnd"/>
      <w:r w:rsidRPr="00361031">
        <w:rPr>
          <w:rFonts w:cs="Calibri"/>
        </w:rPr>
        <w:t xml:space="preserve">, but the </w:t>
      </w:r>
      <w:proofErr w:type="spellStart"/>
      <w:r w:rsidRPr="00361031">
        <w:rPr>
          <w:rFonts w:cs="Calibri"/>
        </w:rPr>
        <w:t>aff</w:t>
      </w:r>
      <w:proofErr w:type="spellEnd"/>
      <w:r w:rsidRPr="00361031">
        <w:rPr>
          <w:rFonts w:cs="Calibri"/>
        </w:rPr>
        <w:t xml:space="preserve"> has to defend every part, which gives the neg too much ground, C] </w:t>
      </w:r>
      <w:r w:rsidRPr="00361031">
        <w:rPr>
          <w:rFonts w:cs="Calibri"/>
          <w:u w:val="single"/>
        </w:rPr>
        <w:t>inclusion</w:t>
      </w:r>
      <w:r w:rsidRPr="00361031">
        <w:rPr>
          <w:rFonts w:cs="Calibri"/>
        </w:rPr>
        <w:t xml:space="preserve"> – truth testing says </w:t>
      </w:r>
      <w:proofErr w:type="spellStart"/>
      <w:r w:rsidRPr="00361031">
        <w:rPr>
          <w:rFonts w:cs="Calibri"/>
        </w:rPr>
        <w:t>rez</w:t>
      </w:r>
      <w:proofErr w:type="spellEnd"/>
      <w:r w:rsidRPr="00361031">
        <w:rPr>
          <w:rFonts w:cs="Calibri"/>
        </w:rPr>
        <w:t xml:space="preserve"> is only thing that’s relevant which excludes </w:t>
      </w:r>
      <w:proofErr w:type="spellStart"/>
      <w:r w:rsidRPr="00361031">
        <w:rPr>
          <w:rFonts w:cs="Calibri"/>
        </w:rPr>
        <w:t>ks</w:t>
      </w:r>
      <w:proofErr w:type="spellEnd"/>
      <w:r w:rsidRPr="00361031">
        <w:rPr>
          <w:rFonts w:cs="Calibri"/>
        </w:rPr>
        <w:t xml:space="preserve"> – either only the </w:t>
      </w:r>
      <w:proofErr w:type="spellStart"/>
      <w:r w:rsidRPr="00361031">
        <w:rPr>
          <w:rFonts w:cs="Calibri"/>
        </w:rPr>
        <w:t>rez</w:t>
      </w:r>
      <w:proofErr w:type="spellEnd"/>
      <w:r w:rsidRPr="00361031">
        <w:rPr>
          <w:rFonts w:cs="Calibri"/>
        </w:rPr>
        <w:t xml:space="preserve"> matters so we can’t punish slurs, or people should get dropped for making debate unsafe which proves other things matter </w:t>
      </w:r>
      <w:r>
        <w:rPr>
          <w:rFonts w:cs="Calibri"/>
        </w:rPr>
        <w:t>D] Text</w:t>
      </w:r>
    </w:p>
    <w:p w14:paraId="5A40B5E1" w14:textId="77777777" w:rsidR="002A411D" w:rsidRDefault="002A411D" w:rsidP="002A411D">
      <w:pPr>
        <w:pStyle w:val="Heading4"/>
        <w:rPr>
          <w:rFonts w:asciiTheme="minorHAnsi" w:eastAsia="Calibri" w:hAnsiTheme="minorHAnsi" w:cstheme="minorHAnsi"/>
        </w:rPr>
      </w:pPr>
    </w:p>
    <w:p w14:paraId="6C95009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4E"/>
    <w:family w:val="auto"/>
    <w:pitch w:val="variable"/>
    <w:sig w:usb0="00000001" w:usb1="08070000" w:usb2="00000010" w:usb3="00000000" w:csb0="00020000"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4"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9"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38"/>
  </w:num>
  <w:num w:numId="14">
    <w:abstractNumId w:val="12"/>
  </w:num>
  <w:num w:numId="15">
    <w:abstractNumId w:val="30"/>
  </w:num>
  <w:num w:numId="16">
    <w:abstractNumId w:val="16"/>
  </w:num>
  <w:num w:numId="17">
    <w:abstractNumId w:val="32"/>
  </w:num>
  <w:num w:numId="18">
    <w:abstractNumId w:val="34"/>
  </w:num>
  <w:num w:numId="19">
    <w:abstractNumId w:val="15"/>
  </w:num>
  <w:num w:numId="20">
    <w:abstractNumId w:val="28"/>
  </w:num>
  <w:num w:numId="21">
    <w:abstractNumId w:val="19"/>
  </w:num>
  <w:num w:numId="22">
    <w:abstractNumId w:val="36"/>
  </w:num>
  <w:num w:numId="23">
    <w:abstractNumId w:val="21"/>
  </w:num>
  <w:num w:numId="24">
    <w:abstractNumId w:val="18"/>
  </w:num>
  <w:num w:numId="25">
    <w:abstractNumId w:val="14"/>
  </w:num>
  <w:num w:numId="26">
    <w:abstractNumId w:val="27"/>
  </w:num>
  <w:num w:numId="27">
    <w:abstractNumId w:val="31"/>
  </w:num>
  <w:num w:numId="28">
    <w:abstractNumId w:val="22"/>
  </w:num>
  <w:num w:numId="29">
    <w:abstractNumId w:val="11"/>
  </w:num>
  <w:num w:numId="30">
    <w:abstractNumId w:val="33"/>
  </w:num>
  <w:num w:numId="31">
    <w:abstractNumId w:val="39"/>
  </w:num>
  <w:num w:numId="32">
    <w:abstractNumId w:val="23"/>
  </w:num>
  <w:num w:numId="33">
    <w:abstractNumId w:val="13"/>
  </w:num>
  <w:num w:numId="34">
    <w:abstractNumId w:val="35"/>
  </w:num>
  <w:num w:numId="35">
    <w:abstractNumId w:val="37"/>
  </w:num>
  <w:num w:numId="36">
    <w:abstractNumId w:val="25"/>
  </w:num>
  <w:num w:numId="37">
    <w:abstractNumId w:val="29"/>
  </w:num>
  <w:num w:numId="38">
    <w:abstractNumId w:val="26"/>
  </w:num>
  <w:num w:numId="39">
    <w:abstractNumId w:val="24"/>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00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0A8"/>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11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DB3"/>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0B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3F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F1D"/>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274"/>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682702"/>
  <w14:defaultImageDpi w14:val="300"/>
  <w15:docId w15:val="{D6755AAA-8AA9-B04F-8D07-FDE2277A9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63F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163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63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8163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163F5"/>
    <w:pPr>
      <w:keepNext/>
      <w:keepLines/>
      <w:spacing w:before="40" w:after="0"/>
      <w:outlineLvl w:val="3"/>
    </w:pPr>
    <w:rPr>
      <w:rFonts w:eastAsiaTheme="majorEastAsia" w:cstheme="majorBidi"/>
      <w:b/>
      <w:bCs/>
      <w:sz w:val="26"/>
      <w:szCs w:val="26"/>
    </w:rPr>
  </w:style>
  <w:style w:type="paragraph" w:styleId="Heading5">
    <w:name w:val="heading 5"/>
    <w:aliases w:val="A Tagline,A Tag,Heading -1,B Tagline"/>
    <w:basedOn w:val="Normal"/>
    <w:next w:val="Normal"/>
    <w:link w:val="Heading5Char"/>
    <w:autoRedefine/>
    <w:uiPriority w:val="9"/>
    <w:unhideWhenUsed/>
    <w:qFormat/>
    <w:rsid w:val="000700A8"/>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0700A8"/>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0700A8"/>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8163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63F5"/>
  </w:style>
  <w:style w:type="character" w:customStyle="1" w:styleId="Heading1Char">
    <w:name w:val="Heading 1 Char"/>
    <w:aliases w:val="Pocket Char"/>
    <w:basedOn w:val="DefaultParagraphFont"/>
    <w:link w:val="Heading1"/>
    <w:uiPriority w:val="9"/>
    <w:rsid w:val="008163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63F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163F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163F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163F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8163F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8163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163F5"/>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8163F5"/>
    <w:rPr>
      <w:color w:val="auto"/>
      <w:u w:val="none"/>
    </w:rPr>
  </w:style>
  <w:style w:type="paragraph" w:styleId="DocumentMap">
    <w:name w:val="Document Map"/>
    <w:basedOn w:val="Normal"/>
    <w:link w:val="DocumentMapChar"/>
    <w:uiPriority w:val="99"/>
    <w:semiHidden/>
    <w:unhideWhenUsed/>
    <w:rsid w:val="008163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63F5"/>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0700A8"/>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0700A8"/>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0700A8"/>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0700A8"/>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700A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0700A8"/>
    <w:pPr>
      <w:ind w:left="720"/>
      <w:contextualSpacing/>
    </w:pPr>
  </w:style>
  <w:style w:type="character" w:styleId="UnresolvedMention">
    <w:name w:val="Unresolved Mention"/>
    <w:basedOn w:val="DefaultParagraphFont"/>
    <w:uiPriority w:val="99"/>
    <w:semiHidden/>
    <w:unhideWhenUsed/>
    <w:rsid w:val="000700A8"/>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0700A8"/>
    <w:rPr>
      <w:vertAlign w:val="superscript"/>
    </w:rPr>
  </w:style>
  <w:style w:type="paragraph" w:styleId="FootnoteText">
    <w:name w:val="footnote text"/>
    <w:basedOn w:val="Normal"/>
    <w:link w:val="FootnoteTextChar"/>
    <w:uiPriority w:val="99"/>
    <w:unhideWhenUsed/>
    <w:qFormat/>
    <w:rsid w:val="000700A8"/>
    <w:rPr>
      <w:rFonts w:ascii="Georgia" w:hAnsi="Georgia"/>
    </w:rPr>
  </w:style>
  <w:style w:type="character" w:customStyle="1" w:styleId="FootnoteTextChar">
    <w:name w:val="Footnote Text Char"/>
    <w:basedOn w:val="DefaultParagraphFont"/>
    <w:link w:val="FootnoteText"/>
    <w:uiPriority w:val="99"/>
    <w:rsid w:val="000700A8"/>
    <w:rPr>
      <w:rFonts w:ascii="Georgia" w:hAnsi="Georgia"/>
      <w:sz w:val="22"/>
    </w:rPr>
  </w:style>
  <w:style w:type="character" w:customStyle="1" w:styleId="underline">
    <w:name w:val="underline"/>
    <w:qFormat/>
    <w:rsid w:val="000700A8"/>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700A8"/>
    <w:rPr>
      <w:rFonts w:eastAsiaTheme="minorHAnsi"/>
      <w:sz w:val="22"/>
      <w:szCs w:val="22"/>
      <w:u w:val="single"/>
    </w:rPr>
  </w:style>
  <w:style w:type="character" w:customStyle="1" w:styleId="cardChar">
    <w:name w:val="card Char"/>
    <w:basedOn w:val="DefaultParagraphFont"/>
    <w:uiPriority w:val="1"/>
    <w:rsid w:val="000700A8"/>
    <w:rPr>
      <w:rFonts w:ascii="Calibri" w:hAnsi="Calibri"/>
      <w:sz w:val="16"/>
      <w:szCs w:val="20"/>
    </w:rPr>
  </w:style>
  <w:style w:type="paragraph" w:customStyle="1" w:styleId="Underline2">
    <w:name w:val="Underline2"/>
    <w:basedOn w:val="Normal"/>
    <w:link w:val="Underline2Char"/>
    <w:autoRedefine/>
    <w:uiPriority w:val="4"/>
    <w:qFormat/>
    <w:rsid w:val="000700A8"/>
    <w:rPr>
      <w:b/>
      <w:u w:val="single"/>
    </w:rPr>
  </w:style>
  <w:style w:type="character" w:customStyle="1" w:styleId="Underline2Char">
    <w:name w:val="Underline2 Char"/>
    <w:basedOn w:val="DefaultParagraphFont"/>
    <w:link w:val="Underline2"/>
    <w:uiPriority w:val="4"/>
    <w:rsid w:val="000700A8"/>
    <w:rPr>
      <w:rFonts w:ascii="Calibri" w:hAnsi="Calibri"/>
      <w:b/>
      <w:sz w:val="22"/>
      <w:u w:val="single"/>
    </w:rPr>
  </w:style>
  <w:style w:type="character" w:customStyle="1" w:styleId="apple-converted-space">
    <w:name w:val="apple-converted-space"/>
    <w:basedOn w:val="DefaultParagraphFont"/>
    <w:rsid w:val="000700A8"/>
  </w:style>
  <w:style w:type="character" w:customStyle="1" w:styleId="grame">
    <w:name w:val="grame"/>
    <w:basedOn w:val="DefaultParagraphFont"/>
    <w:rsid w:val="000700A8"/>
  </w:style>
  <w:style w:type="character" w:customStyle="1" w:styleId="spelle">
    <w:name w:val="spelle"/>
    <w:basedOn w:val="DefaultParagraphFont"/>
    <w:rsid w:val="000700A8"/>
  </w:style>
  <w:style w:type="paragraph" w:customStyle="1" w:styleId="UnderlinePara">
    <w:name w:val="Underline Para"/>
    <w:basedOn w:val="Normal"/>
    <w:uiPriority w:val="1"/>
    <w:qFormat/>
    <w:rsid w:val="000700A8"/>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0700A8"/>
    <w:pPr>
      <w:spacing w:before="100" w:beforeAutospacing="1" w:after="100" w:afterAutospacing="1"/>
    </w:pPr>
    <w:rPr>
      <w:lang w:eastAsia="zh-CN"/>
    </w:rPr>
  </w:style>
  <w:style w:type="character" w:styleId="Strong">
    <w:name w:val="Strong"/>
    <w:basedOn w:val="DefaultParagraphFont"/>
    <w:uiPriority w:val="22"/>
    <w:qFormat/>
    <w:rsid w:val="000700A8"/>
    <w:rPr>
      <w:b/>
      <w:bCs/>
    </w:rPr>
  </w:style>
  <w:style w:type="character" w:customStyle="1" w:styleId="LinedDown">
    <w:name w:val="Lined Down"/>
    <w:qFormat/>
    <w:rsid w:val="000700A8"/>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0700A8"/>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0700A8"/>
    <w:rPr>
      <w:rFonts w:ascii="Arial" w:hAnsi="Arial"/>
      <w:b/>
      <w:sz w:val="20"/>
      <w:u w:val="single"/>
      <w:bdr w:val="single" w:sz="8" w:space="0" w:color="auto"/>
    </w:rPr>
  </w:style>
  <w:style w:type="paragraph" w:customStyle="1" w:styleId="Body">
    <w:name w:val="Body"/>
    <w:autoRedefine/>
    <w:rsid w:val="000700A8"/>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0700A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st">
    <w:name w:val="st"/>
    <w:basedOn w:val="DefaultParagraphFont"/>
    <w:rsid w:val="000700A8"/>
  </w:style>
  <w:style w:type="character" w:customStyle="1" w:styleId="FontStyle39">
    <w:name w:val="Font Style39"/>
    <w:uiPriority w:val="99"/>
    <w:rsid w:val="000700A8"/>
    <w:rPr>
      <w:rFonts w:ascii="Constantia" w:hAnsi="Constantia" w:cs="Constantia"/>
      <w:b/>
      <w:bCs/>
      <w:sz w:val="18"/>
      <w:szCs w:val="18"/>
    </w:rPr>
  </w:style>
  <w:style w:type="character" w:customStyle="1" w:styleId="CharChar7">
    <w:name w:val="Char Char7"/>
    <w:rsid w:val="000700A8"/>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0700A8"/>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0700A8"/>
    <w:pPr>
      <w:outlineLvl w:val="0"/>
    </w:pPr>
    <w:rPr>
      <w:rFonts w:asciiTheme="minorHAnsi" w:hAnsiTheme="minorHAnsi"/>
      <w:u w:val="single"/>
    </w:rPr>
  </w:style>
  <w:style w:type="character" w:customStyle="1" w:styleId="TitleChar1">
    <w:name w:val="Title Char1"/>
    <w:basedOn w:val="DefaultParagraphFont"/>
    <w:uiPriority w:val="99"/>
    <w:rsid w:val="000700A8"/>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0700A8"/>
    <w:rPr>
      <w:rFonts w:ascii="Times New Roman" w:eastAsia="Times New Roman" w:hAnsi="Times New Roman" w:cs="Times New Roman"/>
      <w:b/>
      <w:bCs/>
      <w:sz w:val="20"/>
      <w:u w:val="single"/>
    </w:rPr>
  </w:style>
  <w:style w:type="character" w:customStyle="1" w:styleId="cite">
    <w:name w:val="cite"/>
    <w:rsid w:val="000700A8"/>
    <w:rPr>
      <w:rFonts w:ascii="Times New Roman" w:hAnsi="Times New Roman"/>
      <w:b/>
      <w:sz w:val="24"/>
    </w:rPr>
  </w:style>
  <w:style w:type="paragraph" w:styleId="Revision">
    <w:name w:val="Revision"/>
    <w:hidden/>
    <w:uiPriority w:val="99"/>
    <w:semiHidden/>
    <w:rsid w:val="000700A8"/>
    <w:rPr>
      <w:rFonts w:ascii="Calibri" w:hAnsi="Calibri" w:cs="Arial"/>
      <w:sz w:val="22"/>
    </w:rPr>
  </w:style>
  <w:style w:type="character" w:customStyle="1" w:styleId="skimlinks-unlinked">
    <w:name w:val="skimlinks-unlinked"/>
    <w:basedOn w:val="DefaultParagraphFont"/>
    <w:rsid w:val="000700A8"/>
  </w:style>
  <w:style w:type="character" w:customStyle="1" w:styleId="BalloonTextChar">
    <w:name w:val="Balloon Text Char"/>
    <w:basedOn w:val="DefaultParagraphFont"/>
    <w:link w:val="BalloonText"/>
    <w:uiPriority w:val="99"/>
    <w:semiHidden/>
    <w:rsid w:val="000700A8"/>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0700A8"/>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0700A8"/>
    <w:rPr>
      <w:rFonts w:ascii="Times New Roman" w:hAnsi="Times New Roman" w:cs="Times New Roman"/>
      <w:sz w:val="18"/>
      <w:szCs w:val="18"/>
    </w:rPr>
  </w:style>
  <w:style w:type="paragraph" w:customStyle="1" w:styleId="Nothing">
    <w:name w:val="Nothing"/>
    <w:link w:val="NothingChar"/>
    <w:qFormat/>
    <w:rsid w:val="000700A8"/>
    <w:pPr>
      <w:jc w:val="both"/>
    </w:pPr>
    <w:rPr>
      <w:rFonts w:ascii="Times New Roman" w:eastAsia="Times New Roman" w:hAnsi="Times New Roman" w:cs="Times New Roman"/>
      <w:sz w:val="20"/>
    </w:rPr>
  </w:style>
  <w:style w:type="character" w:customStyle="1" w:styleId="NothingChar">
    <w:name w:val="Nothing Char"/>
    <w:link w:val="Nothing"/>
    <w:locked/>
    <w:rsid w:val="000700A8"/>
    <w:rPr>
      <w:rFonts w:ascii="Times New Roman" w:eastAsia="Times New Roman" w:hAnsi="Times New Roman" w:cs="Times New Roman"/>
      <w:sz w:val="20"/>
    </w:rPr>
  </w:style>
  <w:style w:type="paragraph" w:customStyle="1" w:styleId="slate-paragraph">
    <w:name w:val="slate-paragraph"/>
    <w:basedOn w:val="Normal"/>
    <w:rsid w:val="000700A8"/>
    <w:pPr>
      <w:spacing w:before="100" w:beforeAutospacing="1" w:after="100" w:afterAutospacing="1"/>
    </w:pPr>
    <w:rPr>
      <w:rFonts w:cs="Arial"/>
    </w:rPr>
  </w:style>
  <w:style w:type="paragraph" w:customStyle="1" w:styleId="megaarticlebodyfirst-p2htdt">
    <w:name w:val="megaarticlebody_first-p_2htdt"/>
    <w:basedOn w:val="Normal"/>
    <w:rsid w:val="000700A8"/>
    <w:pPr>
      <w:spacing w:before="100" w:beforeAutospacing="1" w:after="100" w:afterAutospacing="1"/>
    </w:pPr>
  </w:style>
  <w:style w:type="paragraph" w:customStyle="1" w:styleId="p1">
    <w:name w:val="p1"/>
    <w:basedOn w:val="Normal"/>
    <w:rsid w:val="000700A8"/>
    <w:rPr>
      <w:rFonts w:cs="Arial"/>
      <w:sz w:val="20"/>
      <w:szCs w:val="20"/>
    </w:rPr>
  </w:style>
  <w:style w:type="paragraph" w:customStyle="1" w:styleId="underlined">
    <w:name w:val="underlined"/>
    <w:next w:val="Normal"/>
    <w:link w:val="underlinedChar"/>
    <w:autoRedefine/>
    <w:rsid w:val="000700A8"/>
    <w:pPr>
      <w:contextualSpacing/>
    </w:pPr>
    <w:rPr>
      <w:rFonts w:ascii="Times New Roman" w:eastAsia="Malgun Gothic" w:hAnsi="Times New Roman" w:cs="Times New Roman"/>
      <w:u w:val="single"/>
    </w:rPr>
  </w:style>
  <w:style w:type="character" w:customStyle="1" w:styleId="underlinedChar">
    <w:name w:val="underlined Char"/>
    <w:link w:val="underlined"/>
    <w:rsid w:val="000700A8"/>
    <w:rPr>
      <w:rFonts w:ascii="Times New Roman" w:eastAsia="Malgun Gothic" w:hAnsi="Times New Roman" w:cs="Times New Roman"/>
      <w:u w:val="single"/>
    </w:rPr>
  </w:style>
  <w:style w:type="paragraph" w:customStyle="1" w:styleId="Small">
    <w:name w:val="Small"/>
    <w:basedOn w:val="Normal"/>
    <w:link w:val="SmallChar"/>
    <w:rsid w:val="000700A8"/>
    <w:rPr>
      <w:rFonts w:eastAsia="MS Mincho"/>
      <w:sz w:val="16"/>
    </w:rPr>
  </w:style>
  <w:style w:type="character" w:customStyle="1" w:styleId="SmallChar">
    <w:name w:val="Small Char"/>
    <w:basedOn w:val="DefaultParagraphFont"/>
    <w:link w:val="Small"/>
    <w:rsid w:val="000700A8"/>
    <w:rPr>
      <w:rFonts w:ascii="Calibri" w:eastAsia="MS Mincho" w:hAnsi="Calibri"/>
      <w:sz w:val="16"/>
    </w:rPr>
  </w:style>
  <w:style w:type="character" w:customStyle="1" w:styleId="underlineChar">
    <w:name w:val="underline Char"/>
    <w:basedOn w:val="DefaultParagraphFont"/>
    <w:rsid w:val="000700A8"/>
    <w:rPr>
      <w:rFonts w:ascii="Times New Roman" w:eastAsia="MS Mincho" w:hAnsi="Times New Roman" w:cs="Times New Roman"/>
      <w:sz w:val="20"/>
      <w:u w:val="single"/>
    </w:rPr>
  </w:style>
  <w:style w:type="character" w:customStyle="1" w:styleId="Minimize">
    <w:name w:val="Minimize"/>
    <w:uiPriority w:val="1"/>
    <w:qFormat/>
    <w:rsid w:val="000700A8"/>
    <w:rPr>
      <w:rFonts w:asciiTheme="minorHAnsi" w:hAnsiTheme="minorHAnsi"/>
      <w:sz w:val="16"/>
    </w:rPr>
  </w:style>
  <w:style w:type="character" w:customStyle="1" w:styleId="LDCut">
    <w:name w:val="LD Cut"/>
    <w:basedOn w:val="DefaultParagraphFont"/>
    <w:uiPriority w:val="1"/>
    <w:qFormat/>
    <w:rsid w:val="000700A8"/>
    <w:rPr>
      <w:rFonts w:ascii="Times New Roman" w:hAnsi="Times New Roman"/>
      <w:b w:val="0"/>
      <w:color w:val="auto"/>
      <w:sz w:val="12"/>
    </w:rPr>
  </w:style>
  <w:style w:type="character" w:customStyle="1" w:styleId="LDUnderline">
    <w:name w:val="LD Underline"/>
    <w:basedOn w:val="DefaultParagraphFont"/>
    <w:uiPriority w:val="1"/>
    <w:qFormat/>
    <w:rsid w:val="000700A8"/>
    <w:rPr>
      <w:rFonts w:ascii="Times New Roman" w:hAnsi="Times New Roman" w:cs="Times New Roman"/>
      <w:b/>
      <w:color w:val="auto"/>
      <w:sz w:val="24"/>
      <w:u w:val="single"/>
    </w:rPr>
  </w:style>
  <w:style w:type="paragraph" w:customStyle="1" w:styleId="Citation">
    <w:name w:val="Citation"/>
    <w:basedOn w:val="Normal"/>
    <w:rsid w:val="000700A8"/>
    <w:rPr>
      <w:sz w:val="26"/>
    </w:rPr>
  </w:style>
  <w:style w:type="paragraph" w:customStyle="1" w:styleId="Shrink6">
    <w:name w:val="Shrink 6"/>
    <w:basedOn w:val="Normal"/>
    <w:qFormat/>
    <w:rsid w:val="000700A8"/>
    <w:rPr>
      <w:rFonts w:ascii="Georgia" w:eastAsia="Calibri" w:hAnsi="Georgia"/>
      <w:sz w:val="12"/>
    </w:rPr>
  </w:style>
  <w:style w:type="paragraph" w:customStyle="1" w:styleId="Scrunched">
    <w:name w:val="Scrunched"/>
    <w:basedOn w:val="Normal"/>
    <w:next w:val="Normal"/>
    <w:qFormat/>
    <w:rsid w:val="000700A8"/>
  </w:style>
  <w:style w:type="character" w:customStyle="1" w:styleId="ReadCard">
    <w:name w:val="ReadCard"/>
    <w:uiPriority w:val="1"/>
    <w:qFormat/>
    <w:rsid w:val="000700A8"/>
    <w:rPr>
      <w:rFonts w:ascii="Times New Roman" w:hAnsi="Times New Roman"/>
      <w:b/>
      <w:sz w:val="24"/>
      <w:u w:val="single"/>
    </w:rPr>
  </w:style>
  <w:style w:type="character" w:customStyle="1" w:styleId="Style1Char">
    <w:name w:val="Style1 Char"/>
    <w:rsid w:val="000700A8"/>
    <w:rPr>
      <w:rFonts w:ascii="Times New Roman" w:eastAsia="SimSun" w:hAnsi="Times New Roman"/>
      <w:szCs w:val="24"/>
      <w:u w:val="single"/>
      <w:lang w:eastAsia="zh-CN"/>
    </w:rPr>
  </w:style>
  <w:style w:type="paragraph" w:customStyle="1" w:styleId="Style4">
    <w:name w:val="Style4"/>
    <w:basedOn w:val="Normal"/>
    <w:link w:val="Style4Char"/>
    <w:rsid w:val="000700A8"/>
    <w:rPr>
      <w:sz w:val="20"/>
      <w:u w:val="single"/>
    </w:rPr>
  </w:style>
  <w:style w:type="character" w:customStyle="1" w:styleId="Style4Char">
    <w:name w:val="Style4 Char"/>
    <w:link w:val="Style4"/>
    <w:rsid w:val="000700A8"/>
    <w:rPr>
      <w:rFonts w:ascii="Calibri" w:hAnsi="Calibri"/>
      <w:sz w:val="20"/>
      <w:u w:val="single"/>
    </w:rPr>
  </w:style>
  <w:style w:type="character" w:customStyle="1" w:styleId="Style11ptUnderline">
    <w:name w:val="Style 11 pt Underline"/>
    <w:rsid w:val="000700A8"/>
    <w:rPr>
      <w:sz w:val="20"/>
      <w:u w:val="single"/>
    </w:rPr>
  </w:style>
  <w:style w:type="paragraph" w:customStyle="1" w:styleId="StyleStyle411pt">
    <w:name w:val="Style Style4 + 11 pt"/>
    <w:basedOn w:val="Style4"/>
    <w:link w:val="StyleStyle411ptChar"/>
    <w:rsid w:val="000700A8"/>
  </w:style>
  <w:style w:type="character" w:customStyle="1" w:styleId="StyleStyle411ptChar">
    <w:name w:val="Style Style4 + 11 pt Char"/>
    <w:link w:val="StyleStyle411pt"/>
    <w:rsid w:val="000700A8"/>
    <w:rPr>
      <w:rFonts w:ascii="Calibri" w:hAnsi="Calibri"/>
      <w:sz w:val="20"/>
      <w:u w:val="single"/>
    </w:rPr>
  </w:style>
  <w:style w:type="paragraph" w:customStyle="1" w:styleId="StyleStyle411ptBold">
    <w:name w:val="Style Style4 + 11 pt Bold"/>
    <w:basedOn w:val="Style4"/>
    <w:link w:val="StyleStyle411ptBoldChar"/>
    <w:rsid w:val="000700A8"/>
    <w:rPr>
      <w:b/>
      <w:bCs/>
    </w:rPr>
  </w:style>
  <w:style w:type="character" w:customStyle="1" w:styleId="StyleStyle411ptBoldChar">
    <w:name w:val="Style Style4 + 11 pt Bold Char"/>
    <w:link w:val="StyleStyle411ptBold"/>
    <w:rsid w:val="000700A8"/>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0700A8"/>
    <w:rPr>
      <w:bCs/>
      <w:sz w:val="20"/>
      <w:u w:val="single"/>
    </w:rPr>
  </w:style>
  <w:style w:type="character" w:customStyle="1" w:styleId="UnderlineBold">
    <w:name w:val="Underline + Bold"/>
    <w:uiPriority w:val="1"/>
    <w:qFormat/>
    <w:rsid w:val="000700A8"/>
    <w:rPr>
      <w:b/>
      <w:bCs w:val="0"/>
      <w:sz w:val="20"/>
      <w:u w:val="single"/>
    </w:rPr>
  </w:style>
  <w:style w:type="paragraph" w:customStyle="1" w:styleId="Tag2">
    <w:name w:val="Tag2"/>
    <w:basedOn w:val="Normal"/>
    <w:qFormat/>
    <w:rsid w:val="000700A8"/>
    <w:rPr>
      <w:b/>
    </w:rPr>
  </w:style>
  <w:style w:type="character" w:customStyle="1" w:styleId="CardsChar">
    <w:name w:val="Cards Char"/>
    <w:link w:val="Cards"/>
    <w:locked/>
    <w:rsid w:val="000700A8"/>
    <w:rPr>
      <w:rFonts w:ascii="Times New Roman" w:eastAsia="Times New Roman" w:hAnsi="Times New Roman" w:cs="Times New Roman"/>
      <w:sz w:val="20"/>
    </w:rPr>
  </w:style>
  <w:style w:type="paragraph" w:customStyle="1" w:styleId="Cards">
    <w:name w:val="Cards"/>
    <w:next w:val="Normal"/>
    <w:link w:val="CardsChar"/>
    <w:qFormat/>
    <w:rsid w:val="000700A8"/>
    <w:pPr>
      <w:widowControl w:val="0"/>
      <w:jc w:val="both"/>
    </w:pPr>
    <w:rPr>
      <w:rFonts w:ascii="Times New Roman" w:eastAsia="Times New Roman" w:hAnsi="Times New Roman" w:cs="Times New Roman"/>
      <w:sz w:val="20"/>
    </w:rPr>
  </w:style>
  <w:style w:type="character" w:customStyle="1" w:styleId="DebateUnderline">
    <w:name w:val="Debate Underline"/>
    <w:rsid w:val="000700A8"/>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0700A8"/>
    <w:rPr>
      <w:rFonts w:ascii="Arial" w:hAnsi="Arial"/>
      <w:b/>
      <w:sz w:val="20"/>
      <w:u w:val="single"/>
    </w:rPr>
  </w:style>
  <w:style w:type="paragraph" w:styleId="BodyText">
    <w:name w:val="Body Text"/>
    <w:basedOn w:val="Normal"/>
    <w:link w:val="BodyTextChar"/>
    <w:rsid w:val="000700A8"/>
    <w:pPr>
      <w:jc w:val="both"/>
    </w:pPr>
    <w:rPr>
      <w:color w:val="000000"/>
    </w:rPr>
  </w:style>
  <w:style w:type="character" w:customStyle="1" w:styleId="BodyTextChar">
    <w:name w:val="Body Text Char"/>
    <w:basedOn w:val="DefaultParagraphFont"/>
    <w:link w:val="BodyText"/>
    <w:rsid w:val="000700A8"/>
    <w:rPr>
      <w:rFonts w:ascii="Calibri" w:hAnsi="Calibri"/>
      <w:color w:val="000000"/>
      <w:sz w:val="22"/>
    </w:rPr>
  </w:style>
  <w:style w:type="paragraph" w:styleId="ListBullet">
    <w:name w:val="List Bullet"/>
    <w:basedOn w:val="Normal"/>
    <w:uiPriority w:val="99"/>
    <w:unhideWhenUsed/>
    <w:rsid w:val="000700A8"/>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0700A8"/>
    <w:rPr>
      <w:rFonts w:ascii="Calibri" w:hAnsi="Calibri"/>
      <w:sz w:val="22"/>
      <w:lang w:eastAsia="zh-CN"/>
    </w:rPr>
  </w:style>
  <w:style w:type="character" w:customStyle="1" w:styleId="a">
    <w:name w:val="a"/>
    <w:basedOn w:val="DefaultParagraphFont"/>
    <w:rsid w:val="000700A8"/>
  </w:style>
  <w:style w:type="character" w:customStyle="1" w:styleId="mb">
    <w:name w:val="mb"/>
    <w:basedOn w:val="DefaultParagraphFont"/>
    <w:rsid w:val="000700A8"/>
  </w:style>
  <w:style w:type="character" w:customStyle="1" w:styleId="dttext">
    <w:name w:val="dttext"/>
    <w:basedOn w:val="DefaultParagraphFont"/>
    <w:rsid w:val="000700A8"/>
  </w:style>
  <w:style w:type="character" w:customStyle="1" w:styleId="sdsense">
    <w:name w:val="sdsense"/>
    <w:basedOn w:val="DefaultParagraphFont"/>
    <w:rsid w:val="000700A8"/>
  </w:style>
  <w:style w:type="character" w:customStyle="1" w:styleId="sd">
    <w:name w:val="sd"/>
    <w:basedOn w:val="DefaultParagraphFont"/>
    <w:rsid w:val="000700A8"/>
  </w:style>
  <w:style w:type="character" w:customStyle="1" w:styleId="caps">
    <w:name w:val="caps"/>
    <w:basedOn w:val="DefaultParagraphFont"/>
    <w:rsid w:val="000700A8"/>
  </w:style>
  <w:style w:type="character" w:customStyle="1" w:styleId="list-grouptitle">
    <w:name w:val="list-group__title"/>
    <w:basedOn w:val="DefaultParagraphFont"/>
    <w:rsid w:val="000700A8"/>
  </w:style>
  <w:style w:type="paragraph" w:customStyle="1" w:styleId="list-groupitem">
    <w:name w:val="list-group__item"/>
    <w:basedOn w:val="Normal"/>
    <w:rsid w:val="000700A8"/>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0700A8"/>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0700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700A8"/>
    <w:rPr>
      <w:rFonts w:ascii="Calibri" w:hAnsi="Calibri"/>
      <w:sz w:val="20"/>
      <w:szCs w:val="20"/>
    </w:rPr>
  </w:style>
  <w:style w:type="character" w:styleId="EndnoteReference">
    <w:name w:val="endnote reference"/>
    <w:basedOn w:val="DefaultParagraphFont"/>
    <w:uiPriority w:val="99"/>
    <w:semiHidden/>
    <w:unhideWhenUsed/>
    <w:rsid w:val="000700A8"/>
    <w:rPr>
      <w:vertAlign w:val="superscript"/>
    </w:rPr>
  </w:style>
  <w:style w:type="character" w:customStyle="1" w:styleId="flagicon">
    <w:name w:val="flagicon"/>
    <w:basedOn w:val="DefaultParagraphFont"/>
    <w:rsid w:val="000700A8"/>
  </w:style>
  <w:style w:type="paragraph" w:customStyle="1" w:styleId="Analytics">
    <w:name w:val="Analytics"/>
    <w:next w:val="NormalWeb"/>
    <w:link w:val="AnalyticsChar"/>
    <w:uiPriority w:val="4"/>
    <w:qFormat/>
    <w:rsid w:val="000700A8"/>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700A8"/>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0700A8"/>
    <w:pPr>
      <w:outlineLvl w:val="3"/>
    </w:pPr>
    <w:rPr>
      <w:b/>
      <w:sz w:val="26"/>
    </w:rPr>
  </w:style>
  <w:style w:type="character" w:customStyle="1" w:styleId="RainwithanAChar">
    <w:name w:val="Rain with an A Char"/>
    <w:basedOn w:val="DefaultParagraphFont"/>
    <w:link w:val="RainwithanA"/>
    <w:uiPriority w:val="4"/>
    <w:rsid w:val="000700A8"/>
    <w:rPr>
      <w:rFonts w:ascii="Calibri" w:hAnsi="Calibri"/>
      <w:b/>
      <w:sz w:val="26"/>
    </w:rPr>
  </w:style>
  <w:style w:type="character" w:customStyle="1" w:styleId="Style1Char1">
    <w:name w:val="Style1 Char1"/>
    <w:basedOn w:val="DefaultParagraphFont"/>
    <w:rsid w:val="000700A8"/>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0700A8"/>
  </w:style>
  <w:style w:type="paragraph" w:customStyle="1" w:styleId="paragraph">
    <w:name w:val="paragraph"/>
    <w:basedOn w:val="Normal"/>
    <w:rsid w:val="000700A8"/>
    <w:pPr>
      <w:spacing w:before="100" w:beforeAutospacing="1" w:after="100" w:afterAutospacing="1"/>
    </w:pPr>
    <w:rPr>
      <w:rFonts w:ascii="Times New Roman" w:hAnsi="Times New Roman"/>
    </w:rPr>
  </w:style>
  <w:style w:type="character" w:customStyle="1" w:styleId="normaltextrun">
    <w:name w:val="normaltextrun"/>
    <w:basedOn w:val="DefaultParagraphFont"/>
    <w:rsid w:val="000700A8"/>
  </w:style>
  <w:style w:type="character" w:customStyle="1" w:styleId="eop">
    <w:name w:val="eop"/>
    <w:basedOn w:val="DefaultParagraphFont"/>
    <w:rsid w:val="000700A8"/>
  </w:style>
  <w:style w:type="paragraph" w:customStyle="1" w:styleId="textbox">
    <w:name w:val="textbox"/>
    <w:basedOn w:val="Normal"/>
    <w:rsid w:val="000700A8"/>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070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00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00A8"/>
    <w:rPr>
      <w:rFonts w:ascii="Calibri" w:hAnsi="Calibri"/>
      <w:sz w:val="22"/>
    </w:rPr>
  </w:style>
  <w:style w:type="paragraph" w:styleId="Footer">
    <w:name w:val="footer"/>
    <w:basedOn w:val="Normal"/>
    <w:link w:val="FooterChar"/>
    <w:uiPriority w:val="99"/>
    <w:unhideWhenUsed/>
    <w:rsid w:val="000700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00A8"/>
    <w:rPr>
      <w:rFonts w:ascii="Calibri" w:hAnsi="Calibri"/>
      <w:sz w:val="22"/>
    </w:rPr>
  </w:style>
  <w:style w:type="character" w:customStyle="1" w:styleId="timestampdate--published">
    <w:name w:val="timestamp__date--published"/>
    <w:basedOn w:val="DefaultParagraphFont"/>
    <w:rsid w:val="000700A8"/>
  </w:style>
  <w:style w:type="paragraph" w:customStyle="1" w:styleId="msonormal0">
    <w:name w:val="msonormal"/>
    <w:basedOn w:val="Normal"/>
    <w:rsid w:val="000700A8"/>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0700A8"/>
  </w:style>
  <w:style w:type="character" w:customStyle="1" w:styleId="media-blocktag">
    <w:name w:val="media-block__tag"/>
    <w:basedOn w:val="DefaultParagraphFont"/>
    <w:rsid w:val="000700A8"/>
  </w:style>
  <w:style w:type="paragraph" w:customStyle="1" w:styleId="media-blocksubtitle">
    <w:name w:val="media-block__subtitle"/>
    <w:basedOn w:val="Normal"/>
    <w:rsid w:val="000700A8"/>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0700A8"/>
    <w:rPr>
      <w:b/>
      <w:bCs/>
      <w:smallCaps/>
      <w:color w:val="4F81BD" w:themeColor="accent1"/>
      <w:spacing w:val="5"/>
    </w:rPr>
  </w:style>
  <w:style w:type="paragraph" w:styleId="Subtitle">
    <w:name w:val="Subtitle"/>
    <w:basedOn w:val="Normal"/>
    <w:next w:val="Normal"/>
    <w:link w:val="SubtitleChar"/>
    <w:uiPriority w:val="11"/>
    <w:qFormat/>
    <w:rsid w:val="000700A8"/>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0700A8"/>
    <w:rPr>
      <w:color w:val="5A5A5A" w:themeColor="text1" w:themeTint="A5"/>
      <w:spacing w:val="15"/>
      <w:sz w:val="22"/>
    </w:rPr>
  </w:style>
  <w:style w:type="paragraph" w:customStyle="1" w:styleId="selectionshareable">
    <w:name w:val="selectionshareable"/>
    <w:basedOn w:val="Normal"/>
    <w:rsid w:val="000700A8"/>
    <w:pPr>
      <w:spacing w:before="100" w:beforeAutospacing="1" w:after="100" w:afterAutospacing="1"/>
    </w:pPr>
    <w:rPr>
      <w:rFonts w:ascii="Times New Roman" w:hAnsi="Times New Roman"/>
      <w:lang w:bidi="he-IL"/>
    </w:rPr>
  </w:style>
  <w:style w:type="paragraph" w:customStyle="1" w:styleId="fancy">
    <w:name w:val="fancy"/>
    <w:basedOn w:val="Normal"/>
    <w:rsid w:val="000700A8"/>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0700A8"/>
    <w:rPr>
      <w:b/>
      <w:bCs/>
      <w:i/>
      <w:iCs/>
      <w:spacing w:val="5"/>
    </w:rPr>
  </w:style>
  <w:style w:type="paragraph" w:customStyle="1" w:styleId="text-justify">
    <w:name w:val="text-justify"/>
    <w:basedOn w:val="Normal"/>
    <w:rsid w:val="000700A8"/>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0700A8"/>
    <w:rPr>
      <w:i/>
      <w:iCs/>
    </w:rPr>
  </w:style>
  <w:style w:type="paragraph" w:customStyle="1" w:styleId="css-18udl3b">
    <w:name w:val="css-18udl3b"/>
    <w:basedOn w:val="Normal"/>
    <w:rsid w:val="000700A8"/>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0700A8"/>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0700A8"/>
  </w:style>
  <w:style w:type="character" w:customStyle="1" w:styleId="CardTextChar">
    <w:name w:val="Card Text Char"/>
    <w:basedOn w:val="DefaultParagraphFont"/>
    <w:uiPriority w:val="99"/>
    <w:locked/>
    <w:rsid w:val="000700A8"/>
    <w:rPr>
      <w:rFonts w:ascii="Cambria" w:eastAsia="Times New Roman" w:hAnsi="Cambria" w:cs="Tahoma"/>
      <w:sz w:val="26"/>
      <w:szCs w:val="22"/>
    </w:rPr>
  </w:style>
  <w:style w:type="character" w:customStyle="1" w:styleId="NoSpacingChar">
    <w:name w:val="No Spacing Char"/>
    <w:aliases w:val="ClearFormatting Char,DDI Tag Char,Tag Title Char,No Spacing51 Char,CD - Cite Char,No Spacing6 Char,No Spacing7 Char,No Spacing8 Char,Dont u Char,No Spacing311 Char,No Spacing2 Char,Clear Char"/>
    <w:link w:val="NoSpacing"/>
    <w:uiPriority w:val="99"/>
    <w:rsid w:val="000700A8"/>
    <w:rPr>
      <w:rFonts w:ascii="Calibri" w:hAnsi="Calibri" w:cs="Calibri"/>
      <w:sz w:val="22"/>
    </w:rPr>
  </w:style>
  <w:style w:type="paragraph" w:styleId="NoSpacing">
    <w:name w:val="No Spacing"/>
    <w:aliases w:val="ClearFormatting,DDI Tag,Tag Title,No Spacing51,CD - Cite,No Spacing6,No Spacing7,No Spacing8,Dont u,No Spacing311,No Spacing2,Clear"/>
    <w:link w:val="NoSpacingChar"/>
    <w:uiPriority w:val="99"/>
    <w:qFormat/>
    <w:rsid w:val="000700A8"/>
    <w:rPr>
      <w:rFonts w:ascii="Calibri" w:hAnsi="Calibri" w:cs="Calibri"/>
      <w:sz w:val="22"/>
    </w:rPr>
  </w:style>
  <w:style w:type="character" w:customStyle="1" w:styleId="StyleDate">
    <w:name w:val="Style Date"/>
    <w:aliases w:val="Author"/>
    <w:basedOn w:val="DefaultParagraphFont"/>
    <w:uiPriority w:val="1"/>
    <w:qFormat/>
    <w:rsid w:val="002A411D"/>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sis.org/analysis/how-democracy%E2%80%99s-decline-would-undermine-international-order"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s://www.livescience.com/51990-sea-level-rise-unknowns.html" TargetMode="External"/><Relationship Id="rId39" Type="http://schemas.openxmlformats.org/officeDocument/2006/relationships/theme" Target="theme/theme1.xml"/><Relationship Id="rId21" Type="http://schemas.openxmlformats.org/officeDocument/2006/relationships/hyperlink" Target="https://digitalcommons.wcl.american.edu/cgi/viewcontent.cgi?referer=https://www.google.com/&amp;httpsredir=1&amp;article=1047&amp;context=lelb" TargetMode="External"/><Relationship Id="rId34" Type="http://schemas.openxmlformats.org/officeDocument/2006/relationships/hyperlink" Target="https://www.merriam-webster.com/dictionary/duty" TargetMode="External"/><Relationship Id="rId7" Type="http://schemas.openxmlformats.org/officeDocument/2006/relationships/settings" Target="settings.xml"/><Relationship Id="rId12" Type="http://schemas.openxmlformats.org/officeDocument/2006/relationships/hyperlink" Target="https://www.organizingupgrade.com/strike-for-democracy/" TargetMode="External"/><Relationship Id="rId17" Type="http://schemas.openxmlformats.org/officeDocument/2006/relationships/hyperlink" Target="https://freedomhouse.org/sites/default/files/01152015_FIW_2015_final.pdf" TargetMode="External"/><Relationship Id="rId25" Type="http://schemas.openxmlformats.org/officeDocument/2006/relationships/hyperlink" Target="https://www.livescience.com/55129-how-heat-waves-kill-so-quickly.html" TargetMode="External"/><Relationship Id="rId33" Type="http://schemas.openxmlformats.org/officeDocument/2006/relationships/hyperlink" Target="https://www.merriam-webster.com/dictionary/noun"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iss.org/en/publications/survival/sections/2016-5e13/survival--global-politics-and-strategy-april-may-2016-eb2d/58-2-03-boyle-6dbd" TargetMode="External"/><Relationship Id="rId20" Type="http://schemas.openxmlformats.org/officeDocument/2006/relationships/hyperlink" Target="https://www.washingtonpost.com/opinions/christopher-walker-authoritarian-regimes-are-changing-how-the-world-defines-democracy/2014/06/12/d1328e3a-f0ee-11e3-bf76-447a5df6411f_story.html" TargetMode="External"/><Relationship Id="rId29" Type="http://schemas.openxmlformats.org/officeDocument/2006/relationships/hyperlink" Target="https://www.merriam-webster.com/dictionary/ver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livescience.com/57266-amazon-river.html" TargetMode="External"/><Relationship Id="rId32" Type="http://schemas.openxmlformats.org/officeDocument/2006/relationships/hyperlink" Target="https://www.merriam-webster.com/dictionary/owe" TargetMode="External"/><Relationship Id="rId37"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www.journalofdemocracy.org/article/facing-democratic-recession" TargetMode="External"/><Relationship Id="rId23" Type="http://schemas.openxmlformats.org/officeDocument/2006/relationships/hyperlink" Target="https://www.ipcc.ch/sr15/" TargetMode="External"/><Relationship Id="rId28" Type="http://schemas.openxmlformats.org/officeDocument/2006/relationships/hyperlink" Target="https://www.merriam-webster.com/dictionary/auxiliary%20verb" TargetMode="External"/><Relationship Id="rId36" Type="http://schemas.openxmlformats.org/officeDocument/2006/relationships/hyperlink" Target="https://play.google.com/store/books/details?id=7o1tA__v4xwC&amp;rdid=book-7o1tA__v4xwC&amp;rdot=1"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file:///C:\Users\PMeylan\AppData\Local\Microsoft\Windows\Temporary%20Internet%20Files\Content.Outlook\5V2CJVRN\160715_KendallTaylor_DemocracysDecline_Commentary.docx" TargetMode="External"/><Relationship Id="rId31" Type="http://schemas.openxmlformats.org/officeDocument/2006/relationships/hyperlink" Target="https://www.merriam-webster.com/dictionary/possess" TargetMode="External"/><Relationship Id="rId4" Type="http://schemas.openxmlformats.org/officeDocument/2006/relationships/customXml" Target="../customXml/item4.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nationalinterest.org/feature/how-china-sees-world-order-15846" TargetMode="External"/><Relationship Id="rId22" Type="http://schemas.openxmlformats.org/officeDocument/2006/relationships/hyperlink" Target="https://www.livescience.com/65633-climate-change-dooms-humans-by-2050.html" TargetMode="External"/><Relationship Id="rId27" Type="http://schemas.openxmlformats.org/officeDocument/2006/relationships/hyperlink" Target="https://www.merriam-webster.com/dictionary/ought%20//" TargetMode="External"/><Relationship Id="rId30" Type="http://schemas.openxmlformats.org/officeDocument/2006/relationships/hyperlink" Target="https://www.merriam-webster.com/dictionary/transitive" TargetMode="External"/><Relationship Id="rId35" Type="http://schemas.openxmlformats.org/officeDocument/2006/relationships/hyperlink" Target="https://www.merriam-webster.com/dictionary/aught"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16659</Words>
  <Characters>94958</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2021-10-30T19:37:00Z</dcterms:created>
  <dcterms:modified xsi:type="dcterms:W3CDTF">2021-10-30T19:37:00Z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