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42F86" w14:textId="2CCD5851" w:rsidR="00E81274" w:rsidRDefault="00E81274" w:rsidP="00E81274">
      <w:pPr>
        <w:pStyle w:val="Heading4"/>
      </w:pPr>
      <w:bookmarkStart w:id="0" w:name="_Hlk76681531"/>
      <w:r>
        <w:t xml:space="preserve">1] </w:t>
      </w:r>
      <w:r w:rsidRPr="006C52EF">
        <w:rPr>
          <w:u w:val="single"/>
        </w:rPr>
        <w:t>Straight turn</w:t>
      </w:r>
      <w:r>
        <w:t xml:space="preserve">: collapse is </w:t>
      </w:r>
      <w:r w:rsidRPr="006C52EF">
        <w:rPr>
          <w:u w:val="single"/>
        </w:rPr>
        <w:t>structurally inevitable</w:t>
      </w:r>
      <w:r>
        <w:t xml:space="preserve"> – only the </w:t>
      </w:r>
      <w:proofErr w:type="spellStart"/>
      <w:r>
        <w:t>aff</w:t>
      </w:r>
      <w:proofErr w:type="spellEnd"/>
      <w:r>
        <w:t xml:space="preserve"> corrects </w:t>
      </w:r>
      <w:r w:rsidRPr="006C52EF">
        <w:rPr>
          <w:u w:val="single"/>
        </w:rPr>
        <w:t xml:space="preserve">long term </w:t>
      </w:r>
      <w:r>
        <w:rPr>
          <w:u w:val="single"/>
        </w:rPr>
        <w:t>issues</w:t>
      </w:r>
      <w:r>
        <w:t xml:space="preserve">. Short term issues like the DA are solved by </w:t>
      </w:r>
      <w:r w:rsidRPr="006C52EF">
        <w:rPr>
          <w:u w:val="single"/>
        </w:rPr>
        <w:t>stimulus</w:t>
      </w:r>
      <w:r>
        <w:t xml:space="preserve"> and multiple alt causes </w:t>
      </w:r>
      <w:proofErr w:type="gramStart"/>
      <w:r w:rsidRPr="006C52EF">
        <w:rPr>
          <w:u w:val="single"/>
        </w:rPr>
        <w:t>thump</w:t>
      </w:r>
      <w:r>
        <w:t>.-</w:t>
      </w:r>
      <w:proofErr w:type="gramEnd"/>
      <w:r>
        <w:t xml:space="preserve"> </w:t>
      </w:r>
      <w:proofErr w:type="spellStart"/>
      <w:r>
        <w:t>ows</w:t>
      </w:r>
      <w:proofErr w:type="spellEnd"/>
      <w:r>
        <w:t xml:space="preserve"> their </w:t>
      </w:r>
      <w:proofErr w:type="spellStart"/>
      <w:r>
        <w:t>ev</w:t>
      </w:r>
      <w:proofErr w:type="spellEnd"/>
      <w:r>
        <w:t xml:space="preserve"> which cites one example from 2012/13</w:t>
      </w:r>
    </w:p>
    <w:p w14:paraId="5E8FE831" w14:textId="77777777" w:rsidR="00E81274" w:rsidRPr="006C52EF" w:rsidRDefault="00E81274" w:rsidP="00E81274">
      <w:r w:rsidRPr="006C52EF">
        <w:rPr>
          <w:rStyle w:val="Style13ptBold"/>
        </w:rPr>
        <w:t>Reich 6/23</w:t>
      </w:r>
      <w:r>
        <w:t xml:space="preserve"> [Robert; Former</w:t>
      </w:r>
      <w:r w:rsidRPr="006C52EF">
        <w:t xml:space="preserve"> US secretary of labor, is professor of public policy at the University of California at Berkeley</w:t>
      </w:r>
      <w:r>
        <w:t>; “</w:t>
      </w:r>
      <w:r w:rsidRPr="006C52EF">
        <w:t>The American economy is perilously fragile. Concentration of wealth is to blame</w:t>
      </w:r>
      <w:r>
        <w:t xml:space="preserve">,” Guardian; 6/23/21; </w:t>
      </w:r>
      <w:hyperlink r:id="rId9" w:history="1">
        <w:r w:rsidRPr="00666D60">
          <w:rPr>
            <w:rStyle w:val="Hyperlink"/>
          </w:rPr>
          <w:t>https://www.theguardian.com/commentisfree/2021/jun/23/american-economy-us-concentration-wealth-blame</w:t>
        </w:r>
      </w:hyperlink>
      <w:r>
        <w:t>] Justin</w:t>
      </w:r>
    </w:p>
    <w:p w14:paraId="51CB9716" w14:textId="77777777" w:rsidR="00E81274" w:rsidRPr="006C52EF" w:rsidRDefault="00E81274" w:rsidP="00E81274">
      <w:pPr>
        <w:rPr>
          <w:sz w:val="16"/>
        </w:rPr>
      </w:pPr>
      <w:r w:rsidRPr="006C52EF">
        <w:rPr>
          <w:highlight w:val="green"/>
          <w:u w:val="single"/>
        </w:rPr>
        <w:t>Policymakers</w:t>
      </w:r>
      <w:r w:rsidRPr="006C52EF">
        <w:rPr>
          <w:u w:val="single"/>
        </w:rPr>
        <w:t xml:space="preserve"> and the media </w:t>
      </w:r>
      <w:r w:rsidRPr="006C52EF">
        <w:rPr>
          <w:highlight w:val="green"/>
          <w:u w:val="single"/>
        </w:rPr>
        <w:t xml:space="preserve">are paying </w:t>
      </w:r>
      <w:r w:rsidRPr="006C52EF">
        <w:rPr>
          <w:rStyle w:val="Emphasis"/>
          <w:highlight w:val="green"/>
        </w:rPr>
        <w:t>too much attention to</w:t>
      </w:r>
      <w:r w:rsidRPr="006C52EF">
        <w:rPr>
          <w:rStyle w:val="Emphasis"/>
        </w:rPr>
        <w:t xml:space="preserve"> how quickly the US economy will emerge from the </w:t>
      </w:r>
      <w:r w:rsidRPr="006C52EF">
        <w:rPr>
          <w:rStyle w:val="Emphasis"/>
          <w:highlight w:val="green"/>
        </w:rPr>
        <w:t>pandemic-induced recession</w:t>
      </w:r>
      <w:r w:rsidRPr="006C52EF">
        <w:rPr>
          <w:highlight w:val="green"/>
          <w:u w:val="single"/>
        </w:rPr>
        <w:t>, and not</w:t>
      </w:r>
      <w:r w:rsidRPr="006C52EF">
        <w:rPr>
          <w:u w:val="single"/>
        </w:rPr>
        <w:t xml:space="preserve"> </w:t>
      </w:r>
      <w:r w:rsidRPr="006C52EF">
        <w:rPr>
          <w:rStyle w:val="Emphasis"/>
        </w:rPr>
        <w:t xml:space="preserve">nearly </w:t>
      </w:r>
      <w:r w:rsidRPr="006C52EF">
        <w:rPr>
          <w:rStyle w:val="Emphasis"/>
          <w:highlight w:val="green"/>
        </w:rPr>
        <w:t>enough</w:t>
      </w:r>
      <w:r w:rsidRPr="006C52EF">
        <w:rPr>
          <w:highlight w:val="green"/>
          <w:u w:val="single"/>
        </w:rPr>
        <w:t xml:space="preserve"> to the</w:t>
      </w:r>
      <w:r w:rsidRPr="006C52EF">
        <w:rPr>
          <w:u w:val="single"/>
        </w:rPr>
        <w:t xml:space="preserve"> nation’s </w:t>
      </w:r>
      <w:r w:rsidRPr="006C52EF">
        <w:rPr>
          <w:rStyle w:val="Emphasis"/>
          <w:highlight w:val="green"/>
        </w:rPr>
        <w:t>deeper structural problem</w:t>
      </w:r>
      <w:r w:rsidRPr="006C52EF">
        <w:rPr>
          <w:sz w:val="16"/>
        </w:rPr>
        <w:t xml:space="preserve"> – the huge imbalance of wealth that could enfeeble the economy for years.</w:t>
      </w:r>
    </w:p>
    <w:p w14:paraId="0A70076E" w14:textId="77777777" w:rsidR="00E81274" w:rsidRPr="006C52EF" w:rsidRDefault="00E81274" w:rsidP="00E81274">
      <w:pPr>
        <w:rPr>
          <w:sz w:val="16"/>
        </w:rPr>
      </w:pPr>
      <w:r w:rsidRPr="006C52EF">
        <w:rPr>
          <w:sz w:val="16"/>
        </w:rPr>
        <w:t>Biden during a campaign event in Detroit in September. Biden has proposed taxing companies that offshore jobs, but it remains to be seen whether he will be successful.</w:t>
      </w:r>
    </w:p>
    <w:p w14:paraId="06D9B1AD" w14:textId="77777777" w:rsidR="00E81274" w:rsidRPr="006C52EF" w:rsidRDefault="00E81274" w:rsidP="00E81274">
      <w:pPr>
        <w:rPr>
          <w:sz w:val="16"/>
        </w:rPr>
      </w:pPr>
      <w:r w:rsidRPr="006C52EF">
        <w:rPr>
          <w:sz w:val="16"/>
        </w:rPr>
        <w:t>‘When is this going to end?’: US factory town devastated by jobs moving overseas</w:t>
      </w:r>
    </w:p>
    <w:p w14:paraId="6881DB7D" w14:textId="77777777" w:rsidR="00E81274" w:rsidRPr="006C52EF" w:rsidRDefault="00E81274" w:rsidP="00E81274">
      <w:pPr>
        <w:rPr>
          <w:u w:val="single"/>
        </w:rPr>
      </w:pPr>
      <w:r w:rsidRPr="006C52EF">
        <w:rPr>
          <w:u w:val="single"/>
        </w:rPr>
        <w:t xml:space="preserve">Seventy per cent of the US economy depends on consumer spending. But </w:t>
      </w:r>
      <w:r w:rsidRPr="006C52EF">
        <w:rPr>
          <w:rStyle w:val="Emphasis"/>
          <w:highlight w:val="green"/>
        </w:rPr>
        <w:t xml:space="preserve">wealthy </w:t>
      </w:r>
      <w:r w:rsidRPr="006C52EF">
        <w:rPr>
          <w:rStyle w:val="Emphasis"/>
        </w:rPr>
        <w:t>people</w:t>
      </w:r>
      <w:r w:rsidRPr="006C52EF">
        <w:rPr>
          <w:sz w:val="16"/>
        </w:rPr>
        <w:t xml:space="preserve">, who now own more of the economy than at any time since the 1920s, </w:t>
      </w:r>
      <w:r w:rsidRPr="006C52EF">
        <w:rPr>
          <w:highlight w:val="green"/>
          <w:u w:val="single"/>
        </w:rPr>
        <w:t xml:space="preserve">spend only a </w:t>
      </w:r>
      <w:r w:rsidRPr="006C52EF">
        <w:rPr>
          <w:rStyle w:val="Emphasis"/>
          <w:highlight w:val="green"/>
        </w:rPr>
        <w:t>small percentage</w:t>
      </w:r>
      <w:r w:rsidRPr="006C52EF">
        <w:rPr>
          <w:rStyle w:val="Emphasis"/>
        </w:rPr>
        <w:t xml:space="preserve"> of their incomes</w:t>
      </w:r>
      <w:r w:rsidRPr="006C52EF">
        <w:rPr>
          <w:u w:val="single"/>
        </w:rPr>
        <w:t xml:space="preserve">. </w:t>
      </w:r>
      <w:r w:rsidRPr="006C52EF">
        <w:rPr>
          <w:highlight w:val="green"/>
          <w:u w:val="single"/>
        </w:rPr>
        <w:t>Lower-income</w:t>
      </w:r>
      <w:r w:rsidRPr="006C52EF">
        <w:rPr>
          <w:u w:val="single"/>
        </w:rPr>
        <w:t xml:space="preserve"> people</w:t>
      </w:r>
      <w:r w:rsidRPr="006C52EF">
        <w:rPr>
          <w:sz w:val="16"/>
        </w:rPr>
        <w:t xml:space="preserve">, who were in trouble even before the pandemic, </w:t>
      </w:r>
      <w:r w:rsidRPr="006C52EF">
        <w:rPr>
          <w:highlight w:val="green"/>
          <w:u w:val="single"/>
        </w:rPr>
        <w:t>spend</w:t>
      </w:r>
      <w:r w:rsidRPr="006C52EF">
        <w:rPr>
          <w:u w:val="single"/>
        </w:rPr>
        <w:t xml:space="preserve"> whatever they have – which has become </w:t>
      </w:r>
      <w:r w:rsidRPr="006C52EF">
        <w:rPr>
          <w:rStyle w:val="Emphasis"/>
          <w:highlight w:val="green"/>
        </w:rPr>
        <w:t>very little.</w:t>
      </w:r>
    </w:p>
    <w:p w14:paraId="58CE399A" w14:textId="77777777" w:rsidR="00E81274" w:rsidRPr="006C52EF" w:rsidRDefault="00E81274" w:rsidP="00E81274">
      <w:pPr>
        <w:rPr>
          <w:rStyle w:val="Emphasis"/>
        </w:rPr>
      </w:pPr>
      <w:r w:rsidRPr="006C52EF">
        <w:rPr>
          <w:sz w:val="16"/>
        </w:rPr>
        <w:t xml:space="preserve">In a very practical sense, then, </w:t>
      </w:r>
      <w:r w:rsidRPr="006C52EF">
        <w:rPr>
          <w:u w:val="single"/>
        </w:rPr>
        <w:t xml:space="preserve">the </w:t>
      </w:r>
      <w:r w:rsidRPr="006C52EF">
        <w:rPr>
          <w:highlight w:val="green"/>
          <w:u w:val="single"/>
        </w:rPr>
        <w:t>US economy depends on</w:t>
      </w:r>
      <w:r w:rsidRPr="006C52EF">
        <w:rPr>
          <w:u w:val="single"/>
        </w:rPr>
        <w:t xml:space="preserve"> the </w:t>
      </w:r>
      <w:r w:rsidRPr="006C52EF">
        <w:rPr>
          <w:rStyle w:val="Emphasis"/>
          <w:highlight w:val="green"/>
        </w:rPr>
        <w:t>spending</w:t>
      </w:r>
      <w:r w:rsidRPr="006C52EF">
        <w:rPr>
          <w:rStyle w:val="Emphasis"/>
        </w:rPr>
        <w:t xml:space="preserve"> of most Americans who don’t have much to spend. That spells trouble ahead.</w:t>
      </w:r>
    </w:p>
    <w:p w14:paraId="7A84B810" w14:textId="77777777" w:rsidR="00E81274" w:rsidRPr="006C52EF" w:rsidRDefault="00E81274" w:rsidP="00E81274">
      <w:pPr>
        <w:rPr>
          <w:rStyle w:val="Emphasis"/>
        </w:rPr>
      </w:pPr>
      <w:r w:rsidRPr="006C52EF">
        <w:rPr>
          <w:u w:val="single"/>
        </w:rPr>
        <w:t xml:space="preserve">It’s not simply a matter of an </w:t>
      </w:r>
      <w:r w:rsidRPr="006C52EF">
        <w:rPr>
          <w:rStyle w:val="Emphasis"/>
        </w:rPr>
        <w:t>adequate “</w:t>
      </w:r>
      <w:r w:rsidRPr="006C52EF">
        <w:rPr>
          <w:rStyle w:val="Emphasis"/>
          <w:highlight w:val="green"/>
        </w:rPr>
        <w:t>stimulus</w:t>
      </w:r>
      <w:r w:rsidRPr="006C52EF">
        <w:rPr>
          <w:rStyle w:val="Emphasis"/>
        </w:rPr>
        <w:t>”.</w:t>
      </w:r>
      <w:r w:rsidRPr="006C52EF">
        <w:rPr>
          <w:sz w:val="16"/>
        </w:rPr>
        <w:t xml:space="preserve"> The $2,000 checks contained in the American Rescue Plan have already been distributed and extra unemployment benefits will soon expire. </w:t>
      </w:r>
      <w:r w:rsidRPr="006C52EF">
        <w:rPr>
          <w:u w:val="single"/>
        </w:rPr>
        <w:t xml:space="preserve">Consumer spending will be </w:t>
      </w:r>
      <w:r w:rsidRPr="006C52EF">
        <w:rPr>
          <w:rStyle w:val="Emphasis"/>
        </w:rPr>
        <w:t>propped</w:t>
      </w:r>
      <w:r w:rsidRPr="006C52EF">
        <w:rPr>
          <w:u w:val="single"/>
        </w:rPr>
        <w:t xml:space="preserve"> up as employers add to their payrolls. Biden’s spending plans, if enacted, </w:t>
      </w:r>
      <w:r w:rsidRPr="006C52EF">
        <w:rPr>
          <w:highlight w:val="green"/>
          <w:u w:val="single"/>
        </w:rPr>
        <w:t>will</w:t>
      </w:r>
      <w:r w:rsidRPr="006C52EF">
        <w:rPr>
          <w:u w:val="single"/>
        </w:rPr>
        <w:t xml:space="preserve"> also </w:t>
      </w:r>
      <w:r w:rsidRPr="006C52EF">
        <w:rPr>
          <w:highlight w:val="green"/>
          <w:u w:val="single"/>
        </w:rPr>
        <w:t xml:space="preserve">help keep </w:t>
      </w:r>
      <w:r w:rsidRPr="006C52EF">
        <w:rPr>
          <w:rStyle w:val="Emphasis"/>
          <w:highlight w:val="green"/>
        </w:rPr>
        <w:t>consumers</w:t>
      </w:r>
      <w:r w:rsidRPr="006C52EF">
        <w:rPr>
          <w:rStyle w:val="Emphasis"/>
        </w:rPr>
        <w:t xml:space="preserve"> afloat for a time.</w:t>
      </w:r>
    </w:p>
    <w:p w14:paraId="509625F6" w14:textId="77777777" w:rsidR="00E81274" w:rsidRPr="006C52EF" w:rsidRDefault="00E81274" w:rsidP="00E81274">
      <w:pPr>
        <w:rPr>
          <w:sz w:val="16"/>
        </w:rPr>
      </w:pPr>
      <w:r w:rsidRPr="006C52EF">
        <w:rPr>
          <w:sz w:val="16"/>
        </w:rPr>
        <w:t xml:space="preserve">But the </w:t>
      </w:r>
      <w:r w:rsidRPr="006C52EF">
        <w:rPr>
          <w:rStyle w:val="Emphasis"/>
          <w:highlight w:val="green"/>
        </w:rPr>
        <w:t>underlying imbalance will remain</w:t>
      </w:r>
      <w:r w:rsidRPr="006C52EF">
        <w:rPr>
          <w:u w:val="single"/>
        </w:rPr>
        <w:t xml:space="preserve">. Most people’s wages will still be </w:t>
      </w:r>
      <w:r w:rsidRPr="006C52EF">
        <w:rPr>
          <w:rStyle w:val="Emphasis"/>
        </w:rPr>
        <w:t>too low</w:t>
      </w:r>
      <w:r w:rsidRPr="006C52EF">
        <w:rPr>
          <w:u w:val="single"/>
        </w:rPr>
        <w:t xml:space="preserve"> and </w:t>
      </w:r>
      <w:r w:rsidRPr="006C52EF">
        <w:rPr>
          <w:rStyle w:val="Emphasis"/>
        </w:rPr>
        <w:t xml:space="preserve">too much of the </w:t>
      </w:r>
      <w:r w:rsidRPr="006C52EF">
        <w:rPr>
          <w:rStyle w:val="Emphasis"/>
          <w:highlight w:val="green"/>
        </w:rPr>
        <w:t>economy’s gains will continue to accumulate</w:t>
      </w:r>
      <w:r w:rsidRPr="006C52EF">
        <w:rPr>
          <w:rStyle w:val="Emphasis"/>
        </w:rPr>
        <w:t xml:space="preserve"> at the top</w:t>
      </w:r>
      <w:r w:rsidRPr="006C52EF">
        <w:rPr>
          <w:sz w:val="16"/>
        </w:rPr>
        <w:t>, for total consumer demand to be adequate.</w:t>
      </w:r>
    </w:p>
    <w:p w14:paraId="2B3B3ACA" w14:textId="77777777" w:rsidR="00E81274" w:rsidRPr="006C52EF" w:rsidRDefault="00E81274" w:rsidP="00E81274">
      <w:pPr>
        <w:rPr>
          <w:sz w:val="16"/>
        </w:rPr>
      </w:pPr>
      <w:r w:rsidRPr="006C52EF">
        <w:rPr>
          <w:sz w:val="16"/>
        </w:rPr>
        <w:t xml:space="preserve">Years ago, </w:t>
      </w:r>
      <w:proofErr w:type="spellStart"/>
      <w:r w:rsidRPr="006C52EF">
        <w:rPr>
          <w:sz w:val="16"/>
        </w:rPr>
        <w:t>Marriner</w:t>
      </w:r>
      <w:proofErr w:type="spellEnd"/>
      <w:r w:rsidRPr="006C52EF">
        <w:rPr>
          <w:sz w:val="16"/>
        </w:rPr>
        <w:t xml:space="preserve"> Eccles, chairman of the Federal Reserve from 1934 to 1948, explained that the Great Depression occurred because the buying power of Americans fell far short of what the economy could produce. He blamed the increasing concentration of wealth at the top. In his words:</w:t>
      </w:r>
    </w:p>
    <w:p w14:paraId="1A4B2ADB" w14:textId="77777777" w:rsidR="00E81274" w:rsidRPr="006C52EF" w:rsidRDefault="00E81274" w:rsidP="00E81274">
      <w:pPr>
        <w:rPr>
          <w:sz w:val="16"/>
        </w:rPr>
      </w:pPr>
      <w:r w:rsidRPr="006C52EF">
        <w:rPr>
          <w:sz w:val="16"/>
        </w:rPr>
        <w:t>A giant suction pump had by 1929-30 drawn into a few hands an increasing portion of currently produced wealth. As in a poker game where the chips were concentrated in fewer and fewer hands, the other fellows could stay in the game only by borrowing. When their credit ran out, the game stopped.</w:t>
      </w:r>
    </w:p>
    <w:p w14:paraId="50B7D45F" w14:textId="77777777" w:rsidR="00E81274" w:rsidRPr="006C52EF" w:rsidRDefault="00E81274" w:rsidP="00E81274">
      <w:pPr>
        <w:rPr>
          <w:sz w:val="16"/>
        </w:rPr>
      </w:pPr>
      <w:r w:rsidRPr="006C52EF">
        <w:rPr>
          <w:sz w:val="16"/>
        </w:rPr>
        <w:t>The wealthy of the 1920s didn’t know what to do with all their money, while most Americans could maintain their standard of living only by going into debt. When that debt bubble burst, the economy imploded.</w:t>
      </w:r>
    </w:p>
    <w:p w14:paraId="375B1EEC" w14:textId="77777777" w:rsidR="00E81274" w:rsidRPr="006C52EF" w:rsidRDefault="00E81274" w:rsidP="00E81274">
      <w:pPr>
        <w:rPr>
          <w:rStyle w:val="Emphasis"/>
        </w:rPr>
      </w:pPr>
      <w:r w:rsidRPr="006C52EF">
        <w:rPr>
          <w:sz w:val="16"/>
        </w:rPr>
        <w:t xml:space="preserve">History is repeating itself. </w:t>
      </w:r>
      <w:r w:rsidRPr="006C52EF">
        <w:rPr>
          <w:highlight w:val="green"/>
          <w:u w:val="single"/>
        </w:rPr>
        <w:t>Typical</w:t>
      </w:r>
      <w:r w:rsidRPr="006C52EF">
        <w:rPr>
          <w:u w:val="single"/>
        </w:rPr>
        <w:t xml:space="preserve"> US </w:t>
      </w:r>
      <w:r w:rsidRPr="006C52EF">
        <w:rPr>
          <w:highlight w:val="green"/>
          <w:u w:val="single"/>
        </w:rPr>
        <w:t xml:space="preserve">wages have </w:t>
      </w:r>
      <w:r w:rsidRPr="006C52EF">
        <w:rPr>
          <w:rStyle w:val="Emphasis"/>
          <w:highlight w:val="green"/>
        </w:rPr>
        <w:t>hardly increased</w:t>
      </w:r>
      <w:r w:rsidRPr="006C52EF">
        <w:rPr>
          <w:rStyle w:val="Emphasis"/>
        </w:rPr>
        <w:t xml:space="preserve"> for decades</w:t>
      </w:r>
      <w:r w:rsidRPr="006C52EF">
        <w:rPr>
          <w:u w:val="single"/>
        </w:rPr>
        <w:t xml:space="preserve">, </w:t>
      </w:r>
      <w:r w:rsidRPr="006C52EF">
        <w:rPr>
          <w:rStyle w:val="Emphasis"/>
        </w:rPr>
        <w:t>adjusted for inflation</w:t>
      </w:r>
      <w:r w:rsidRPr="006C52EF">
        <w:rPr>
          <w:u w:val="single"/>
        </w:rPr>
        <w:t xml:space="preserve">. Most </w:t>
      </w:r>
      <w:r w:rsidRPr="006C52EF">
        <w:rPr>
          <w:highlight w:val="green"/>
          <w:u w:val="single"/>
        </w:rPr>
        <w:t xml:space="preserve">economic gains </w:t>
      </w:r>
      <w:r w:rsidRPr="006C52EF">
        <w:rPr>
          <w:u w:val="single"/>
        </w:rPr>
        <w:t xml:space="preserve">have </w:t>
      </w:r>
      <w:r w:rsidRPr="006C52EF">
        <w:rPr>
          <w:rStyle w:val="Emphasis"/>
          <w:highlight w:val="green"/>
        </w:rPr>
        <w:t>gone to the top</w:t>
      </w:r>
      <w:r w:rsidRPr="006C52EF">
        <w:rPr>
          <w:rStyle w:val="Emphasis"/>
        </w:rPr>
        <w:t>, just as Eccles’ “giant suction pump” drew an increasing portion of the nation’s wealth into a few hands before the Great Depression.</w:t>
      </w:r>
    </w:p>
    <w:p w14:paraId="3DBE187B" w14:textId="77777777" w:rsidR="00E81274" w:rsidRPr="006C52EF" w:rsidRDefault="00E81274" w:rsidP="00E81274">
      <w:pPr>
        <w:rPr>
          <w:sz w:val="16"/>
        </w:rPr>
      </w:pPr>
      <w:r w:rsidRPr="006C52EF">
        <w:rPr>
          <w:sz w:val="16"/>
        </w:rPr>
        <w:t>The result has been consumer spending financed by borrowing, creating chronic fragility. After the housing and financial bubbles burst in 2008, we avoided another Great Depression only because the government pumped enough money into the system to maintain demand, and the Fed kept interest rates near zero.</w:t>
      </w:r>
    </w:p>
    <w:p w14:paraId="40BDEADE" w14:textId="77777777" w:rsidR="00E81274" w:rsidRPr="006C52EF" w:rsidRDefault="00E81274" w:rsidP="00E81274">
      <w:pPr>
        <w:rPr>
          <w:sz w:val="16"/>
        </w:rPr>
      </w:pPr>
      <w:r w:rsidRPr="006C52EF">
        <w:rPr>
          <w:sz w:val="16"/>
        </w:rPr>
        <w:t>The wealth imbalance is now more extreme than it’s been in over a century. There’s so much wealth at the top that the prices of luxury items of all kinds are soaring; so-called “non-fungible tokens”, ranging from art and music to tacos and toilet paper, are selling like 17th-century exotic Dutch tulips; cryptocurrencies have taken off; and stock market values have continued to rise even through the pandemic.</w:t>
      </w:r>
    </w:p>
    <w:p w14:paraId="50E82BBA" w14:textId="77777777" w:rsidR="00E81274" w:rsidRPr="006C52EF" w:rsidRDefault="00E81274" w:rsidP="00E81274">
      <w:pPr>
        <w:rPr>
          <w:sz w:val="16"/>
        </w:rPr>
      </w:pPr>
      <w:r w:rsidRPr="006C52EF">
        <w:rPr>
          <w:sz w:val="16"/>
        </w:rPr>
        <w:t xml:space="preserve">Corporations don’t know what to do with all their cash. Trillions of dollars are sitting idle on their balance sheets. The biggest firms have been feasting off the Fed’s corporate welfare, as the central bank obligingly holds corporate bonds that the firms issued before the recession </w:t>
      </w:r>
      <w:proofErr w:type="gramStart"/>
      <w:r w:rsidRPr="006C52EF">
        <w:rPr>
          <w:sz w:val="16"/>
        </w:rPr>
        <w:t>in order to</w:t>
      </w:r>
      <w:proofErr w:type="gramEnd"/>
      <w:r w:rsidRPr="006C52EF">
        <w:rPr>
          <w:sz w:val="16"/>
        </w:rPr>
        <w:t xml:space="preserve"> finance stock buybacks.</w:t>
      </w:r>
    </w:p>
    <w:p w14:paraId="75E259AE" w14:textId="77777777" w:rsidR="00E81274" w:rsidRPr="006C52EF" w:rsidRDefault="00E81274" w:rsidP="00E81274">
      <w:pPr>
        <w:rPr>
          <w:sz w:val="16"/>
        </w:rPr>
      </w:pPr>
      <w:r w:rsidRPr="006C52EF">
        <w:rPr>
          <w:sz w:val="16"/>
        </w:rPr>
        <w:t>There’s so much wealth at the top that the prices of luxury items of all kinds are soaring</w:t>
      </w:r>
    </w:p>
    <w:p w14:paraId="0797639F" w14:textId="77777777" w:rsidR="00E81274" w:rsidRPr="006C52EF" w:rsidRDefault="00E81274" w:rsidP="00E81274">
      <w:pPr>
        <w:rPr>
          <w:sz w:val="16"/>
        </w:rPr>
      </w:pPr>
      <w:r w:rsidRPr="006C52EF">
        <w:rPr>
          <w:sz w:val="16"/>
        </w:rPr>
        <w:t>But most people have few if any assets. Even by 2018, when the economy appeared strong, 40% of Americans had negative net incomes and were borrowing money to pay for basic household needs.</w:t>
      </w:r>
    </w:p>
    <w:p w14:paraId="55D58488" w14:textId="77777777" w:rsidR="00E81274" w:rsidRPr="006C52EF" w:rsidRDefault="00E81274" w:rsidP="00E81274">
      <w:pPr>
        <w:rPr>
          <w:sz w:val="16"/>
        </w:rPr>
      </w:pPr>
      <w:r w:rsidRPr="006C52EF">
        <w:rPr>
          <w:sz w:val="16"/>
        </w:rPr>
        <w:t>The heart of the imbalance is America’s wealthy and the corporations they own have huge bargaining power – both market power in the form of monopolies, and political power in the form of lobbyists and campaign contributions.</w:t>
      </w:r>
    </w:p>
    <w:p w14:paraId="7B4A30F7" w14:textId="77777777" w:rsidR="00E81274" w:rsidRPr="006C52EF" w:rsidRDefault="00E81274" w:rsidP="00E81274">
      <w:pPr>
        <w:rPr>
          <w:rStyle w:val="Emphasis"/>
        </w:rPr>
      </w:pPr>
      <w:r w:rsidRPr="006C52EF">
        <w:rPr>
          <w:sz w:val="16"/>
        </w:rPr>
        <w:t xml:space="preserve">By contrast, </w:t>
      </w:r>
      <w:r w:rsidRPr="006C52EF">
        <w:rPr>
          <w:u w:val="single"/>
        </w:rPr>
        <w:t xml:space="preserve">most </w:t>
      </w:r>
      <w:r w:rsidRPr="006C52EF">
        <w:rPr>
          <w:highlight w:val="green"/>
          <w:u w:val="single"/>
        </w:rPr>
        <w:t>workers have</w:t>
      </w:r>
      <w:r w:rsidRPr="006C52EF">
        <w:rPr>
          <w:u w:val="single"/>
        </w:rPr>
        <w:t xml:space="preserve"> little or </w:t>
      </w:r>
      <w:r w:rsidRPr="006C52EF">
        <w:rPr>
          <w:rStyle w:val="Emphasis"/>
          <w:highlight w:val="green"/>
        </w:rPr>
        <w:t>no bargaining power</w:t>
      </w:r>
      <w:r w:rsidRPr="006C52EF">
        <w:rPr>
          <w:rStyle w:val="Emphasis"/>
        </w:rPr>
        <w:t xml:space="preserve"> – neither inside their firms because of the </w:t>
      </w:r>
      <w:r w:rsidRPr="006C52EF">
        <w:rPr>
          <w:rStyle w:val="Emphasis"/>
          <w:highlight w:val="green"/>
        </w:rPr>
        <w:t>near-disappearance of</w:t>
      </w:r>
      <w:r w:rsidRPr="006C52EF">
        <w:rPr>
          <w:rStyle w:val="Emphasis"/>
        </w:rPr>
        <w:t xml:space="preserve"> labor </w:t>
      </w:r>
      <w:r w:rsidRPr="006C52EF">
        <w:rPr>
          <w:rStyle w:val="Emphasis"/>
          <w:highlight w:val="green"/>
        </w:rPr>
        <w:t>unions</w:t>
      </w:r>
      <w:r w:rsidRPr="006C52EF">
        <w:rPr>
          <w:rStyle w:val="Emphasis"/>
        </w:rPr>
        <w:t>, nor in politics because political parties have devolved from giant membership organizations to fundraising machines.</w:t>
      </w:r>
    </w:p>
    <w:p w14:paraId="68457295" w14:textId="77777777" w:rsidR="00E81274" w:rsidRPr="006C52EF" w:rsidRDefault="00E81274" w:rsidP="00E81274">
      <w:pPr>
        <w:rPr>
          <w:rStyle w:val="Emphasis"/>
        </w:rPr>
      </w:pPr>
      <w:r w:rsidRPr="006C52EF">
        <w:rPr>
          <w:u w:val="single"/>
        </w:rPr>
        <w:t xml:space="preserve">Biden’s “stimulus” programs are fine, but temporary. </w:t>
      </w:r>
      <w:r w:rsidRPr="006C52EF">
        <w:rPr>
          <w:highlight w:val="green"/>
          <w:u w:val="single"/>
        </w:rPr>
        <w:t>The most important</w:t>
      </w:r>
      <w:r w:rsidRPr="006C52EF">
        <w:rPr>
          <w:u w:val="single"/>
        </w:rPr>
        <w:t xml:space="preserve"> </w:t>
      </w:r>
      <w:r w:rsidRPr="006C52EF">
        <w:rPr>
          <w:rStyle w:val="Emphasis"/>
        </w:rPr>
        <w:t xml:space="preserve">economic </w:t>
      </w:r>
      <w:r w:rsidRPr="006C52EF">
        <w:rPr>
          <w:rStyle w:val="Emphasis"/>
          <w:highlight w:val="green"/>
        </w:rPr>
        <w:t>reform would be to correct</w:t>
      </w:r>
      <w:r w:rsidRPr="006C52EF">
        <w:rPr>
          <w:rStyle w:val="Emphasis"/>
        </w:rPr>
        <w:t xml:space="preserve"> this </w:t>
      </w:r>
      <w:r w:rsidRPr="006C52EF">
        <w:rPr>
          <w:rStyle w:val="Emphasis"/>
          <w:highlight w:val="green"/>
        </w:rPr>
        <w:t>structural imbalance by reducing monopoly power</w:t>
      </w:r>
      <w:r w:rsidRPr="006C52EF">
        <w:rPr>
          <w:rStyle w:val="Emphasis"/>
        </w:rPr>
        <w:t xml:space="preserve">, </w:t>
      </w:r>
      <w:r w:rsidRPr="006C52EF">
        <w:rPr>
          <w:rStyle w:val="Emphasis"/>
          <w:highlight w:val="green"/>
        </w:rPr>
        <w:t>strengthening unions</w:t>
      </w:r>
      <w:r w:rsidRPr="006C52EF">
        <w:rPr>
          <w:rStyle w:val="Emphasis"/>
        </w:rPr>
        <w:t>, and getting big money out of politics.</w:t>
      </w:r>
    </w:p>
    <w:p w14:paraId="4B49ABE6" w14:textId="77777777" w:rsidR="00E81274" w:rsidRPr="006C52EF" w:rsidRDefault="00E81274" w:rsidP="00E81274">
      <w:pPr>
        <w:rPr>
          <w:sz w:val="16"/>
        </w:rPr>
      </w:pPr>
      <w:r w:rsidRPr="006C52EF">
        <w:rPr>
          <w:sz w:val="16"/>
        </w:rPr>
        <w:t xml:space="preserve">Until the structural imbalance is remedied, </w:t>
      </w:r>
      <w:r w:rsidRPr="006C52EF">
        <w:rPr>
          <w:u w:val="single"/>
        </w:rPr>
        <w:t xml:space="preserve">the </w:t>
      </w:r>
      <w:r w:rsidRPr="006C52EF">
        <w:rPr>
          <w:highlight w:val="green"/>
          <w:u w:val="single"/>
        </w:rPr>
        <w:t xml:space="preserve">American economy will </w:t>
      </w:r>
      <w:r w:rsidRPr="006C52EF">
        <w:rPr>
          <w:rStyle w:val="Emphasis"/>
          <w:highlight w:val="green"/>
        </w:rPr>
        <w:t>remain</w:t>
      </w:r>
      <w:r w:rsidRPr="006C52EF">
        <w:rPr>
          <w:rStyle w:val="Emphasis"/>
        </w:rPr>
        <w:t xml:space="preserve"> perilously </w:t>
      </w:r>
      <w:r w:rsidRPr="006C52EF">
        <w:rPr>
          <w:rStyle w:val="Emphasis"/>
          <w:highlight w:val="green"/>
        </w:rPr>
        <w:t>fragile</w:t>
      </w:r>
      <w:r w:rsidRPr="006C52EF">
        <w:rPr>
          <w:sz w:val="16"/>
        </w:rPr>
        <w:t>. It will also be vulnerable to the next demagogue wielding anger and resentment as substitutes for real reform.</w:t>
      </w:r>
    </w:p>
    <w:bookmarkEnd w:id="0"/>
    <w:p w14:paraId="6454745D" w14:textId="77777777" w:rsidR="00E81274" w:rsidRDefault="00E81274" w:rsidP="00E81274">
      <w:pPr>
        <w:pStyle w:val="Heading4"/>
      </w:pPr>
      <w:r>
        <w:t>2] Link turn:</w:t>
      </w:r>
    </w:p>
    <w:p w14:paraId="1700FD83" w14:textId="77777777" w:rsidR="00E81274" w:rsidRDefault="00E81274" w:rsidP="00E81274">
      <w:pPr>
        <w:pStyle w:val="Heading4"/>
      </w:pPr>
      <w:r>
        <w:t xml:space="preserve">A] </w:t>
      </w:r>
      <w:r w:rsidRPr="00285C4F">
        <w:rPr>
          <w:u w:val="single"/>
        </w:rPr>
        <w:t>Competitiveness</w:t>
      </w:r>
      <w:r>
        <w:t>: prospects for higher wages increases competition between workers which creates better innovation and growth.</w:t>
      </w:r>
    </w:p>
    <w:p w14:paraId="1C0A4962" w14:textId="77777777" w:rsidR="00E81274" w:rsidRDefault="00E81274" w:rsidP="00E81274">
      <w:pPr>
        <w:pStyle w:val="Heading4"/>
      </w:pPr>
      <w:r>
        <w:t xml:space="preserve">B] </w:t>
      </w:r>
      <w:r w:rsidRPr="00285C4F">
        <w:rPr>
          <w:u w:val="single"/>
        </w:rPr>
        <w:t>Incentives</w:t>
      </w:r>
      <w:r>
        <w:t xml:space="preserve">: if your workplace </w:t>
      </w:r>
      <w:proofErr w:type="gramStart"/>
      <w:r>
        <w:t>sucks</w:t>
      </w:r>
      <w:proofErr w:type="gramEnd"/>
      <w:r>
        <w:t xml:space="preserve"> you’re not </w:t>
      </w:r>
      <w:proofErr w:type="spellStart"/>
      <w:r>
        <w:t>gonna</w:t>
      </w:r>
      <w:proofErr w:type="spellEnd"/>
      <w:r>
        <w:t xml:space="preserve"> try your hardest in terms of productivity and production. </w:t>
      </w:r>
      <w:proofErr w:type="spellStart"/>
      <w:r>
        <w:t>Aff</w:t>
      </w:r>
      <w:proofErr w:type="spellEnd"/>
      <w:r>
        <w:t xml:space="preserve"> solves by improving conditions which creates incentives for hard work.</w:t>
      </w:r>
    </w:p>
    <w:p w14:paraId="51ADF052" w14:textId="77777777" w:rsidR="00E81274" w:rsidRPr="00C87771" w:rsidRDefault="00E81274" w:rsidP="00E81274">
      <w:r>
        <w:t xml:space="preserve">[Don’t read card if you are reading the analytics/vice versa – they are the same </w:t>
      </w:r>
      <w:proofErr w:type="gramStart"/>
      <w:r>
        <w:t>thing</w:t>
      </w:r>
      <w:proofErr w:type="gramEnd"/>
      <w:r>
        <w:t xml:space="preserve"> but analytics are shorter]</w:t>
      </w:r>
    </w:p>
    <w:p w14:paraId="3CC33A1B" w14:textId="77777777" w:rsidR="00E81274" w:rsidRPr="00C87771" w:rsidRDefault="00E81274" w:rsidP="00E81274">
      <w:pPr>
        <w:pStyle w:val="Heading4"/>
      </w:pPr>
    </w:p>
    <w:p w14:paraId="028AFB6E" w14:textId="77777777" w:rsidR="00E81274" w:rsidRDefault="00E81274" w:rsidP="00E81274">
      <w:pPr>
        <w:pStyle w:val="Heading4"/>
      </w:pPr>
    </w:p>
    <w:p w14:paraId="2936BF54" w14:textId="77777777" w:rsidR="00E81274" w:rsidRDefault="00E81274" w:rsidP="00E81274">
      <w:pPr>
        <w:pStyle w:val="Heading4"/>
      </w:pPr>
    </w:p>
    <w:p w14:paraId="00678DB6" w14:textId="77777777" w:rsidR="00E81274" w:rsidRDefault="00E81274" w:rsidP="00E81274">
      <w:pPr>
        <w:pStyle w:val="Heading4"/>
      </w:pPr>
    </w:p>
    <w:p w14:paraId="5A4380FA" w14:textId="3456C8F1" w:rsidR="00E81274" w:rsidRDefault="00E81274" w:rsidP="00E81274">
      <w:pPr>
        <w:pStyle w:val="Heading4"/>
      </w:pPr>
      <w:r>
        <w:t>1] Perm do the CP:</w:t>
      </w:r>
    </w:p>
    <w:p w14:paraId="6AB7D5C1" w14:textId="77777777" w:rsidR="00E81274" w:rsidRDefault="00E81274" w:rsidP="00E81274">
      <w:pPr>
        <w:pStyle w:val="Heading4"/>
      </w:pPr>
      <w:r>
        <w:t xml:space="preserve">A] </w:t>
      </w:r>
      <w:r w:rsidRPr="00345860">
        <w:rPr>
          <w:u w:val="single"/>
        </w:rPr>
        <w:t>Extend NLRB</w:t>
      </w:r>
      <w:r>
        <w:t>- the unconditional right to strike creates exceptions for strikes that create violence. Winning the net benefit means medical workers right to strike creates deaths and ignores patients which is a reason it isn’t competitive.</w:t>
      </w:r>
    </w:p>
    <w:p w14:paraId="29902C46" w14:textId="77777777" w:rsidR="00E81274" w:rsidRDefault="00E81274" w:rsidP="00E81274">
      <w:pPr>
        <w:pStyle w:val="Heading4"/>
      </w:pPr>
      <w:r>
        <w:t xml:space="preserve">B] It’s </w:t>
      </w:r>
      <w:r w:rsidRPr="00345860">
        <w:rPr>
          <w:u w:val="single"/>
        </w:rPr>
        <w:t>normal mean</w:t>
      </w:r>
      <w:r>
        <w:rPr>
          <w:u w:val="single"/>
        </w:rPr>
        <w:t>s.</w:t>
      </w:r>
    </w:p>
    <w:p w14:paraId="1AFF4722" w14:textId="77777777" w:rsidR="00E81274" w:rsidRPr="00D2046C" w:rsidRDefault="00E81274" w:rsidP="00E81274">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0" w:history="1">
        <w:r w:rsidRPr="00111F4F">
          <w:rPr>
            <w:rStyle w:val="Hyperlink"/>
          </w:rPr>
          <w:t>https://digitalcommons.law.yale.edu/cgi/viewcontent.cgi?article=1710&amp;context=yjil</w:t>
        </w:r>
      </w:hyperlink>
      <w:r>
        <w:t>] Justin ** Brackets in original</w:t>
      </w:r>
    </w:p>
    <w:p w14:paraId="4E58A4B0" w14:textId="77777777" w:rsidR="00E81274" w:rsidRPr="003A4129" w:rsidRDefault="00E81274" w:rsidP="00E81274">
      <w:pPr>
        <w:rPr>
          <w:rStyle w:val="Emphasis"/>
          <w:b w:val="0"/>
          <w:iCs w:val="0"/>
          <w:sz w:val="16"/>
          <w:u w:val="none"/>
        </w:rPr>
      </w:pPr>
      <w:r w:rsidRPr="00345860">
        <w:rPr>
          <w:sz w:val="16"/>
        </w:rPr>
        <w:t xml:space="preserve">A second </w:t>
      </w:r>
      <w:r w:rsidRPr="00345860">
        <w:rPr>
          <w:rStyle w:val="Emphasis"/>
        </w:rPr>
        <w:t xml:space="preserve">equally </w:t>
      </w:r>
      <w:r w:rsidRPr="0097466B">
        <w:rPr>
          <w:rStyle w:val="Emphasis"/>
          <w:highlight w:val="green"/>
        </w:rPr>
        <w:t>important restriction</w:t>
      </w:r>
      <w:r w:rsidRPr="0097466B">
        <w:rPr>
          <w:highlight w:val="green"/>
          <w:u w:val="single"/>
        </w:rPr>
        <w:t xml:space="preserve"> on</w:t>
      </w:r>
      <w:r w:rsidRPr="00345860">
        <w:rPr>
          <w:u w:val="single"/>
        </w:rPr>
        <w:t xml:space="preserve"> the </w:t>
      </w:r>
      <w:r w:rsidRPr="0097466B">
        <w:rPr>
          <w:highlight w:val="green"/>
          <w:u w:val="single"/>
        </w:rPr>
        <w:t xml:space="preserve">right to strike involves </w:t>
      </w:r>
      <w:r w:rsidRPr="0097466B">
        <w:rPr>
          <w:rStyle w:val="Heading3Char"/>
          <w:highlight w:val="green"/>
        </w:rPr>
        <w:t>essential services</w:t>
      </w:r>
      <w:r w:rsidRPr="00345860">
        <w:rPr>
          <w:sz w:val="16"/>
        </w:rPr>
        <w:t xml:space="preserve"> in the strict sense of the term. This is an area in which both the CEACR and CFA have developed a detailed set of applications and guidelines. 63 The two committees consider that essential services, for the purposes of restricting or prohibiting the right to strike, are only those “</w:t>
      </w:r>
      <w:r w:rsidRPr="00345860">
        <w:rPr>
          <w:u w:val="single"/>
        </w:rPr>
        <w:t xml:space="preserve">the </w:t>
      </w:r>
      <w:r w:rsidRPr="0097466B">
        <w:rPr>
          <w:highlight w:val="green"/>
          <w:u w:val="single"/>
        </w:rPr>
        <w:t xml:space="preserve">interruption of which would </w:t>
      </w:r>
      <w:r w:rsidRPr="0097466B">
        <w:rPr>
          <w:rStyle w:val="Heading3Char"/>
          <w:highlight w:val="green"/>
        </w:rPr>
        <w:t>endanger</w:t>
      </w:r>
      <w:r w:rsidRPr="00345860">
        <w:rPr>
          <w:rStyle w:val="Heading3Char"/>
        </w:rPr>
        <w:t xml:space="preserve"> the </w:t>
      </w:r>
      <w:r w:rsidRPr="0097466B">
        <w:rPr>
          <w:rStyle w:val="Heading3Char"/>
          <w:highlight w:val="green"/>
        </w:rPr>
        <w:t>life</w:t>
      </w:r>
      <w:r w:rsidRPr="00345860">
        <w:rPr>
          <w:rStyle w:val="Heading3Char"/>
        </w:rPr>
        <w:t xml:space="preserve">, personal </w:t>
      </w:r>
      <w:r w:rsidRPr="0097466B">
        <w:rPr>
          <w:rStyle w:val="Heading3Char"/>
          <w:highlight w:val="green"/>
        </w:rPr>
        <w:t>safety or health</w:t>
      </w:r>
      <w:r w:rsidRPr="00345860">
        <w:rPr>
          <w:u w:val="single"/>
        </w:rPr>
        <w:t xml:space="preserve"> of the </w:t>
      </w:r>
      <w:r w:rsidRPr="00345860">
        <w:rPr>
          <w:rStyle w:val="Emphasis"/>
        </w:rPr>
        <w:t>whole</w:t>
      </w:r>
      <w:r w:rsidRPr="00345860">
        <w:rPr>
          <w:u w:val="single"/>
        </w:rPr>
        <w:t xml:space="preserve"> or </w:t>
      </w:r>
      <w:r w:rsidRPr="00345860">
        <w:rPr>
          <w:rStyle w:val="Emphasis"/>
        </w:rPr>
        <w:t>part</w:t>
      </w:r>
      <w:r w:rsidRPr="00345860">
        <w:rPr>
          <w:u w:val="single"/>
        </w:rPr>
        <w:t xml:space="preserve"> of the </w:t>
      </w:r>
      <w:r w:rsidRPr="00345860">
        <w:rPr>
          <w:rStyle w:val="Emphasis"/>
        </w:rPr>
        <w:t>population</w:t>
      </w:r>
      <w:r w:rsidRPr="00345860">
        <w:rPr>
          <w:sz w:val="16"/>
        </w:rPr>
        <w:t>.”</w:t>
      </w:r>
    </w:p>
    <w:p w14:paraId="39B2DCC3" w14:textId="77777777" w:rsidR="00E81274" w:rsidRDefault="00E81274" w:rsidP="00E81274">
      <w:pPr>
        <w:pStyle w:val="Heading4"/>
      </w:pPr>
      <w:r>
        <w:t xml:space="preserve">2] </w:t>
      </w:r>
      <w:r w:rsidRPr="00345860">
        <w:rPr>
          <w:u w:val="single"/>
        </w:rPr>
        <w:t>Link turn</w:t>
      </w:r>
      <w:r>
        <w:t xml:space="preserve">- medical workers literally have no incentive to do good if their working conditions are crappy which the 1AC </w:t>
      </w:r>
      <w:r w:rsidRPr="00345860">
        <w:rPr>
          <w:u w:val="single"/>
        </w:rPr>
        <w:t>solves</w:t>
      </w:r>
      <w:r>
        <w:t>. Otherwise, it leads to ressentiment and people hating their job which incentivizes them to do worse.</w:t>
      </w:r>
    </w:p>
    <w:p w14:paraId="1DCC031A" w14:textId="77777777" w:rsidR="00E81274" w:rsidRDefault="00E81274" w:rsidP="00E81274">
      <w:pPr>
        <w:pStyle w:val="Heading4"/>
      </w:pPr>
      <w:r>
        <w:t xml:space="preserve">3] Statistics </w:t>
      </w:r>
      <w:r w:rsidRPr="0014642C">
        <w:rPr>
          <w:u w:val="single"/>
        </w:rPr>
        <w:t>affirm</w:t>
      </w:r>
      <w:r>
        <w:t>.</w:t>
      </w:r>
    </w:p>
    <w:p w14:paraId="369FC341" w14:textId="77777777" w:rsidR="00E81274" w:rsidRPr="0014642C" w:rsidRDefault="00E81274" w:rsidP="00E81274">
      <w:r w:rsidRPr="0014642C">
        <w:rPr>
          <w:rStyle w:val="Style13ptBold"/>
        </w:rPr>
        <w:t>Roth 16</w:t>
      </w:r>
      <w:r>
        <w:t xml:space="preserve"> [Amy Neff; Reporter</w:t>
      </w:r>
      <w:r w:rsidRPr="0014642C">
        <w:t xml:space="preserve"> for the Observer-Dispatch in Utica, New York, she writes most often about healthcare and health-related stories</w:t>
      </w:r>
      <w:r>
        <w:t>; “</w:t>
      </w:r>
      <w:r w:rsidRPr="0014642C">
        <w:t>Do nurses unions improve the quality of care?</w:t>
      </w:r>
      <w:r>
        <w:t xml:space="preserve">” Observer Dispatch; 9/6/16; </w:t>
      </w:r>
      <w:hyperlink r:id="rId11" w:history="1">
        <w:r w:rsidRPr="00AF436A">
          <w:rPr>
            <w:rStyle w:val="Hyperlink"/>
          </w:rPr>
          <w:t>https://www.uticaod.com/news/20160904/do-nurses-unions-improve-quality-of-care</w:t>
        </w:r>
      </w:hyperlink>
      <w:r>
        <w:t>] Justin</w:t>
      </w:r>
    </w:p>
    <w:p w14:paraId="2A12610B" w14:textId="77777777" w:rsidR="00E81274" w:rsidRDefault="00E81274" w:rsidP="00E81274">
      <w:pPr>
        <w:rPr>
          <w:sz w:val="16"/>
        </w:rPr>
      </w:pPr>
      <w:r w:rsidRPr="0014642C">
        <w:rPr>
          <w:sz w:val="16"/>
        </w:rPr>
        <w:t>UNIONS OVERALL</w:t>
      </w:r>
      <w:r>
        <w:rPr>
          <w:sz w:val="16"/>
        </w:rPr>
        <w:t xml:space="preserve"> </w:t>
      </w:r>
      <w:r w:rsidRPr="0014642C">
        <w:rPr>
          <w:sz w:val="16"/>
        </w:rPr>
        <w:t xml:space="preserve">With or without strikes, </w:t>
      </w:r>
      <w:r w:rsidRPr="0097466B">
        <w:rPr>
          <w:highlight w:val="green"/>
          <w:u w:val="single"/>
        </w:rPr>
        <w:t xml:space="preserve">unions have been </w:t>
      </w:r>
      <w:r w:rsidRPr="0097466B">
        <w:rPr>
          <w:rStyle w:val="Emphasis"/>
          <w:highlight w:val="green"/>
        </w:rPr>
        <w:t>successful</w:t>
      </w:r>
      <w:r w:rsidRPr="0014642C">
        <w:rPr>
          <w:sz w:val="16"/>
        </w:rPr>
        <w:t xml:space="preserve">, though, in their quest to increase R.N. staffing levels in hospitals, </w:t>
      </w:r>
      <w:proofErr w:type="spellStart"/>
      <w:r w:rsidRPr="0014642C">
        <w:rPr>
          <w:sz w:val="16"/>
        </w:rPr>
        <w:t>Avgar</w:t>
      </w:r>
      <w:proofErr w:type="spellEnd"/>
      <w:r w:rsidRPr="0014642C">
        <w:rPr>
          <w:sz w:val="16"/>
        </w:rPr>
        <w:t xml:space="preserve"> said. “I don’t know of data that directly links union fights for staffing levels to patient care. But I do know that </w:t>
      </w:r>
      <w:r w:rsidRPr="0014642C">
        <w:rPr>
          <w:u w:val="single"/>
        </w:rPr>
        <w:t xml:space="preserve">there’s a </w:t>
      </w:r>
      <w:r w:rsidRPr="0097466B">
        <w:rPr>
          <w:highlight w:val="green"/>
          <w:u w:val="single"/>
        </w:rPr>
        <w:t>growing</w:t>
      </w:r>
      <w:r w:rsidRPr="0014642C">
        <w:rPr>
          <w:u w:val="single"/>
        </w:rPr>
        <w:t xml:space="preserve"> body of </w:t>
      </w:r>
      <w:r w:rsidRPr="0097466B">
        <w:rPr>
          <w:highlight w:val="green"/>
          <w:u w:val="single"/>
        </w:rPr>
        <w:t>research</w:t>
      </w:r>
      <w:r w:rsidRPr="0014642C">
        <w:rPr>
          <w:u w:val="single"/>
        </w:rPr>
        <w:t xml:space="preserve"> that </w:t>
      </w:r>
      <w:r w:rsidRPr="0097466B">
        <w:rPr>
          <w:highlight w:val="green"/>
          <w:u w:val="single"/>
        </w:rPr>
        <w:t>suggests</w:t>
      </w:r>
      <w:r w:rsidRPr="0014642C">
        <w:rPr>
          <w:u w:val="single"/>
        </w:rPr>
        <w:t xml:space="preserve"> that </w:t>
      </w:r>
      <w:r w:rsidRPr="0097466B">
        <w:rPr>
          <w:highlight w:val="green"/>
          <w:u w:val="single"/>
        </w:rPr>
        <w:t xml:space="preserve">unions are </w:t>
      </w:r>
      <w:r w:rsidRPr="0097466B">
        <w:rPr>
          <w:rStyle w:val="Emphasis"/>
          <w:highlight w:val="green"/>
        </w:rPr>
        <w:t>good</w:t>
      </w:r>
      <w:r w:rsidRPr="0097466B">
        <w:rPr>
          <w:highlight w:val="green"/>
          <w:u w:val="single"/>
        </w:rPr>
        <w:t xml:space="preserve"> for </w:t>
      </w:r>
      <w:r w:rsidRPr="0097466B">
        <w:rPr>
          <w:rStyle w:val="Emphasis"/>
          <w:highlight w:val="green"/>
        </w:rPr>
        <w:t>patient</w:t>
      </w:r>
      <w:r w:rsidRPr="0097466B">
        <w:rPr>
          <w:highlight w:val="green"/>
          <w:u w:val="single"/>
        </w:rPr>
        <w:t xml:space="preserve"> </w:t>
      </w:r>
      <w:r w:rsidRPr="0097466B">
        <w:rPr>
          <w:rStyle w:val="Emphasis"/>
          <w:highlight w:val="green"/>
        </w:rPr>
        <w:t>care</w:t>
      </w:r>
      <w:r w:rsidRPr="0014642C">
        <w:rPr>
          <w:sz w:val="16"/>
        </w:rPr>
        <w:t xml:space="preserve"> ... We know that </w:t>
      </w:r>
      <w:r w:rsidRPr="0097466B">
        <w:rPr>
          <w:highlight w:val="green"/>
          <w:u w:val="single"/>
        </w:rPr>
        <w:t>where unions enter</w:t>
      </w:r>
      <w:r w:rsidRPr="0014642C">
        <w:rPr>
          <w:u w:val="single"/>
        </w:rPr>
        <w:t xml:space="preserve"> </w:t>
      </w:r>
      <w:r w:rsidRPr="0014642C">
        <w:rPr>
          <w:rStyle w:val="Emphasis"/>
        </w:rPr>
        <w:t>hospitals</w:t>
      </w:r>
      <w:r w:rsidRPr="0014642C">
        <w:rPr>
          <w:u w:val="single"/>
        </w:rPr>
        <w:t xml:space="preserve">, </w:t>
      </w:r>
      <w:r w:rsidRPr="0097466B">
        <w:rPr>
          <w:rStyle w:val="Emphasis"/>
          <w:highlight w:val="green"/>
        </w:rPr>
        <w:t>quality</w:t>
      </w:r>
      <w:r w:rsidRPr="0097466B">
        <w:rPr>
          <w:highlight w:val="green"/>
          <w:u w:val="single"/>
        </w:rPr>
        <w:t xml:space="preserve"> of </w:t>
      </w:r>
      <w:r w:rsidRPr="0097466B">
        <w:rPr>
          <w:rStyle w:val="Emphasis"/>
          <w:highlight w:val="green"/>
        </w:rPr>
        <w:t>care</w:t>
      </w:r>
      <w:r w:rsidRPr="0097466B">
        <w:rPr>
          <w:highlight w:val="green"/>
          <w:u w:val="single"/>
        </w:rPr>
        <w:t xml:space="preserve"> </w:t>
      </w:r>
      <w:r w:rsidRPr="0097466B">
        <w:rPr>
          <w:rStyle w:val="Emphasis"/>
          <w:highlight w:val="green"/>
        </w:rPr>
        <w:t>goes</w:t>
      </w:r>
      <w:r w:rsidRPr="0097466B">
        <w:rPr>
          <w:highlight w:val="green"/>
          <w:u w:val="single"/>
        </w:rPr>
        <w:t xml:space="preserve"> </w:t>
      </w:r>
      <w:r w:rsidRPr="0097466B">
        <w:rPr>
          <w:rStyle w:val="Emphasis"/>
          <w:highlight w:val="green"/>
        </w:rPr>
        <w:t>up</w:t>
      </w:r>
      <w:r w:rsidRPr="0014642C">
        <w:rPr>
          <w:sz w:val="16"/>
        </w:rPr>
        <w:t>,” he said.</w:t>
      </w:r>
      <w:r>
        <w:rPr>
          <w:sz w:val="16"/>
        </w:rPr>
        <w:t xml:space="preserve"> </w:t>
      </w:r>
      <w:r w:rsidRPr="0014642C">
        <w:rPr>
          <w:sz w:val="16"/>
        </w:rPr>
        <w:t xml:space="preserve">A recent study in the ILR Review published by Cornell looked at unionization efforts in California between 1996 and 2005. “Unionization was more likely to happen when quality was deteriorating in a hospital,” </w:t>
      </w:r>
      <w:proofErr w:type="spellStart"/>
      <w:r w:rsidRPr="0014642C">
        <w:rPr>
          <w:sz w:val="16"/>
        </w:rPr>
        <w:t>Avgar</w:t>
      </w:r>
      <w:proofErr w:type="spellEnd"/>
      <w:r w:rsidRPr="0014642C">
        <w:rPr>
          <w:sz w:val="16"/>
        </w:rPr>
        <w:t xml:space="preserve"> said.</w:t>
      </w:r>
      <w:r>
        <w:rPr>
          <w:sz w:val="16"/>
        </w:rPr>
        <w:t xml:space="preserve"> </w:t>
      </w:r>
      <w:r w:rsidRPr="0014642C">
        <w:rPr>
          <w:sz w:val="16"/>
        </w:rPr>
        <w:t xml:space="preserve">The researchers found that most </w:t>
      </w:r>
      <w:proofErr w:type="gramStart"/>
      <w:r w:rsidRPr="0014642C">
        <w:rPr>
          <w:sz w:val="16"/>
        </w:rPr>
        <w:t>quality of care</w:t>
      </w:r>
      <w:proofErr w:type="gramEnd"/>
      <w:r w:rsidRPr="0014642C">
        <w:rPr>
          <w:sz w:val="16"/>
        </w:rPr>
        <w:t xml:space="preserve"> indicators improved at hospitals in the year after nurses voted in a union, but not at hospitals that voted down the union, he said.</w:t>
      </w:r>
      <w:r>
        <w:rPr>
          <w:sz w:val="16"/>
        </w:rPr>
        <w:t xml:space="preserve"> </w:t>
      </w:r>
      <w:r w:rsidRPr="0014642C">
        <w:rPr>
          <w:sz w:val="16"/>
        </w:rPr>
        <w:t xml:space="preserve">And in a </w:t>
      </w:r>
      <w:r w:rsidRPr="0014642C">
        <w:rPr>
          <w:u w:val="single"/>
        </w:rPr>
        <w:t>2004 study of California hospitals, researchers found</w:t>
      </w:r>
      <w:r w:rsidRPr="0014642C">
        <w:rPr>
          <w:sz w:val="16"/>
        </w:rPr>
        <w:t xml:space="preserve"> that </w:t>
      </w:r>
      <w:r w:rsidRPr="0097466B">
        <w:rPr>
          <w:rStyle w:val="Emphasis"/>
          <w:highlight w:val="green"/>
        </w:rPr>
        <w:t>hospitals</w:t>
      </w:r>
      <w:r w:rsidRPr="0097466B">
        <w:rPr>
          <w:highlight w:val="green"/>
          <w:u w:val="single"/>
        </w:rPr>
        <w:t xml:space="preserve"> with </w:t>
      </w:r>
      <w:proofErr w:type="gramStart"/>
      <w:r w:rsidRPr="0097466B">
        <w:rPr>
          <w:rStyle w:val="Emphasis"/>
          <w:highlight w:val="green"/>
        </w:rPr>
        <w:t>nurses</w:t>
      </w:r>
      <w:proofErr w:type="gramEnd"/>
      <w:r w:rsidRPr="0097466B">
        <w:rPr>
          <w:highlight w:val="green"/>
          <w:u w:val="single"/>
        </w:rPr>
        <w:t xml:space="preserve"> </w:t>
      </w:r>
      <w:r w:rsidRPr="0097466B">
        <w:rPr>
          <w:rStyle w:val="Emphasis"/>
          <w:highlight w:val="green"/>
        </w:rPr>
        <w:t>unions</w:t>
      </w:r>
      <w:r w:rsidRPr="0097466B">
        <w:rPr>
          <w:highlight w:val="green"/>
          <w:u w:val="single"/>
        </w:rPr>
        <w:t xml:space="preserve"> had</w:t>
      </w:r>
      <w:r w:rsidRPr="0014642C">
        <w:rPr>
          <w:u w:val="single"/>
        </w:rPr>
        <w:t xml:space="preserve"> a </w:t>
      </w:r>
      <w:r w:rsidRPr="0097466B">
        <w:rPr>
          <w:rStyle w:val="Emphasis"/>
          <w:highlight w:val="green"/>
        </w:rPr>
        <w:t>5.5 percent lower mortality rate</w:t>
      </w:r>
      <w:r w:rsidRPr="0014642C">
        <w:rPr>
          <w:sz w:val="16"/>
        </w:rPr>
        <w:t xml:space="preserve"> from heart attacks and other cardiovascular issues, he said, calling the number “</w:t>
      </w:r>
      <w:r w:rsidRPr="0014642C">
        <w:rPr>
          <w:u w:val="single"/>
        </w:rPr>
        <w:t xml:space="preserve">pretty </w:t>
      </w:r>
      <w:r w:rsidRPr="0014642C">
        <w:rPr>
          <w:rStyle w:val="Emphasis"/>
        </w:rPr>
        <w:t>staggering</w:t>
      </w:r>
      <w:r w:rsidRPr="0014642C">
        <w:rPr>
          <w:sz w:val="16"/>
        </w:rPr>
        <w:t>.”</w:t>
      </w:r>
    </w:p>
    <w:p w14:paraId="1E21A0F7" w14:textId="77777777" w:rsidR="00E81274" w:rsidRDefault="00E81274" w:rsidP="00E81274">
      <w:pPr>
        <w:pStyle w:val="Heading4"/>
      </w:pPr>
      <w:r>
        <w:t xml:space="preserve">4] Healthcare strikes are </w:t>
      </w:r>
      <w:r w:rsidRPr="003A4129">
        <w:rPr>
          <w:u w:val="single"/>
        </w:rPr>
        <w:t>increasing</w:t>
      </w:r>
      <w:r>
        <w:t xml:space="preserve"> and </w:t>
      </w:r>
      <w:r w:rsidRPr="003A4129">
        <w:rPr>
          <w:u w:val="single"/>
        </w:rPr>
        <w:t>don’t trigger the link</w:t>
      </w:r>
      <w:r>
        <w:t xml:space="preserve"> – but they are key to improving patient and worker conditions. It’s </w:t>
      </w:r>
      <w:proofErr w:type="gramStart"/>
      <w:r>
        <w:t>try</w:t>
      </w:r>
      <w:proofErr w:type="gramEnd"/>
      <w:r>
        <w:t xml:space="preserve"> or die – absent the </w:t>
      </w:r>
      <w:proofErr w:type="spellStart"/>
      <w:r>
        <w:t>aff</w:t>
      </w:r>
      <w:proofErr w:type="spellEnd"/>
      <w:r>
        <w:t xml:space="preserve"> healthcare workers leave </w:t>
      </w:r>
      <w:r w:rsidRPr="003A4129">
        <w:rPr>
          <w:u w:val="single"/>
        </w:rPr>
        <w:t>regardless</w:t>
      </w:r>
      <w:r>
        <w:t>.</w:t>
      </w:r>
    </w:p>
    <w:p w14:paraId="0B28DF87" w14:textId="77777777" w:rsidR="00E81274" w:rsidRPr="003A4129" w:rsidRDefault="00E81274" w:rsidP="00E81274">
      <w:r w:rsidRPr="003A4129">
        <w:rPr>
          <w:rStyle w:val="Style13ptBold"/>
        </w:rPr>
        <w:t>Jaffe and Lewis 5/6</w:t>
      </w:r>
      <w:r>
        <w:t xml:space="preserve"> [Sarah; Reporting</w:t>
      </w:r>
      <w:r w:rsidRPr="003A4129">
        <w:t xml:space="preserve"> fellow at Type Media Center and the author of Necessary Trouble: Americans in Revolt and the forthcoming Work Won’t Love You Back</w:t>
      </w:r>
      <w:r>
        <w:t>; CM; Editor</w:t>
      </w:r>
      <w:r w:rsidRPr="003A4129">
        <w:t xml:space="preserve"> of the labor publication </w:t>
      </w:r>
      <w:proofErr w:type="spellStart"/>
      <w:r w:rsidRPr="003A4129">
        <w:t>Strikewave</w:t>
      </w:r>
      <w:proofErr w:type="spellEnd"/>
      <w:r w:rsidRPr="003A4129">
        <w:t xml:space="preserve"> and a union activist in Central Pennsylvania</w:t>
      </w:r>
      <w:r>
        <w:t>; “</w:t>
      </w:r>
      <w:r w:rsidRPr="003A4129">
        <w:t>Nurses Are Striking Across the Country Over Patient Safety</w:t>
      </w:r>
      <w:r>
        <w:t xml:space="preserve">,” </w:t>
      </w:r>
      <w:proofErr w:type="spellStart"/>
      <w:r>
        <w:t>TheNation</w:t>
      </w:r>
      <w:proofErr w:type="spellEnd"/>
      <w:r>
        <w:t xml:space="preserve">; 5/6/21; </w:t>
      </w:r>
      <w:hyperlink r:id="rId12" w:history="1">
        <w:r w:rsidRPr="00666D60">
          <w:rPr>
            <w:rStyle w:val="Hyperlink"/>
          </w:rPr>
          <w:t>https://www.thenation.com/article/activism/nursing-strike-massachusetts-covid/</w:t>
        </w:r>
      </w:hyperlink>
      <w:r>
        <w:t>] Justin</w:t>
      </w:r>
    </w:p>
    <w:p w14:paraId="3A13EF92" w14:textId="77777777" w:rsidR="00E81274" w:rsidRPr="003A4129" w:rsidRDefault="00E81274" w:rsidP="00E81274">
      <w:pPr>
        <w:rPr>
          <w:sz w:val="16"/>
        </w:rPr>
      </w:pPr>
      <w:r w:rsidRPr="003A4129">
        <w:rPr>
          <w:sz w:val="16"/>
        </w:rPr>
        <w:t>WORCESTER, MASS.—On May Day outside of St. Vincent Hospital here, there was a sing-along going on. It was the 55th day that the nurses, members of the Massachusetts Nurses Association, had been on strike at the hospital, and the sunny weather and blooming flowers meant morale was high.</w:t>
      </w:r>
    </w:p>
    <w:p w14:paraId="29DA905A" w14:textId="77777777" w:rsidR="00E81274" w:rsidRPr="003A4129" w:rsidRDefault="00E81274" w:rsidP="00E81274">
      <w:pPr>
        <w:rPr>
          <w:sz w:val="16"/>
        </w:rPr>
      </w:pPr>
      <w:r w:rsidRPr="003A4129">
        <w:rPr>
          <w:sz w:val="16"/>
        </w:rPr>
        <w:t xml:space="preserve">Supporters, from local City Council member </w:t>
      </w:r>
      <w:proofErr w:type="spellStart"/>
      <w:r w:rsidRPr="003A4129">
        <w:rPr>
          <w:sz w:val="16"/>
        </w:rPr>
        <w:t>Khrystian</w:t>
      </w:r>
      <w:proofErr w:type="spellEnd"/>
      <w:r w:rsidRPr="003A4129">
        <w:rPr>
          <w:sz w:val="16"/>
        </w:rPr>
        <w:t xml:space="preserve"> King to the Worcester branch of the Democratic Socialists of America, as well as members of other unions like the Teamsters and IATSE, joined the nurses to celebrate the worker’s holiday and to demand that the hospital, as the thematically rewritten lyrics to one song went, “bring in more nurses to care in there!”</w:t>
      </w:r>
    </w:p>
    <w:p w14:paraId="40E09E25" w14:textId="77777777" w:rsidR="00E81274" w:rsidRPr="003A4129" w:rsidRDefault="00E81274" w:rsidP="00E81274">
      <w:pPr>
        <w:rPr>
          <w:sz w:val="16"/>
        </w:rPr>
      </w:pPr>
      <w:r w:rsidRPr="003A4129">
        <w:rPr>
          <w:sz w:val="16"/>
        </w:rPr>
        <w:t>“</w:t>
      </w:r>
      <w:r w:rsidRPr="003A4129">
        <w:rPr>
          <w:highlight w:val="green"/>
          <w:u w:val="single"/>
        </w:rPr>
        <w:t>Patient safety</w:t>
      </w:r>
      <w:r w:rsidRPr="003A4129">
        <w:rPr>
          <w:u w:val="single"/>
        </w:rPr>
        <w:t xml:space="preserve"> in that building </w:t>
      </w:r>
      <w:r w:rsidRPr="003A4129">
        <w:rPr>
          <w:highlight w:val="green"/>
          <w:u w:val="single"/>
        </w:rPr>
        <w:t xml:space="preserve">has been </w:t>
      </w:r>
      <w:r w:rsidRPr="003A4129">
        <w:rPr>
          <w:rStyle w:val="Emphasis"/>
          <w:highlight w:val="green"/>
        </w:rPr>
        <w:t>lacking</w:t>
      </w:r>
      <w:r w:rsidRPr="003A4129">
        <w:rPr>
          <w:rStyle w:val="Emphasis"/>
        </w:rPr>
        <w:t xml:space="preserve"> for some time now</w:t>
      </w:r>
      <w:r w:rsidRPr="003A4129">
        <w:rPr>
          <w:sz w:val="16"/>
        </w:rPr>
        <w:t>,” explained nurse and vice president of MNA Marie Ritacco. “</w:t>
      </w:r>
      <w:r w:rsidRPr="003A4129">
        <w:rPr>
          <w:highlight w:val="green"/>
          <w:u w:val="single"/>
        </w:rPr>
        <w:t>We have been</w:t>
      </w:r>
      <w:r w:rsidRPr="003A4129">
        <w:rPr>
          <w:u w:val="single"/>
        </w:rPr>
        <w:t xml:space="preserve"> at the </w:t>
      </w:r>
      <w:r w:rsidRPr="003A4129">
        <w:rPr>
          <w:rStyle w:val="Emphasis"/>
          <w:highlight w:val="green"/>
        </w:rPr>
        <w:t>negotiating</w:t>
      </w:r>
      <w:r w:rsidRPr="003A4129">
        <w:rPr>
          <w:rStyle w:val="Emphasis"/>
        </w:rPr>
        <w:t xml:space="preserve"> table with the hospital for about two years, and once the pandemic hit, of course we had to take a pause and take care of business inside</w:t>
      </w:r>
      <w:r w:rsidRPr="003A4129">
        <w:rPr>
          <w:sz w:val="16"/>
        </w:rPr>
        <w:t>.” They hadn’t thought that conditions could get worse, but during the pandemic, they did, and the nurses made the difficult choice to take a strike vote. “I think [Tenet] thought that we were so broken down that we weren’t going to continue fighting for what we know is safe and appropriate,” Ritacco said.</w:t>
      </w:r>
    </w:p>
    <w:p w14:paraId="041FB5EE" w14:textId="77777777" w:rsidR="00E81274" w:rsidRPr="003A4129" w:rsidRDefault="00E81274" w:rsidP="00E81274">
      <w:pPr>
        <w:rPr>
          <w:sz w:val="16"/>
        </w:rPr>
      </w:pPr>
      <w:r w:rsidRPr="003A4129">
        <w:rPr>
          <w:sz w:val="16"/>
        </w:rPr>
        <w:t>Split Screens</w:t>
      </w:r>
    </w:p>
    <w:p w14:paraId="4F931FAF" w14:textId="77777777" w:rsidR="00E81274" w:rsidRPr="003A4129" w:rsidRDefault="00E81274" w:rsidP="00E81274">
      <w:pPr>
        <w:rPr>
          <w:u w:val="single"/>
        </w:rPr>
      </w:pPr>
      <w:r w:rsidRPr="003A4129">
        <w:rPr>
          <w:sz w:val="16"/>
        </w:rPr>
        <w:t xml:space="preserve">The St. Vincent nurses strike may be the longest nursing strike in the country for nearly 30 </w:t>
      </w:r>
      <w:proofErr w:type="gramStart"/>
      <w:r w:rsidRPr="003A4129">
        <w:rPr>
          <w:sz w:val="16"/>
        </w:rPr>
        <w:t>years;</w:t>
      </w:r>
      <w:proofErr w:type="gramEnd"/>
      <w:r w:rsidRPr="003A4129">
        <w:rPr>
          <w:sz w:val="16"/>
        </w:rPr>
        <w:t xml:space="preserve"> </w:t>
      </w:r>
      <w:r w:rsidRPr="003A4129">
        <w:rPr>
          <w:highlight w:val="green"/>
          <w:u w:val="single"/>
        </w:rPr>
        <w:t>nursing strikes</w:t>
      </w:r>
      <w:r w:rsidRPr="003A4129">
        <w:rPr>
          <w:u w:val="single"/>
        </w:rPr>
        <w:t xml:space="preserve"> typically </w:t>
      </w:r>
      <w:r w:rsidRPr="003A4129">
        <w:rPr>
          <w:highlight w:val="green"/>
          <w:u w:val="single"/>
        </w:rPr>
        <w:t xml:space="preserve">last </w:t>
      </w:r>
      <w:r w:rsidRPr="003A4129">
        <w:rPr>
          <w:rStyle w:val="Emphasis"/>
          <w:highlight w:val="green"/>
        </w:rPr>
        <w:t>only a few days</w:t>
      </w:r>
      <w:r w:rsidRPr="003A4129">
        <w:rPr>
          <w:rStyle w:val="Emphasis"/>
        </w:rPr>
        <w:t xml:space="preserve"> or weeks. They’re also </w:t>
      </w:r>
      <w:r w:rsidRPr="003A4129">
        <w:rPr>
          <w:rStyle w:val="Emphasis"/>
          <w:highlight w:val="green"/>
        </w:rPr>
        <w:t>striking against</w:t>
      </w:r>
      <w:r w:rsidRPr="003A4129">
        <w:rPr>
          <w:rStyle w:val="Emphasis"/>
        </w:rPr>
        <w:t xml:space="preserve"> a massive for-</w:t>
      </w:r>
      <w:r w:rsidRPr="003A4129">
        <w:rPr>
          <w:rStyle w:val="Emphasis"/>
          <w:highlight w:val="green"/>
        </w:rPr>
        <w:t>profit</w:t>
      </w:r>
      <w:r w:rsidRPr="003A4129">
        <w:rPr>
          <w:rStyle w:val="Emphasis"/>
        </w:rPr>
        <w:t xml:space="preserve"> company</w:t>
      </w:r>
      <w:r w:rsidRPr="003A4129">
        <w:rPr>
          <w:sz w:val="16"/>
        </w:rPr>
        <w:t xml:space="preserve">—Dallas-based Tenet Healthcare Corporation—which owns St. Vincent, and </w:t>
      </w:r>
      <w:r w:rsidRPr="003A4129">
        <w:rPr>
          <w:rStyle w:val="Emphasis"/>
          <w:highlight w:val="green"/>
        </w:rPr>
        <w:t>which</w:t>
      </w:r>
      <w:r w:rsidRPr="003A4129">
        <w:rPr>
          <w:rStyle w:val="Emphasis"/>
        </w:rPr>
        <w:t xml:space="preserve"> the nurses say </w:t>
      </w:r>
      <w:r w:rsidRPr="003A4129">
        <w:rPr>
          <w:rStyle w:val="Emphasis"/>
          <w:highlight w:val="green"/>
        </w:rPr>
        <w:t>puts profits over patient care</w:t>
      </w:r>
      <w:r w:rsidRPr="003A4129">
        <w:rPr>
          <w:sz w:val="16"/>
        </w:rPr>
        <w:t xml:space="preserve">. But around the country, the </w:t>
      </w:r>
      <w:r w:rsidRPr="003A4129">
        <w:rPr>
          <w:u w:val="single"/>
        </w:rPr>
        <w:t xml:space="preserve">pandemic </w:t>
      </w:r>
      <w:r w:rsidRPr="003A4129">
        <w:rPr>
          <w:highlight w:val="green"/>
          <w:u w:val="single"/>
        </w:rPr>
        <w:t>has</w:t>
      </w:r>
      <w:r w:rsidRPr="003A4129">
        <w:rPr>
          <w:u w:val="single"/>
        </w:rPr>
        <w:t xml:space="preserve"> pushed nurses and hospital workers, already </w:t>
      </w:r>
      <w:r w:rsidRPr="003A4129">
        <w:rPr>
          <w:rStyle w:val="Emphasis"/>
          <w:highlight w:val="green"/>
        </w:rPr>
        <w:t>squeezed by a patchwork health care system</w:t>
      </w:r>
      <w:r w:rsidRPr="003A4129">
        <w:rPr>
          <w:rStyle w:val="Emphasis"/>
        </w:rPr>
        <w:t xml:space="preserve"> and private ownership</w:t>
      </w:r>
      <w:r w:rsidRPr="003A4129">
        <w:rPr>
          <w:u w:val="single"/>
        </w:rPr>
        <w:t xml:space="preserve">, </w:t>
      </w:r>
      <w:r w:rsidRPr="003A4129">
        <w:rPr>
          <w:highlight w:val="green"/>
          <w:u w:val="single"/>
        </w:rPr>
        <w:t>into a position where many</w:t>
      </w:r>
      <w:r w:rsidRPr="003A4129">
        <w:rPr>
          <w:u w:val="single"/>
        </w:rPr>
        <w:t xml:space="preserve"> of them feel that they </w:t>
      </w:r>
      <w:r w:rsidRPr="003A4129">
        <w:rPr>
          <w:highlight w:val="green"/>
          <w:u w:val="single"/>
        </w:rPr>
        <w:t xml:space="preserve">have </w:t>
      </w:r>
      <w:r w:rsidRPr="003A4129">
        <w:rPr>
          <w:rStyle w:val="Emphasis"/>
          <w:highlight w:val="green"/>
        </w:rPr>
        <w:t>no choice but to</w:t>
      </w:r>
      <w:r w:rsidRPr="003A4129">
        <w:rPr>
          <w:rStyle w:val="Emphasis"/>
        </w:rPr>
        <w:t xml:space="preserve"> use the </w:t>
      </w:r>
      <w:r w:rsidRPr="003A4129">
        <w:rPr>
          <w:rStyle w:val="Emphasis"/>
          <w:highlight w:val="green"/>
        </w:rPr>
        <w:t>strike</w:t>
      </w:r>
      <w:r w:rsidRPr="003A4129">
        <w:rPr>
          <w:rStyle w:val="Emphasis"/>
        </w:rPr>
        <w:t xml:space="preserve"> weapon</w:t>
      </w:r>
      <w:r w:rsidRPr="003A4129">
        <w:rPr>
          <w:u w:val="single"/>
        </w:rPr>
        <w:t xml:space="preserve"> to demand change to the way health care is provided.</w:t>
      </w:r>
    </w:p>
    <w:p w14:paraId="5A336D91" w14:textId="77777777" w:rsidR="00E81274" w:rsidRPr="003A4129" w:rsidRDefault="00E81274" w:rsidP="00E81274">
      <w:pPr>
        <w:rPr>
          <w:sz w:val="16"/>
        </w:rPr>
      </w:pPr>
      <w:r w:rsidRPr="003A4129">
        <w:rPr>
          <w:sz w:val="16"/>
        </w:rPr>
        <w:t>The MNA set up its strike headquarters in a former bank around the corner from St. Vincent, and it was bustling with nurses and supporters in blue and red strike gear at all times of day. A long table overflowed with much-used wearable strike signs</w:t>
      </w:r>
      <w:proofErr w:type="gramStart"/>
      <w:r w:rsidRPr="003A4129">
        <w:rPr>
          <w:sz w:val="16"/>
        </w:rPr>
        <w:t>—“</w:t>
      </w:r>
      <w:proofErr w:type="gramEnd"/>
      <w:r w:rsidRPr="003A4129">
        <w:rPr>
          <w:sz w:val="16"/>
        </w:rPr>
        <w:t>ON STRIKE for safe patient care,” as well as several health care inside jokes like “Don’t lie, we can spot A-Fib” and “no more bare-bones staffing” and of course the ubiquitous “Healthcare Not Profits”—just inside the door, across from a table laden with snacks. Further down the hall there’s a room filled with toys for picketers’ kids to play with.</w:t>
      </w:r>
    </w:p>
    <w:p w14:paraId="01FF2A39" w14:textId="77777777" w:rsidR="00E81274" w:rsidRPr="003A4129" w:rsidRDefault="00E81274" w:rsidP="00E81274">
      <w:pPr>
        <w:rPr>
          <w:sz w:val="16"/>
        </w:rPr>
      </w:pPr>
      <w:r w:rsidRPr="003A4129">
        <w:rPr>
          <w:sz w:val="16"/>
        </w:rPr>
        <w:t xml:space="preserve">The week before the May Day festivities, Marlena Pellegrino and two of her colleagues were walking the line, back and forth in front of one of the hospital’s multiple entrances, keeping an eye out for CEO Carolyn Jackson to pass them on her way home from work. It was cold and </w:t>
      </w:r>
      <w:proofErr w:type="gramStart"/>
      <w:r w:rsidRPr="003A4129">
        <w:rPr>
          <w:sz w:val="16"/>
        </w:rPr>
        <w:t>windy</w:t>
      </w:r>
      <w:proofErr w:type="gramEnd"/>
      <w:r w:rsidRPr="003A4129">
        <w:rPr>
          <w:sz w:val="16"/>
        </w:rPr>
        <w:t xml:space="preserve"> but Pellegrino and the others wore MNA blue knit hats and matching masks; Pellegrino’s red coat and her red fleece-lined boots also matched.</w:t>
      </w:r>
    </w:p>
    <w:p w14:paraId="35037851" w14:textId="77777777" w:rsidR="00E81274" w:rsidRPr="003A4129" w:rsidRDefault="00E81274" w:rsidP="00E81274">
      <w:pPr>
        <w:rPr>
          <w:u w:val="single"/>
        </w:rPr>
      </w:pPr>
      <w:r w:rsidRPr="003A4129">
        <w:rPr>
          <w:sz w:val="16"/>
        </w:rPr>
        <w:t xml:space="preserve">Everyone calls Pellegrino “Mother Marlena,” an MNA staffer told The Nation, because she’s been there since the nurses at St Vincent first unionized 20 years ago—the issue then was staffing levels, too. She’s cochair of the bargaining unit, and she exudes warmth even when she talks about the things that make her angry. </w:t>
      </w:r>
      <w:r w:rsidRPr="003A4129">
        <w:rPr>
          <w:u w:val="single"/>
        </w:rPr>
        <w:t>“</w:t>
      </w:r>
      <w:r w:rsidRPr="003A4129">
        <w:rPr>
          <w:highlight w:val="green"/>
          <w:u w:val="single"/>
        </w:rPr>
        <w:t xml:space="preserve">Our patients were </w:t>
      </w:r>
      <w:r w:rsidRPr="003A4129">
        <w:rPr>
          <w:rStyle w:val="Emphasis"/>
          <w:highlight w:val="green"/>
        </w:rPr>
        <w:t>suffering</w:t>
      </w:r>
      <w:r w:rsidRPr="003A4129">
        <w:rPr>
          <w:u w:val="single"/>
        </w:rPr>
        <w:t xml:space="preserve">. We’re the experts at the bedside. We don’t lie. </w:t>
      </w:r>
      <w:r w:rsidRPr="003A4129">
        <w:rPr>
          <w:highlight w:val="green"/>
          <w:u w:val="single"/>
        </w:rPr>
        <w:t xml:space="preserve">We haven’t given up our </w:t>
      </w:r>
      <w:r w:rsidRPr="003A4129">
        <w:rPr>
          <w:rStyle w:val="Emphasis"/>
          <w:highlight w:val="green"/>
        </w:rPr>
        <w:t>livelihood</w:t>
      </w:r>
      <w:r w:rsidRPr="003A4129">
        <w:rPr>
          <w:rStyle w:val="Emphasis"/>
        </w:rPr>
        <w:t xml:space="preserve"> and our health insurance and time with our family </w:t>
      </w:r>
      <w:r w:rsidRPr="003A4129">
        <w:rPr>
          <w:rStyle w:val="Emphasis"/>
          <w:highlight w:val="green"/>
        </w:rPr>
        <w:t>and</w:t>
      </w:r>
      <w:r w:rsidRPr="003A4129">
        <w:rPr>
          <w:rStyle w:val="Emphasis"/>
        </w:rPr>
        <w:t xml:space="preserve"> part of our emotional </w:t>
      </w:r>
      <w:r w:rsidRPr="003A4129">
        <w:rPr>
          <w:rStyle w:val="Emphasis"/>
          <w:highlight w:val="green"/>
        </w:rPr>
        <w:t>health</w:t>
      </w:r>
      <w:r w:rsidRPr="003A4129">
        <w:rPr>
          <w:rStyle w:val="Emphasis"/>
        </w:rPr>
        <w:t xml:space="preserve"> for the last seven weeks </w:t>
      </w:r>
      <w:r w:rsidRPr="003A4129">
        <w:rPr>
          <w:rStyle w:val="Emphasis"/>
          <w:highlight w:val="green"/>
        </w:rPr>
        <w:t>just because</w:t>
      </w:r>
      <w:r w:rsidRPr="003A4129">
        <w:rPr>
          <w:u w:val="single"/>
        </w:rPr>
        <w:t>.”</w:t>
      </w:r>
    </w:p>
    <w:p w14:paraId="612B8A53" w14:textId="77777777" w:rsidR="00E81274" w:rsidRPr="003A4129" w:rsidRDefault="00E81274" w:rsidP="00E81274">
      <w:pPr>
        <w:rPr>
          <w:sz w:val="16"/>
        </w:rPr>
      </w:pPr>
      <w:r w:rsidRPr="003A4129">
        <w:rPr>
          <w:sz w:val="16"/>
        </w:rPr>
        <w:t xml:space="preserve">Tenet received almost $3 billion from the federal government in stimulus money and other funding, and yet it </w:t>
      </w:r>
      <w:proofErr w:type="gramStart"/>
      <w:r w:rsidRPr="003A4129">
        <w:rPr>
          <w:sz w:val="16"/>
        </w:rPr>
        <w:t>actually furloughed</w:t>
      </w:r>
      <w:proofErr w:type="gramEnd"/>
      <w:r w:rsidRPr="003A4129">
        <w:rPr>
          <w:sz w:val="16"/>
        </w:rPr>
        <w:t xml:space="preserve"> staff during the crisis. And the nurses, Ritacco said, “had to fight for the appropriate personal protective equipment. They held it under lock and key. They said that they had sufficient N95s, but it became very clear that they did not.” The union wound up spending thousands of dollars finding PPE for the nurses. And yet, Ritacco said, “on the very day [we took our strike vote] they announced that they had made over $414 million in profit in the previous year.”</w:t>
      </w:r>
    </w:p>
    <w:p w14:paraId="5E668D42" w14:textId="77777777" w:rsidR="00E81274" w:rsidRPr="003A4129" w:rsidRDefault="00E81274" w:rsidP="00E81274">
      <w:pPr>
        <w:rPr>
          <w:sz w:val="16"/>
        </w:rPr>
      </w:pPr>
      <w:r w:rsidRPr="003A4129">
        <w:rPr>
          <w:sz w:val="16"/>
        </w:rPr>
        <w:t>The hospital’s ownership might be far away, but the people of Worcester still feel connected to the hospital, which has been in operation since 1893 before being acquired by Tenet in the 1990s. It operates now, wrote Amy Littlefield in The New Republic, as a kind of “zombie” Catholic hospital, wrapped in the trappings of its past as a religious community institution and using those trappings to justify exploitation of workers. But the nurses still believe in the work they do. “It’s a community hospital,” said Pellegrino, who attended the nursing school that used to be attached to St. Vincent. “We have always had a very high standard of care.… to be a nurse at St. Vincent Hospital—it’s not just a job.”</w:t>
      </w:r>
    </w:p>
    <w:p w14:paraId="1F460787" w14:textId="77777777" w:rsidR="00E81274" w:rsidRPr="003A4129" w:rsidRDefault="00E81274" w:rsidP="00E81274">
      <w:pPr>
        <w:rPr>
          <w:sz w:val="16"/>
        </w:rPr>
      </w:pPr>
      <w:r w:rsidRPr="003A4129">
        <w:rPr>
          <w:sz w:val="16"/>
        </w:rPr>
        <w:t xml:space="preserve">Public officials from city </w:t>
      </w:r>
      <w:proofErr w:type="spellStart"/>
      <w:r w:rsidRPr="003A4129">
        <w:rPr>
          <w:sz w:val="16"/>
        </w:rPr>
        <w:t>councillors</w:t>
      </w:r>
      <w:proofErr w:type="spellEnd"/>
      <w:r w:rsidRPr="003A4129">
        <w:rPr>
          <w:sz w:val="16"/>
        </w:rPr>
        <w:t xml:space="preserve"> to Senators Elizabeth Warren and Edward Markey have visited the picket line, and Warren, Markey, and Representative Jim McGovern also sent a letter to Tenet’s CEO urging Tenet to negotiate over staffing. Local parent and Clark University professor Cara Berg Powers told the crowd on May Day that her daughter was born at St. Vincent but that she and her family canceled appointments at the hospital for as long as the nurses were on strike. Honking horns from passing cars punctuated her points. A member of the Massachusetts Teachers Association, Berg Powers spoke of the way that teachers and nurses are expected to provide their work for the love of helping, of caring, and never make demands for themselves. But the demands the nurses were making, she said, were “what all of us here in this city deserve.”</w:t>
      </w:r>
    </w:p>
    <w:p w14:paraId="5C9B84C2" w14:textId="77777777" w:rsidR="00E81274" w:rsidRPr="003A4129" w:rsidRDefault="00E81274" w:rsidP="00E81274">
      <w:pPr>
        <w:rPr>
          <w:sz w:val="16"/>
        </w:rPr>
      </w:pPr>
      <w:r w:rsidRPr="003A4129">
        <w:rPr>
          <w:sz w:val="16"/>
        </w:rPr>
        <w:t xml:space="preserve">Open-ended health care strikes like the strike in Worcester are rare. </w:t>
      </w:r>
      <w:r w:rsidRPr="003A4129">
        <w:rPr>
          <w:highlight w:val="green"/>
          <w:u w:val="single"/>
        </w:rPr>
        <w:t xml:space="preserve">Only a handful of </w:t>
      </w:r>
      <w:r w:rsidRPr="003A4129">
        <w:rPr>
          <w:u w:val="single"/>
        </w:rPr>
        <w:t xml:space="preserve">large nursing </w:t>
      </w:r>
      <w:r w:rsidRPr="003A4129">
        <w:rPr>
          <w:highlight w:val="green"/>
          <w:u w:val="single"/>
        </w:rPr>
        <w:t>strikes</w:t>
      </w:r>
      <w:r w:rsidRPr="003A4129">
        <w:rPr>
          <w:u w:val="single"/>
        </w:rPr>
        <w:t xml:space="preserve"> in the past 30 years have </w:t>
      </w:r>
      <w:r w:rsidRPr="003A4129">
        <w:rPr>
          <w:highlight w:val="green"/>
          <w:u w:val="single"/>
        </w:rPr>
        <w:t xml:space="preserve">lasted </w:t>
      </w:r>
      <w:r w:rsidRPr="003A4129">
        <w:rPr>
          <w:rStyle w:val="Emphasis"/>
          <w:highlight w:val="green"/>
        </w:rPr>
        <w:t>more than a month</w:t>
      </w:r>
      <w:r w:rsidRPr="003A4129">
        <w:rPr>
          <w:sz w:val="16"/>
        </w:rPr>
        <w:t>, with a 56-day strike by Oregon nurses among the longest in recent memory. But despite their rarity, nurses felt it was important to send a message. “We felt it was that important to have an open-ended strike to send them a very serious message that they need to change things,” said Pellegrino. “What’s going on in that hospital with those patients is not right.”</w:t>
      </w:r>
    </w:p>
    <w:p w14:paraId="5540E197" w14:textId="77777777" w:rsidR="00E81274" w:rsidRPr="003A4129" w:rsidRDefault="00E81274" w:rsidP="00E81274">
      <w:pPr>
        <w:rPr>
          <w:sz w:val="16"/>
        </w:rPr>
      </w:pPr>
      <w:r w:rsidRPr="003A4129">
        <w:rPr>
          <w:sz w:val="16"/>
        </w:rPr>
        <w:t>Even though open-ended nursing strikes are rare, nurses in Worcester aren’t alone—they’re part of a wave of activity by organized and unorganized nurses. Of the eight major strikes in 2020, half involved nurses, including 7,800 nurses who struck against Swedish Medical Centers in Washington in January—the largest strike that year. Even more large strikes were averted with last-minute deals after unions took strike votes and even issued strike deadlines, including a narrowly averted strike across Providence hospitals in Washington potentially involving 15,000 nurses and health care workers.</w:t>
      </w:r>
    </w:p>
    <w:p w14:paraId="351B32E6" w14:textId="77777777" w:rsidR="00E81274" w:rsidRPr="003A4129" w:rsidRDefault="00E81274" w:rsidP="00E81274">
      <w:pPr>
        <w:rPr>
          <w:sz w:val="16"/>
        </w:rPr>
      </w:pPr>
      <w:r w:rsidRPr="003A4129">
        <w:rPr>
          <w:sz w:val="16"/>
        </w:rPr>
        <w:t>There’s even more happening below the surface. Important strikes like the one at St. Vincent often go unnoticed, in part because the Bureau of Labor Statistics tracks only strikes involving 1,000 or more workers. That misses a lot of what’s happening, making invisible the fights of many care workers deemed essential throughout the pandemic. Even though the BLS tracked only four nursing strikes in 2020, nurses struck at Santa Rosa Memorial Hospital, Riverside Community Hospital, Montefiore New Rochelle, Backus Hospital, St. Mary’s Medical Center, Albany Medical Center, and AMITA St. Joseph Medical Center—all strikes involving hundreds of nurses.</w:t>
      </w:r>
    </w:p>
    <w:p w14:paraId="6F7C819C" w14:textId="77777777" w:rsidR="00E81274" w:rsidRPr="003A4129" w:rsidRDefault="00E81274" w:rsidP="00E81274">
      <w:pPr>
        <w:rPr>
          <w:sz w:val="16"/>
        </w:rPr>
      </w:pPr>
      <w:r w:rsidRPr="003A4129">
        <w:rPr>
          <w:sz w:val="16"/>
        </w:rPr>
        <w:t>Pandemic concerns and frustrations are continuing for nurses across the country, playing a role in their decision to turn to strikes. On April 28, 4,000 health care workers at Allina Health in Minnesota announced a May 10 strike deadline, telling KARE 11 that workers had “given so much over the past year to keep our patients and communities safe during COVID.” Likewise, 93 percent of the 725 nurses at Kapiolani Medical Center for Women &amp; Children in Honolulu voted in January to authorize a strike, telling the Honolulu Star-Advertiser that there was a “high level of frustration among the nurses” and that the hospital continued to force nurses to reuse N95 masks and intermingle with Covid-19 and non-Covid-19 patients on single shifts.</w:t>
      </w:r>
    </w:p>
    <w:p w14:paraId="168538A2" w14:textId="77777777" w:rsidR="00E81274" w:rsidRPr="003A4129" w:rsidRDefault="00E81274" w:rsidP="00E81274">
      <w:pPr>
        <w:rPr>
          <w:sz w:val="16"/>
        </w:rPr>
      </w:pPr>
      <w:r w:rsidRPr="003A4129">
        <w:rPr>
          <w:sz w:val="16"/>
        </w:rPr>
        <w:t>For her part, Ritacco isn’t accepting this as the new normal. “I think nurses around the country realize that as we had to lessen standards during the pandemic to survive that, that a lot of hospitals are getting the idea that maybe they can get away with that for the long-term, and it is not going to be possible.”</w:t>
      </w:r>
    </w:p>
    <w:p w14:paraId="0FDA552E" w14:textId="77777777" w:rsidR="00E81274" w:rsidRPr="003A4129" w:rsidRDefault="00E81274" w:rsidP="00E81274">
      <w:pPr>
        <w:rPr>
          <w:sz w:val="16"/>
        </w:rPr>
      </w:pPr>
      <w:r w:rsidRPr="003A4129">
        <w:rPr>
          <w:sz w:val="16"/>
        </w:rPr>
        <w:t xml:space="preserve">A </w:t>
      </w:r>
      <w:r w:rsidRPr="003A4129">
        <w:rPr>
          <w:highlight w:val="green"/>
          <w:u w:val="single"/>
        </w:rPr>
        <w:t xml:space="preserve">surge in </w:t>
      </w:r>
      <w:r w:rsidRPr="003A4129">
        <w:rPr>
          <w:rStyle w:val="Emphasis"/>
          <w:highlight w:val="green"/>
        </w:rPr>
        <w:t>organizing activity</w:t>
      </w:r>
      <w:r w:rsidRPr="003A4129">
        <w:rPr>
          <w:rStyle w:val="Emphasis"/>
        </w:rPr>
        <w:t xml:space="preserve"> by nurses</w:t>
      </w:r>
      <w:r w:rsidRPr="003A4129">
        <w:rPr>
          <w:sz w:val="16"/>
        </w:rPr>
        <w:t xml:space="preserve"> suggests Ritacco is right. Two thousand nurses voted to unionize at Mission Hospital in Asheville, N.C., in September of 2020, giving unions a rare victory in the South. Another 2,000 nurses voted to unionize at Maine Medical Center in late April. These victories—and other elections at hospitals over the past year—indicate nurses are turning to unions to address workplace issues in hospitals stressed by an unprecedented pandemic.</w:t>
      </w:r>
    </w:p>
    <w:p w14:paraId="46026D46" w14:textId="77777777" w:rsidR="00E81274" w:rsidRPr="003A4129" w:rsidRDefault="00E81274" w:rsidP="00E81274">
      <w:pPr>
        <w:rPr>
          <w:sz w:val="16"/>
        </w:rPr>
      </w:pPr>
      <w:r w:rsidRPr="003A4129">
        <w:rPr>
          <w:sz w:val="16"/>
        </w:rPr>
        <w:t xml:space="preserve">“People need to start demanding,” Ritacco said. “This is for the good of our communities, and we deserve this. This is our money from the CARES Act and the Recovery Act getting filtered into these institutions, and we need to demand better. And </w:t>
      </w:r>
      <w:proofErr w:type="gramStart"/>
      <w:r w:rsidRPr="003A4129">
        <w:rPr>
          <w:sz w:val="16"/>
        </w:rPr>
        <w:t>so</w:t>
      </w:r>
      <w:proofErr w:type="gramEnd"/>
      <w:r w:rsidRPr="003A4129">
        <w:rPr>
          <w:sz w:val="16"/>
        </w:rPr>
        <w:t xml:space="preserve"> taking on the fight is definitely a labor of love.”</w:t>
      </w:r>
    </w:p>
    <w:p w14:paraId="6626ECAC" w14:textId="77777777" w:rsidR="00E81274" w:rsidRPr="003A4129" w:rsidRDefault="00E81274" w:rsidP="00E81274">
      <w:pPr>
        <w:rPr>
          <w:sz w:val="16"/>
        </w:rPr>
      </w:pPr>
      <w:r w:rsidRPr="003A4129">
        <w:rPr>
          <w:sz w:val="16"/>
        </w:rPr>
        <w:t xml:space="preserve">Back at St. Vincent, the nurses got what they considered their first credible offer from the hospital on that same </w:t>
      </w:r>
      <w:proofErr w:type="gramStart"/>
      <w:r w:rsidRPr="003A4129">
        <w:rPr>
          <w:sz w:val="16"/>
        </w:rPr>
        <w:t>May Day, and</w:t>
      </w:r>
      <w:proofErr w:type="gramEnd"/>
      <w:r w:rsidRPr="003A4129">
        <w:rPr>
          <w:sz w:val="16"/>
        </w:rPr>
        <w:t xml:space="preserve"> headed back into bargaining with a counter-offer Wednesday, April 5, their 59th day on strike. After a long day of negotiations, the union reports, “there are still significant differences on the issue of staffing that still need to be resolved,” and so as of this writing, the strike continues.</w:t>
      </w:r>
    </w:p>
    <w:p w14:paraId="7E525EF1" w14:textId="77777777" w:rsidR="00E81274" w:rsidRPr="003A4129" w:rsidRDefault="00E81274" w:rsidP="00E81274">
      <w:pPr>
        <w:rPr>
          <w:sz w:val="16"/>
        </w:rPr>
      </w:pPr>
      <w:r w:rsidRPr="003A4129">
        <w:rPr>
          <w:sz w:val="16"/>
        </w:rPr>
        <w:t xml:space="preserve">Morale, the nurses told The Nation, was good. They’d finally had their unemployment benefits approved, and they were ready to stay out </w:t>
      </w:r>
      <w:proofErr w:type="gramStart"/>
      <w:r w:rsidRPr="003A4129">
        <w:rPr>
          <w:sz w:val="16"/>
        </w:rPr>
        <w:t>as long as</w:t>
      </w:r>
      <w:proofErr w:type="gramEnd"/>
      <w:r w:rsidRPr="003A4129">
        <w:rPr>
          <w:sz w:val="16"/>
        </w:rPr>
        <w:t xml:space="preserve"> it took. “Being on this picket line for us, it’s where you come to find your peace and your inspiration to go on,” Pellegrino said. “</w:t>
      </w:r>
      <w:proofErr w:type="gramStart"/>
      <w:r w:rsidRPr="003A4129">
        <w:rPr>
          <w:sz w:val="16"/>
        </w:rPr>
        <w:t>You’re</w:t>
      </w:r>
      <w:proofErr w:type="gramEnd"/>
      <w:r w:rsidRPr="003A4129">
        <w:rPr>
          <w:sz w:val="16"/>
        </w:rPr>
        <w:t xml:space="preserve"> home, but all of a sudden you’re in your car driving to the picket line. It’s a line of honor and you walk it with pride. I’ve never been prouder to be a nurse or to stand with any of my 750 coworkers.”</w:t>
      </w:r>
    </w:p>
    <w:p w14:paraId="3911494C" w14:textId="11F2D38B" w:rsidR="00E81274" w:rsidRDefault="00E81274" w:rsidP="00E81274">
      <w:pPr>
        <w:pStyle w:val="Heading4"/>
      </w:pPr>
      <w:r>
        <w:t xml:space="preserve">5] </w:t>
      </w:r>
    </w:p>
    <w:p w14:paraId="018DACB7" w14:textId="7A5C16A5" w:rsidR="00E81274" w:rsidRPr="004152CD" w:rsidRDefault="00E81274" w:rsidP="007350B5">
      <w:pPr>
        <w:pStyle w:val="Heading4"/>
        <w:rPr>
          <w:sz w:val="16"/>
        </w:rPr>
      </w:pPr>
      <w:r>
        <w:t xml:space="preserve">6] </w:t>
      </w:r>
    </w:p>
    <w:p w14:paraId="62779920" w14:textId="77777777" w:rsidR="00E81274" w:rsidRDefault="00E81274" w:rsidP="00E81274"/>
    <w:p w14:paraId="5E73F046" w14:textId="77777777" w:rsidR="00E81274" w:rsidRDefault="00E81274" w:rsidP="000700A8">
      <w:pPr>
        <w:pStyle w:val="Heading3"/>
      </w:pPr>
    </w:p>
    <w:p w14:paraId="3C59C0BA" w14:textId="77777777" w:rsidR="00E81274" w:rsidRDefault="00E81274" w:rsidP="000700A8">
      <w:pPr>
        <w:pStyle w:val="Heading3"/>
      </w:pPr>
    </w:p>
    <w:p w14:paraId="34CD826A" w14:textId="20D59249" w:rsidR="000700A8" w:rsidRPr="001A596C" w:rsidRDefault="000700A8" w:rsidP="000700A8">
      <w:pPr>
        <w:pStyle w:val="Heading3"/>
      </w:pPr>
      <w:r>
        <w:t>Advantage – Democracy – Long</w:t>
      </w:r>
    </w:p>
    <w:p w14:paraId="4B10F17A" w14:textId="77777777" w:rsidR="000700A8" w:rsidRDefault="000700A8" w:rsidP="000700A8">
      <w:pPr>
        <w:pStyle w:val="Heading4"/>
      </w:pPr>
      <w:r>
        <w:t>Global democracy is collapsing now.</w:t>
      </w:r>
    </w:p>
    <w:p w14:paraId="640CAE68" w14:textId="77777777" w:rsidR="000700A8" w:rsidRPr="005F32CE" w:rsidRDefault="000700A8" w:rsidP="000700A8">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F32CE">
        <w:rPr>
          <w:sz w:val="16"/>
          <w:szCs w:val="16"/>
        </w:rPr>
        <w:t>. .</w:t>
      </w:r>
      <w:proofErr w:type="gramEnd"/>
      <w:r w:rsidRPr="005F32CE">
        <w:rPr>
          <w:sz w:val="16"/>
          <w:szCs w:val="16"/>
        </w:rPr>
        <w:t xml:space="preserve"> https://freedomhouse.org/article/new-report-global-decline-democracy-has-accelerated.] SJ//VM</w:t>
      </w:r>
    </w:p>
    <w:p w14:paraId="558BCADC" w14:textId="77777777" w:rsidR="000700A8" w:rsidRDefault="000700A8" w:rsidP="000700A8">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13"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w:t>
      </w:r>
      <w:proofErr w:type="spellStart"/>
      <w:r w:rsidRPr="005F32CE">
        <w:rPr>
          <w:sz w:val="16"/>
        </w:rPr>
        <w:t>lynchings</w:t>
      </w:r>
      <w:proofErr w:type="spellEnd"/>
      <w:r w:rsidRPr="005F32CE">
        <w:rPr>
          <w:sz w:val="16"/>
        </w:rPr>
        <w:t xml:space="preserve">—aimed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w:t>
      </w:r>
      <w:r w:rsidRPr="008E77BD">
        <w:rPr>
          <w:sz w:val="16"/>
        </w:rPr>
        <w:t xml:space="preserve">promoted. </w:t>
      </w:r>
      <w:r w:rsidRPr="008E77BD">
        <w:rPr>
          <w:rStyle w:val="StyleUnderline"/>
        </w:rPr>
        <w:t xml:space="preserve">“This year’s findings make it abundantly clear that we have not yet stemmed the authoritarian tide,” said Sarah </w:t>
      </w:r>
      <w:proofErr w:type="spellStart"/>
      <w:r w:rsidRPr="008E77BD">
        <w:rPr>
          <w:rStyle w:val="StyleUnderline"/>
        </w:rPr>
        <w:t>Repucci</w:t>
      </w:r>
      <w:proofErr w:type="spellEnd"/>
      <w:r w:rsidRPr="008E77BD">
        <w:rPr>
          <w:rStyle w:val="StyleUnderline"/>
        </w:rPr>
        <w:t xml:space="preserve">,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w:t>
      </w:r>
      <w:proofErr w:type="gramStart"/>
      <w:r w:rsidRPr="008E77BD">
        <w:rPr>
          <w:rStyle w:val="StyleUnderline"/>
        </w:rPr>
        <w:t>more free and peaceful</w:t>
      </w:r>
      <w:proofErr w:type="gramEnd"/>
      <w:r w:rsidRPr="008E77BD">
        <w:rPr>
          <w:rStyle w:val="StyleUnderline"/>
        </w:rPr>
        <w:t xml:space="preserve"> world.” </w:t>
      </w:r>
      <w:r w:rsidRPr="008E77BD">
        <w:rPr>
          <w:b/>
          <w:bCs/>
          <w:sz w:val="16"/>
        </w:rPr>
        <w:t>A need for reform in the United States</w:t>
      </w:r>
      <w:r w:rsidRPr="008E77BD">
        <w:rPr>
          <w:sz w:val="16"/>
        </w:rPr>
        <w:t xml:space="preserve"> While still considered Free, the United States experienced further democratic decline during the final year of the Trump presidency. The US score in </w:t>
      </w:r>
      <w:hyperlink r:id="rId14" w:history="1">
        <w:r w:rsidRPr="008E77BD">
          <w:rPr>
            <w:rStyle w:val="Hyperlink"/>
            <w:sz w:val="16"/>
          </w:rPr>
          <w:t>Freedom in the World</w:t>
        </w:r>
      </w:hyperlink>
      <w:r w:rsidRPr="008E77BD">
        <w:rPr>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8E77BD">
        <w:rPr>
          <w:rStyle w:val="StyleUnderline"/>
        </w:rPr>
        <w:t xml:space="preserve">Several developments in 2020 contributed to the United States’ current score. The Trump administration undermined government transparency by dismissing inspectors general, </w:t>
      </w:r>
      <w:proofErr w:type="gramStart"/>
      <w:r w:rsidRPr="008E77BD">
        <w:rPr>
          <w:rStyle w:val="StyleUnderline"/>
        </w:rPr>
        <w:t>punishing</w:t>
      </w:r>
      <w:proofErr w:type="gramEnd"/>
      <w:r w:rsidRPr="008E77BD">
        <w:rPr>
          <w:rStyle w:val="StyleUnderline"/>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8E77BD">
        <w:rPr>
          <w:rStyle w:val="StyleUnderline"/>
        </w:rPr>
        <w:t>counterprotesters</w:t>
      </w:r>
      <w:proofErr w:type="spellEnd"/>
      <w:r w:rsidRPr="008E77BD">
        <w:rPr>
          <w:rStyle w:val="StyleUnderline"/>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8E77BD">
        <w:rPr>
          <w:sz w:val="16"/>
        </w:rPr>
        <w:t xml:space="preserve"> In addition, the crisis further damaged the United States’ credibility abroad and underscored the menace of political polarization and extremism in the country. </w:t>
      </w:r>
      <w:proofErr w:type="gramStart"/>
      <w:r w:rsidRPr="008E77BD">
        <w:rPr>
          <w:sz w:val="16"/>
        </w:rPr>
        <w:t>”January</w:t>
      </w:r>
      <w:proofErr w:type="gramEnd"/>
      <w:r w:rsidRPr="008E77BD">
        <w:rPr>
          <w:sz w:val="16"/>
        </w:rPr>
        <w:t xml:space="preserve"> 6 should be a wake-up call for many Americans about the fragility of American democracy,” said Michael J. Abramowitz, president of Freedom House. </w:t>
      </w:r>
      <w:r w:rsidRPr="008E77BD">
        <w:rPr>
          <w:rStyle w:val="StyleUnderline"/>
        </w:rPr>
        <w:t>“Authoritarian powers, especially China, are advancing their interests around the world, while democracies have been divided and consumed by internal problems. For freedom to prevail on a global scale, the United States and its partners must band together and work harder to strengthen democracy at home and abroad. President Biden has pledged to restore America’s international role as a leading supporter of democracy and human rights, but to rebuild its leadership credentials, the country must simultaneously address the weaknesses within its own political system.”</w:t>
      </w:r>
      <w:r w:rsidRPr="008E77BD">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8E77BD">
        <w:rPr>
          <w:b/>
          <w:bCs/>
          <w:sz w:val="16"/>
        </w:rPr>
        <w:t>The effects of COVID-19</w:t>
      </w:r>
      <w:r w:rsidRPr="008E77BD">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w:t>
      </w:r>
      <w:r w:rsidRPr="005F32CE">
        <w:rPr>
          <w:sz w:val="16"/>
        </w:rPr>
        <w:t xml:space="preserve">,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5F32CE">
        <w:rPr>
          <w:sz w:val="16"/>
        </w:rPr>
        <w:t>Orbán</w:t>
      </w:r>
      <w:proofErr w:type="spellEnd"/>
      <w:r w:rsidRPr="005F32CE">
        <w:rPr>
          <w:sz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15" w:history="1">
        <w:r w:rsidRPr="005F32CE">
          <w:rPr>
            <w:rStyle w:val="StyleUnderline"/>
          </w:rPr>
          <w:t>Freedom in the World</w:t>
        </w:r>
      </w:hyperlink>
      <w:r>
        <w:rPr>
          <w:rStyle w:val="StyleUnderline"/>
        </w:rPr>
        <w:t xml:space="preserve"> </w:t>
      </w:r>
      <w:r w:rsidRPr="005F32CE">
        <w:rPr>
          <w:rStyle w:val="StyleUnderline"/>
        </w:rPr>
        <w:t xml:space="preserve">during 2020, people around the globe remained committed to fighting for their rights, and democracy continued to demonstrate its remarkable resilience. </w:t>
      </w:r>
      <w:proofErr w:type="gramStart"/>
      <w:r w:rsidRPr="005F32CE">
        <w:rPr>
          <w:rStyle w:val="StyleUnderline"/>
        </w:rPr>
        <w:t>A number of</w:t>
      </w:r>
      <w:proofErr w:type="gramEnd"/>
      <w:r w:rsidRPr="005F32CE">
        <w:rPr>
          <w:rStyle w:val="StyleUnderline"/>
        </w:rPr>
        <w:t xml:space="preserve">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6EF23628" w14:textId="77777777" w:rsidR="000700A8" w:rsidRDefault="000700A8" w:rsidP="000700A8">
      <w:pPr>
        <w:pStyle w:val="Heading4"/>
      </w:pPr>
      <w:r>
        <w:t xml:space="preserve">The plan solves: </w:t>
      </w:r>
    </w:p>
    <w:p w14:paraId="5D148D5F" w14:textId="77777777" w:rsidR="000700A8" w:rsidRDefault="000700A8" w:rsidP="000700A8">
      <w:pPr>
        <w:pStyle w:val="Heading4"/>
      </w:pPr>
      <w:r>
        <w:t xml:space="preserve">1] </w:t>
      </w: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788064A1" w14:textId="77777777" w:rsidR="000700A8" w:rsidRPr="00C76511" w:rsidRDefault="000700A8" w:rsidP="000700A8">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70A15CA3" w14:textId="77777777" w:rsidR="000700A8" w:rsidRPr="004A176C" w:rsidRDefault="000700A8" w:rsidP="000700A8">
      <w:pPr>
        <w:rPr>
          <w:u w:val="single"/>
        </w:rPr>
      </w:pPr>
      <w:r w:rsidRPr="00900F2B">
        <w:rPr>
          <w:sz w:val="16"/>
        </w:rPr>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796BC5A2" w14:textId="77777777" w:rsidR="000700A8" w:rsidRPr="00900F2B" w:rsidRDefault="000700A8" w:rsidP="000700A8">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3689D1C3" w14:textId="77777777" w:rsidR="000700A8" w:rsidRPr="00900F2B" w:rsidRDefault="000700A8" w:rsidP="000700A8">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6040EDB2" w14:textId="77777777" w:rsidR="000700A8" w:rsidRPr="004A176C" w:rsidRDefault="000700A8" w:rsidP="000700A8">
      <w:pPr>
        <w:rPr>
          <w:u w:val="single"/>
        </w:rPr>
      </w:pPr>
      <w:r w:rsidRPr="004A176C">
        <w:rPr>
          <w:u w:val="single"/>
        </w:rPr>
        <w:t>These numbers may appear modest, but in a close national election they could be enough to change the result.</w:t>
      </w:r>
    </w:p>
    <w:p w14:paraId="35EBA6EC" w14:textId="77777777" w:rsidR="000700A8" w:rsidRPr="004A176C" w:rsidRDefault="000700A8" w:rsidP="000700A8">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2C6F7CBC" w14:textId="77777777" w:rsidR="000700A8" w:rsidRPr="00900F2B" w:rsidRDefault="000700A8" w:rsidP="000700A8">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4C10F956" w14:textId="77777777" w:rsidR="000700A8" w:rsidRPr="00900F2B" w:rsidRDefault="000700A8" w:rsidP="000700A8">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423A2532" w14:textId="77777777" w:rsidR="000700A8" w:rsidRPr="00900F2B" w:rsidRDefault="000700A8" w:rsidP="000700A8">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4BB1B78B" w14:textId="77777777" w:rsidR="000700A8" w:rsidRPr="00900F2B" w:rsidRDefault="000700A8" w:rsidP="000700A8">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7BDB3B2A" w14:textId="77777777" w:rsidR="000700A8" w:rsidRPr="00900F2B" w:rsidRDefault="000700A8" w:rsidP="000700A8">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2479BB23" w14:textId="77777777" w:rsidR="000700A8" w:rsidRPr="008E77BD" w:rsidRDefault="000700A8" w:rsidP="000700A8">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w:t>
      </w:r>
      <w:r w:rsidRPr="008E77BD">
        <w:rPr>
          <w:u w:val="single"/>
        </w:rPr>
        <w:t>other factor is that union members make more money, and higher income is correlated with voting behavior</w:t>
      </w:r>
      <w:r w:rsidRPr="008E77BD">
        <w:rPr>
          <w:sz w:val="16"/>
        </w:rPr>
        <w:t xml:space="preserve">. Finally, </w:t>
      </w:r>
      <w:r w:rsidRPr="008E77BD">
        <w:rPr>
          <w:u w:val="single"/>
        </w:rPr>
        <w:t>union members are encouraged by peers and the union to engage in politics, which also contributes to higher levels of turnout.</w:t>
      </w:r>
    </w:p>
    <w:p w14:paraId="6D0CF15F" w14:textId="77777777" w:rsidR="000700A8" w:rsidRDefault="000700A8" w:rsidP="000700A8">
      <w:pPr>
        <w:rPr>
          <w:u w:val="single"/>
        </w:rPr>
      </w:pPr>
      <w:r w:rsidRPr="008E77BD">
        <w:rPr>
          <w:sz w:val="16"/>
        </w:rPr>
        <w:t xml:space="preserve">It's not entirely surprising that politicians who savage unions often share a similar contempt for the right to vote. </w:t>
      </w:r>
      <w:r w:rsidRPr="008E77BD">
        <w:rPr>
          <w:u w:val="single"/>
        </w:rPr>
        <w:t xml:space="preserve">Democracy in the workplace leads to democracy </w:t>
      </w:r>
      <w:r w:rsidRPr="008E77BD">
        <w:rPr>
          <w:rStyle w:val="Emphasis"/>
        </w:rPr>
        <w:t>more broadly throughout society</w:t>
      </w:r>
      <w:r w:rsidRPr="008E77BD">
        <w:rPr>
          <w:u w:val="single"/>
        </w:rPr>
        <w:t>. Workers with more democratic workplaces are more likely to democratically engage in in society</w:t>
      </w:r>
      <w:r w:rsidRPr="008E77BD">
        <w:rPr>
          <w:sz w:val="16"/>
        </w:rPr>
        <w:t xml:space="preserve">. Further, </w:t>
      </w:r>
      <w:r w:rsidRPr="008E77BD">
        <w:rPr>
          <w:u w:val="single"/>
        </w:rPr>
        <w:t xml:space="preserve">when </w:t>
      </w:r>
      <w:r w:rsidRPr="008E77BD">
        <w:rPr>
          <w:rStyle w:val="Emphasis"/>
        </w:rPr>
        <w:t>unions</w:t>
      </w:r>
      <w:r w:rsidRPr="008E77BD">
        <w:rPr>
          <w:u w:val="single"/>
        </w:rPr>
        <w:t xml:space="preserve"> and </w:t>
      </w:r>
      <w:r w:rsidRPr="008E77BD">
        <w:rPr>
          <w:rStyle w:val="Emphasis"/>
        </w:rPr>
        <w:t>progressives</w:t>
      </w:r>
      <w:r w:rsidRPr="008E77BD">
        <w:rPr>
          <w:u w:val="single"/>
        </w:rPr>
        <w:t xml:space="preserve"> demonstrate that government can benefit them, Americans are more likely to </w:t>
      </w:r>
      <w:r w:rsidRPr="008E77BD">
        <w:rPr>
          <w:rStyle w:val="Emphasis"/>
        </w:rPr>
        <w:t>want to participate in decision-making</w:t>
      </w:r>
      <w:r w:rsidRPr="008E77BD">
        <w:rPr>
          <w:u w:val="single"/>
        </w:rPr>
        <w:t>.</w:t>
      </w:r>
      <w:r w:rsidRPr="008E77BD">
        <w:rPr>
          <w:sz w:val="16"/>
        </w:rPr>
        <w:t xml:space="preserve"> For all these reasons, unions play a unique and indispensable role in the progressive project. As Larry Summers, certainly not a leftist, recently argued, "the </w:t>
      </w:r>
      <w:r w:rsidRPr="008E77BD">
        <w:rPr>
          <w:u w:val="single"/>
        </w:rPr>
        <w:t>weakness of unions leaves a broad swath of the mid</w:t>
      </w:r>
      <w:r w:rsidRPr="00900F2B">
        <w:rPr>
          <w:u w:val="single"/>
        </w:rPr>
        <w:t xml:space="preserve">dle class largely </w:t>
      </w:r>
      <w:r w:rsidRPr="0073714A">
        <w:rPr>
          <w:rStyle w:val="Emphasis"/>
        </w:rPr>
        <w:t>unrepresented</w:t>
      </w:r>
      <w:r w:rsidRPr="00900F2B">
        <w:rPr>
          <w:u w:val="single"/>
        </w:rPr>
        <w:t xml:space="preserve"> in the political process."</w:t>
      </w:r>
    </w:p>
    <w:p w14:paraId="2494CA8A" w14:textId="77777777" w:rsidR="000700A8" w:rsidRDefault="000700A8" w:rsidP="000700A8">
      <w:pPr>
        <w:rPr>
          <w:u w:val="single"/>
        </w:rPr>
      </w:pPr>
    </w:p>
    <w:p w14:paraId="7B2AE1E0" w14:textId="77777777" w:rsidR="000700A8" w:rsidRPr="00637937" w:rsidRDefault="000700A8" w:rsidP="000700A8">
      <w:pPr>
        <w:pStyle w:val="Heading4"/>
      </w:pPr>
      <w:r>
        <w:t xml:space="preserve">2] </w:t>
      </w:r>
      <w:r w:rsidRPr="00C7246E">
        <w:rPr>
          <w:u w:val="single"/>
        </w:rPr>
        <w:t>Corruption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37285519" w14:textId="77777777" w:rsidR="000700A8" w:rsidRDefault="000700A8" w:rsidP="000700A8">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w:t>
      </w:r>
      <w:proofErr w:type="gramStart"/>
      <w:r w:rsidRPr="005F35F0">
        <w:rPr>
          <w:sz w:val="16"/>
          <w:szCs w:val="16"/>
        </w:rPr>
        <w:t>researchers</w:t>
      </w:r>
      <w:proofErr w:type="gramEnd"/>
      <w:r w:rsidRPr="005F35F0">
        <w:rPr>
          <w:sz w:val="16"/>
          <w:szCs w:val="16"/>
        </w:rPr>
        <w:t xml:space="preserve"> and lawyers. “UN Rights Expert: Right to strike is essential to democracy”. 3-10-2017</w:t>
      </w:r>
      <w:proofErr w:type="gramStart"/>
      <w:r w:rsidRPr="005F35F0">
        <w:rPr>
          <w:sz w:val="16"/>
          <w:szCs w:val="16"/>
        </w:rPr>
        <w:t>. .</w:t>
      </w:r>
      <w:proofErr w:type="gramEnd"/>
      <w:r w:rsidRPr="005F35F0">
        <w:rPr>
          <w:sz w:val="16"/>
          <w:szCs w:val="16"/>
        </w:rPr>
        <w:t xml:space="preserve"> https://www.ier.org.uk/news/un-rights-expert-right-strike-essential-democracy/.] SJ//VM</w:t>
      </w:r>
    </w:p>
    <w:p w14:paraId="21556A57" w14:textId="77777777" w:rsidR="000700A8" w:rsidRDefault="000700A8" w:rsidP="000700A8">
      <w:pPr>
        <w:rPr>
          <w:sz w:val="16"/>
        </w:rPr>
      </w:pPr>
      <w:r w:rsidRPr="00B42278">
        <w:rPr>
          <w:sz w:val="16"/>
        </w:rPr>
        <w:t xml:space="preserve">The United Nations’ Special Rapporteur on the rights to freedom of peaceful assembly and of association, </w:t>
      </w:r>
      <w:proofErr w:type="spellStart"/>
      <w:r w:rsidRPr="00B42278">
        <w:rPr>
          <w:sz w:val="16"/>
        </w:rPr>
        <w:t>Maina</w:t>
      </w:r>
      <w:proofErr w:type="spellEnd"/>
      <w:r w:rsidRPr="00B42278">
        <w:rPr>
          <w:sz w:val="16"/>
        </w:rPr>
        <w:t xml:space="preserve"> </w:t>
      </w:r>
      <w:proofErr w:type="spellStart"/>
      <w:r w:rsidRPr="00B42278">
        <w:rPr>
          <w:sz w:val="16"/>
        </w:rPr>
        <w:t>Kiai</w:t>
      </w:r>
      <w:proofErr w:type="spellEnd"/>
      <w:r w:rsidRPr="00B42278">
        <w:rPr>
          <w:sz w:val="16"/>
        </w:rPr>
        <w:t xml:space="preserve">,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w:t>
      </w:r>
      <w:proofErr w:type="gramStart"/>
      <w:r w:rsidRPr="00B42278">
        <w:rPr>
          <w:rStyle w:val="StyleUnderline"/>
        </w:rPr>
        <w:t>decades, and</w:t>
      </w:r>
      <w:proofErr w:type="gramEnd"/>
      <w:r w:rsidRPr="00B42278">
        <w:rPr>
          <w:rStyle w:val="StyleUnderline"/>
        </w:rPr>
        <w:t xml:space="preserve">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rPr>
          <w:sz w:val="16"/>
        </w:rPr>
        <w:t>Kiai</w:t>
      </w:r>
      <w:proofErr w:type="spellEnd"/>
      <w:r w:rsidRPr="00B42278">
        <w:rPr>
          <w:sz w:val="16"/>
        </w:rPr>
        <w:t xml:space="preserve"> </w:t>
      </w:r>
      <w:proofErr w:type="spellStart"/>
      <w:r w:rsidRPr="00B42278">
        <w:rPr>
          <w:sz w:val="16"/>
        </w:rPr>
        <w:t>criticised</w:t>
      </w:r>
      <w:proofErr w:type="spellEnd"/>
      <w:r w:rsidRPr="00B42278">
        <w:rPr>
          <w:sz w:val="16"/>
        </w:rPr>
        <w:t xml:space="preserve"> such actions, saying </w:t>
      </w:r>
      <w:proofErr w:type="spellStart"/>
      <w:r w:rsidRPr="00B42278">
        <w:rPr>
          <w:sz w:val="16"/>
        </w:rPr>
        <w:t>government’s</w:t>
      </w:r>
      <w:proofErr w:type="spellEnd"/>
      <w:r w:rsidRPr="00B42278">
        <w:rPr>
          <w:sz w:val="16"/>
        </w:rPr>
        <w:t xml:space="preserve"> have a duty not to impede workers’ 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64DD3F4E" w14:textId="77777777" w:rsidR="000700A8" w:rsidRDefault="000700A8" w:rsidP="000700A8">
      <w:pPr>
        <w:pStyle w:val="Heading4"/>
      </w:pPr>
      <w:r>
        <w:t xml:space="preserve">3] </w:t>
      </w:r>
      <w:r w:rsidRPr="00B030E3">
        <w:rPr>
          <w:u w:val="single"/>
        </w:rPr>
        <w:t>Electoral legitimacy</w:t>
      </w:r>
      <w:r>
        <w:t xml:space="preserve"> – striking is </w:t>
      </w:r>
      <w:r w:rsidRPr="00B030E3">
        <w:rPr>
          <w:u w:val="single"/>
        </w:rPr>
        <w:t>critical</w:t>
      </w:r>
      <w:r>
        <w:t xml:space="preserve"> to political influence which can check </w:t>
      </w:r>
      <w:r w:rsidRPr="00B030E3">
        <w:rPr>
          <w:u w:val="single"/>
        </w:rPr>
        <w:t>electoral illegitimacy</w:t>
      </w:r>
      <w:r>
        <w:t xml:space="preserve"> and </w:t>
      </w:r>
      <w:r w:rsidRPr="00B030E3">
        <w:rPr>
          <w:u w:val="single"/>
        </w:rPr>
        <w:t>broader fascism</w:t>
      </w:r>
      <w:r>
        <w:t>.</w:t>
      </w:r>
    </w:p>
    <w:p w14:paraId="16D279EA" w14:textId="77777777" w:rsidR="000700A8" w:rsidRPr="00B030E3" w:rsidRDefault="000700A8" w:rsidP="000700A8">
      <w:r w:rsidRPr="00B030E3">
        <w:rPr>
          <w:rStyle w:val="Style13ptBold"/>
        </w:rPr>
        <w:t>Luce 20</w:t>
      </w:r>
      <w:r>
        <w:t xml:space="preserve"> [Stephanie; </w:t>
      </w:r>
      <w:r w:rsidRPr="00B030E3">
        <w:t>Professor</w:t>
      </w:r>
      <w:r>
        <w:t>,</w:t>
      </w:r>
      <w:r w:rsidRPr="00B030E3">
        <w:t xml:space="preserve"> received her B.A. in economics from the University of California, Davis and both her </w:t>
      </w:r>
      <w:proofErr w:type="spellStart"/>
      <w:proofErr w:type="gramStart"/>
      <w:r w:rsidRPr="00B030E3">
        <w:t>Ph.D</w:t>
      </w:r>
      <w:proofErr w:type="spellEnd"/>
      <w:proofErr w:type="gramEnd"/>
      <w:r w:rsidRPr="00B030E3">
        <w:t xml:space="preserve"> in Sociology and her M.A. in Industrial Relations from the University of Wisconsin at Madison. Her research focuses on low-wage work, globalization and labor standards, and labor-community coalitions. She is the author of Labor Movements: Global Perspectives. Well-known for her research on living wage campaigns and movements, she is also the author of Fighting for a Living Wage and co-author (with Robert </w:t>
      </w:r>
      <w:proofErr w:type="spellStart"/>
      <w:r w:rsidRPr="00B030E3">
        <w:t>Pollin</w:t>
      </w:r>
      <w:proofErr w:type="spellEnd"/>
      <w:r w:rsidRPr="00B030E3">
        <w:t xml:space="preserve">) of The Living Wage: Building a Fair Economy. She is co-author of A Measure of Fairness; and co-editor of What Works for </w:t>
      </w:r>
      <w:proofErr w:type="gramStart"/>
      <w:r w:rsidRPr="00B030E3">
        <w:t>Workers?:</w:t>
      </w:r>
      <w:proofErr w:type="gramEnd"/>
      <w:r w:rsidRPr="00B030E3">
        <w:t xml:space="preserve"> Public Policies and Innovative Strategies for Low-Wage Workers. She has published numerous reports on labor and wages in the New York City area, including the annual “State of the Unions” report co-authored with Ruth Milkman</w:t>
      </w:r>
      <w:r>
        <w:t>; “</w:t>
      </w:r>
      <w:r w:rsidRPr="00B030E3">
        <w:t>Strike for Democracy</w:t>
      </w:r>
      <w:r>
        <w:t xml:space="preserve">!” 10/26/20; </w:t>
      </w:r>
      <w:proofErr w:type="spellStart"/>
      <w:r>
        <w:t>OrgUP</w:t>
      </w:r>
      <w:proofErr w:type="spellEnd"/>
      <w:r>
        <w:t xml:space="preserve">; </w:t>
      </w:r>
      <w:hyperlink r:id="rId16" w:history="1">
        <w:r w:rsidRPr="00540FF3">
          <w:rPr>
            <w:rStyle w:val="Hyperlink"/>
          </w:rPr>
          <w:t>https://www.organizingupgrade.com/strike-for-democracy/</w:t>
        </w:r>
      </w:hyperlink>
      <w:r>
        <w:t>] Justin</w:t>
      </w:r>
    </w:p>
    <w:p w14:paraId="239BD309" w14:textId="77777777" w:rsidR="000700A8" w:rsidRPr="00B030E3" w:rsidRDefault="000700A8" w:rsidP="000700A8">
      <w:pPr>
        <w:rPr>
          <w:sz w:val="16"/>
        </w:rPr>
      </w:pPr>
      <w:r w:rsidRPr="00B030E3">
        <w:rPr>
          <w:sz w:val="16"/>
          <w:szCs w:val="16"/>
        </w:rPr>
        <w:t xml:space="preserve">Trump and the Republican Party have launched </w:t>
      </w:r>
      <w:r w:rsidRPr="00B030E3">
        <w:rPr>
          <w:u w:val="single"/>
        </w:rPr>
        <w:t xml:space="preserve">a </w:t>
      </w:r>
      <w:r w:rsidRPr="00B030E3">
        <w:rPr>
          <w:rStyle w:val="Emphasis"/>
          <w:highlight w:val="green"/>
        </w:rPr>
        <w:t>full-fledged assault</w:t>
      </w:r>
      <w:r w:rsidRPr="00B030E3">
        <w:rPr>
          <w:highlight w:val="green"/>
          <w:u w:val="single"/>
        </w:rPr>
        <w:t xml:space="preserve"> on</w:t>
      </w:r>
      <w:r w:rsidRPr="00B030E3">
        <w:rPr>
          <w:u w:val="single"/>
        </w:rPr>
        <w:t xml:space="preserve"> the </w:t>
      </w:r>
      <w:r w:rsidRPr="00B030E3">
        <w:rPr>
          <w:highlight w:val="green"/>
          <w:u w:val="single"/>
        </w:rPr>
        <w:t>electoral process</w:t>
      </w:r>
      <w:r w:rsidRPr="00B030E3">
        <w:rPr>
          <w:sz w:val="16"/>
        </w:rPr>
        <w:t xml:space="preserve">, </w:t>
      </w:r>
      <w:r w:rsidRPr="00B030E3">
        <w:rPr>
          <w:u w:val="single"/>
        </w:rPr>
        <w:t xml:space="preserve">from </w:t>
      </w:r>
      <w:r w:rsidRPr="00B030E3">
        <w:rPr>
          <w:rStyle w:val="Emphasis"/>
          <w:highlight w:val="green"/>
        </w:rPr>
        <w:t>voter suppression</w:t>
      </w:r>
      <w:r w:rsidRPr="00B030E3">
        <w:rPr>
          <w:highlight w:val="green"/>
          <w:u w:val="single"/>
        </w:rPr>
        <w:t xml:space="preserve"> to </w:t>
      </w:r>
      <w:r w:rsidRPr="00B030E3">
        <w:rPr>
          <w:rStyle w:val="Emphasis"/>
          <w:highlight w:val="green"/>
        </w:rPr>
        <w:t>misleading ballot</w:t>
      </w:r>
      <w:r w:rsidRPr="00B030E3">
        <w:rPr>
          <w:rStyle w:val="Emphasis"/>
        </w:rPr>
        <w:t xml:space="preserve"> boxes</w:t>
      </w:r>
      <w:r w:rsidRPr="00B030E3">
        <w:rPr>
          <w:u w:val="single"/>
        </w:rPr>
        <w:t xml:space="preserve">. We may see </w:t>
      </w:r>
      <w:r w:rsidRPr="00B030E3">
        <w:rPr>
          <w:rStyle w:val="Emphasis"/>
          <w:highlight w:val="green"/>
        </w:rPr>
        <w:t>violence</w:t>
      </w:r>
      <w:r w:rsidRPr="00B030E3">
        <w:rPr>
          <w:u w:val="single"/>
        </w:rPr>
        <w:t xml:space="preserve"> aimed at keeping people from the </w:t>
      </w:r>
      <w:r w:rsidRPr="00B030E3">
        <w:rPr>
          <w:rStyle w:val="Emphasis"/>
        </w:rPr>
        <w:t>polls</w:t>
      </w:r>
      <w:r w:rsidRPr="00B030E3">
        <w:rPr>
          <w:u w:val="single"/>
        </w:rPr>
        <w:t xml:space="preserve"> or just meant to </w:t>
      </w:r>
      <w:r w:rsidRPr="00B030E3">
        <w:rPr>
          <w:highlight w:val="green"/>
          <w:u w:val="single"/>
        </w:rPr>
        <w:t>create</w:t>
      </w:r>
      <w:r w:rsidRPr="00B030E3">
        <w:rPr>
          <w:u w:val="single"/>
        </w:rPr>
        <w:t xml:space="preserve"> </w:t>
      </w:r>
      <w:r w:rsidRPr="00B030E3">
        <w:rPr>
          <w:rStyle w:val="Emphasis"/>
        </w:rPr>
        <w:t>general</w:t>
      </w:r>
      <w:r w:rsidRPr="00B030E3">
        <w:rPr>
          <w:u w:val="single"/>
        </w:rPr>
        <w:t xml:space="preserve"> </w:t>
      </w:r>
      <w:r w:rsidRPr="00B030E3">
        <w:rPr>
          <w:rStyle w:val="Emphasis"/>
          <w:highlight w:val="green"/>
        </w:rPr>
        <w:t>fear</w:t>
      </w:r>
      <w:r w:rsidRPr="00B030E3">
        <w:rPr>
          <w:highlight w:val="green"/>
          <w:u w:val="single"/>
        </w:rPr>
        <w:t xml:space="preserve"> and </w:t>
      </w:r>
      <w:r w:rsidRPr="00B030E3">
        <w:rPr>
          <w:rStyle w:val="Emphasis"/>
          <w:highlight w:val="green"/>
        </w:rPr>
        <w:t>chaos</w:t>
      </w:r>
      <w:r w:rsidRPr="00B030E3">
        <w:rPr>
          <w:sz w:val="16"/>
        </w:rPr>
        <w:t xml:space="preserve">.  Trump has dropped repeated suggestions that </w:t>
      </w:r>
      <w:r w:rsidRPr="00B030E3">
        <w:rPr>
          <w:u w:val="single"/>
        </w:rPr>
        <w:t xml:space="preserve">he </w:t>
      </w:r>
      <w:r w:rsidRPr="00B030E3">
        <w:rPr>
          <w:highlight w:val="green"/>
          <w:u w:val="single"/>
        </w:rPr>
        <w:t xml:space="preserve">may try to </w:t>
      </w:r>
      <w:r w:rsidRPr="00B030E3">
        <w:rPr>
          <w:rStyle w:val="Emphasis"/>
          <w:highlight w:val="green"/>
        </w:rPr>
        <w:t>shut</w:t>
      </w:r>
      <w:r w:rsidRPr="00B030E3">
        <w:rPr>
          <w:highlight w:val="green"/>
          <w:u w:val="single"/>
        </w:rPr>
        <w:t xml:space="preserve"> </w:t>
      </w:r>
      <w:r w:rsidRPr="00B030E3">
        <w:rPr>
          <w:rStyle w:val="Emphasis"/>
          <w:highlight w:val="green"/>
        </w:rPr>
        <w:t>down</w:t>
      </w:r>
      <w:r w:rsidRPr="00B030E3">
        <w:rPr>
          <w:highlight w:val="green"/>
          <w:u w:val="single"/>
        </w:rPr>
        <w:t xml:space="preserve"> the election, </w:t>
      </w:r>
      <w:r w:rsidRPr="00B030E3">
        <w:rPr>
          <w:rStyle w:val="Emphasis"/>
          <w:highlight w:val="green"/>
        </w:rPr>
        <w:t>stop</w:t>
      </w:r>
      <w:r w:rsidRPr="00B030E3">
        <w:rPr>
          <w:highlight w:val="green"/>
          <w:u w:val="single"/>
        </w:rPr>
        <w:t xml:space="preserve"> votes from being counted, or </w:t>
      </w:r>
      <w:r w:rsidRPr="00B030E3">
        <w:rPr>
          <w:rStyle w:val="Emphasis"/>
          <w:highlight w:val="green"/>
        </w:rPr>
        <w:t>refuse</w:t>
      </w:r>
      <w:r w:rsidRPr="00B030E3">
        <w:rPr>
          <w:highlight w:val="green"/>
          <w:u w:val="single"/>
        </w:rPr>
        <w:t xml:space="preserve"> to </w:t>
      </w:r>
      <w:r w:rsidRPr="00B030E3">
        <w:rPr>
          <w:rStyle w:val="Emphasis"/>
          <w:highlight w:val="green"/>
        </w:rPr>
        <w:t>step</w:t>
      </w:r>
      <w:r w:rsidRPr="00B030E3">
        <w:rPr>
          <w:highlight w:val="green"/>
          <w:u w:val="single"/>
        </w:rPr>
        <w:t xml:space="preserve"> </w:t>
      </w:r>
      <w:r w:rsidRPr="00B030E3">
        <w:rPr>
          <w:rStyle w:val="Emphasis"/>
          <w:highlight w:val="green"/>
        </w:rPr>
        <w:t>down</w:t>
      </w:r>
      <w:r w:rsidRPr="00B030E3">
        <w:rPr>
          <w:sz w:val="16"/>
        </w:rPr>
        <w:t xml:space="preserve"> even if he loses.</w:t>
      </w:r>
    </w:p>
    <w:p w14:paraId="2BFBCF9F" w14:textId="77777777" w:rsidR="000700A8" w:rsidRPr="00B030E3" w:rsidRDefault="000700A8" w:rsidP="000700A8">
      <w:pPr>
        <w:rPr>
          <w:sz w:val="16"/>
        </w:rPr>
      </w:pPr>
      <w:r w:rsidRPr="00B030E3">
        <w:rPr>
          <w:sz w:val="16"/>
        </w:rPr>
        <w:t xml:space="preserve">A range of groups have mobilized to fight for a fair election and plan around </w:t>
      </w:r>
      <w:proofErr w:type="gramStart"/>
      <w:r w:rsidRPr="00B030E3">
        <w:rPr>
          <w:sz w:val="16"/>
        </w:rPr>
        <w:t>worst case</w:t>
      </w:r>
      <w:proofErr w:type="gramEnd"/>
      <w:r w:rsidRPr="00B030E3">
        <w:rPr>
          <w:sz w:val="16"/>
        </w:rPr>
        <w:t xml:space="preserve"> scenarios. Some unions have been active in a few of these groups, such as Protect the Vote.</w:t>
      </w:r>
    </w:p>
    <w:p w14:paraId="7658C7F2" w14:textId="77777777" w:rsidR="000700A8" w:rsidRPr="00B030E3" w:rsidRDefault="000700A8" w:rsidP="000700A8">
      <w:pPr>
        <w:rPr>
          <w:sz w:val="16"/>
        </w:rPr>
      </w:pPr>
      <w:r w:rsidRPr="00B030E3">
        <w:rPr>
          <w:sz w:val="16"/>
        </w:rPr>
        <w:t>According to experts who study coups, the best way to stop an electoral coup is by getting a large turnout and strong victory. The larger a vote for Biden, the smaller the space Trump will have to claim the vote is illegitimate. Unions are doing their part to make this happen. This is a major part of union activity every election cycle. But according to Bob Master, Assistant to the Vice President of District 1 of the Communications Workers, it was tough to get union members to volunteer for Hilary Clinton four years ago. This year, there are hundreds of members signed up to phone bank, some doing it three or four nights a week. It isn’t that they are necessarily Biden fans, he says, but they understand what is at stake.</w:t>
      </w:r>
    </w:p>
    <w:p w14:paraId="46FB902A" w14:textId="77777777" w:rsidR="000700A8" w:rsidRPr="00B030E3" w:rsidRDefault="000700A8" w:rsidP="000700A8">
      <w:pPr>
        <w:rPr>
          <w:sz w:val="16"/>
        </w:rPr>
      </w:pPr>
      <w:r w:rsidRPr="00B030E3">
        <w:rPr>
          <w:sz w:val="16"/>
        </w:rPr>
        <w:t xml:space="preserve">UNITE HERE is running an intensive “Take Back 2020” get-out-the-vote effort, phone banking and even knocking on doors in Arizona, Florida, </w:t>
      </w:r>
      <w:proofErr w:type="gramStart"/>
      <w:r w:rsidRPr="00B030E3">
        <w:rPr>
          <w:sz w:val="16"/>
        </w:rPr>
        <w:t>Nevada</w:t>
      </w:r>
      <w:proofErr w:type="gramEnd"/>
      <w:r w:rsidRPr="00B030E3">
        <w:rPr>
          <w:sz w:val="16"/>
        </w:rPr>
        <w:t xml:space="preserve"> and Pennsylvania. In Philadelphia, for example, over 100 hospitality workers plan to visit 100,000 homes before the election. In Arizona they are partnering with Seed the Vote.</w:t>
      </w:r>
    </w:p>
    <w:p w14:paraId="3BD681D6" w14:textId="77777777" w:rsidR="000700A8" w:rsidRPr="00B030E3" w:rsidRDefault="000700A8" w:rsidP="000700A8">
      <w:pPr>
        <w:rPr>
          <w:u w:val="single"/>
        </w:rPr>
      </w:pPr>
      <w:r w:rsidRPr="00B030E3">
        <w:rPr>
          <w:rStyle w:val="Emphasis"/>
          <w:highlight w:val="green"/>
        </w:rPr>
        <w:t>Unions</w:t>
      </w:r>
      <w:r w:rsidRPr="00B030E3">
        <w:rPr>
          <w:u w:val="single"/>
        </w:rPr>
        <w:t xml:space="preserve"> such as the </w:t>
      </w:r>
      <w:r w:rsidRPr="00B030E3">
        <w:rPr>
          <w:rStyle w:val="Emphasis"/>
        </w:rPr>
        <w:t>Communications</w:t>
      </w:r>
      <w:r w:rsidRPr="00B030E3">
        <w:rPr>
          <w:u w:val="single"/>
        </w:rPr>
        <w:t xml:space="preserve"> </w:t>
      </w:r>
      <w:r w:rsidRPr="00B030E3">
        <w:rPr>
          <w:rStyle w:val="Emphasis"/>
        </w:rPr>
        <w:t>Workers</w:t>
      </w:r>
      <w:r w:rsidRPr="00B030E3">
        <w:rPr>
          <w:u w:val="single"/>
        </w:rPr>
        <w:t xml:space="preserve"> of </w:t>
      </w:r>
      <w:r w:rsidRPr="00B030E3">
        <w:rPr>
          <w:rStyle w:val="Emphasis"/>
        </w:rPr>
        <w:t>America</w:t>
      </w:r>
      <w:r w:rsidRPr="00B030E3">
        <w:rPr>
          <w:u w:val="single"/>
        </w:rPr>
        <w:t xml:space="preserve">, SEIU, AFT and the UAW </w:t>
      </w:r>
      <w:r w:rsidRPr="00B030E3">
        <w:rPr>
          <w:highlight w:val="green"/>
          <w:u w:val="single"/>
        </w:rPr>
        <w:t xml:space="preserve">are looking to </w:t>
      </w:r>
      <w:r w:rsidRPr="00B030E3">
        <w:rPr>
          <w:rStyle w:val="Emphasis"/>
          <w:highlight w:val="green"/>
        </w:rPr>
        <w:t>connect</w:t>
      </w:r>
      <w:r w:rsidRPr="00B030E3">
        <w:rPr>
          <w:highlight w:val="green"/>
          <w:u w:val="single"/>
        </w:rPr>
        <w:t xml:space="preserve"> some of their </w:t>
      </w:r>
      <w:r w:rsidRPr="00B030E3">
        <w:rPr>
          <w:rStyle w:val="Emphasis"/>
          <w:highlight w:val="green"/>
        </w:rPr>
        <w:t>core</w:t>
      </w:r>
      <w:r w:rsidRPr="00B030E3">
        <w:rPr>
          <w:highlight w:val="green"/>
          <w:u w:val="single"/>
        </w:rPr>
        <w:t xml:space="preserve"> </w:t>
      </w:r>
      <w:r w:rsidRPr="00B030E3">
        <w:rPr>
          <w:rStyle w:val="Emphasis"/>
          <w:highlight w:val="green"/>
        </w:rPr>
        <w:t>activists</w:t>
      </w:r>
      <w:r w:rsidRPr="00B030E3">
        <w:rPr>
          <w:u w:val="single"/>
        </w:rPr>
        <w:t xml:space="preserve"> with local “</w:t>
      </w:r>
      <w:r w:rsidRPr="00B030E3">
        <w:rPr>
          <w:rStyle w:val="Emphasis"/>
        </w:rPr>
        <w:t>protect</w:t>
      </w:r>
      <w:r w:rsidRPr="00B030E3">
        <w:rPr>
          <w:u w:val="single"/>
        </w:rPr>
        <w:t xml:space="preserve"> </w:t>
      </w:r>
      <w:r w:rsidRPr="00B030E3">
        <w:rPr>
          <w:rStyle w:val="Emphasis"/>
        </w:rPr>
        <w:t>the</w:t>
      </w:r>
      <w:r w:rsidRPr="00B030E3">
        <w:rPr>
          <w:u w:val="single"/>
        </w:rPr>
        <w:t xml:space="preserve"> </w:t>
      </w:r>
      <w:r w:rsidRPr="00B030E3">
        <w:rPr>
          <w:rStyle w:val="Emphasis"/>
        </w:rPr>
        <w:t>vote</w:t>
      </w:r>
      <w:r w:rsidRPr="00B030E3">
        <w:rPr>
          <w:u w:val="single"/>
        </w:rPr>
        <w:t xml:space="preserve">” groupings in key states and cities to show up to polls and fight to make sure </w:t>
      </w:r>
      <w:r w:rsidRPr="00B030E3">
        <w:rPr>
          <w:rStyle w:val="Emphasis"/>
        </w:rPr>
        <w:t>every</w:t>
      </w:r>
      <w:r w:rsidRPr="00B030E3">
        <w:rPr>
          <w:u w:val="single"/>
        </w:rPr>
        <w:t xml:space="preserve"> vote is counted.</w:t>
      </w:r>
    </w:p>
    <w:p w14:paraId="2F3FBBC5" w14:textId="77777777" w:rsidR="000700A8" w:rsidRPr="00B030E3" w:rsidRDefault="000700A8" w:rsidP="000700A8">
      <w:pPr>
        <w:rPr>
          <w:sz w:val="16"/>
        </w:rPr>
      </w:pPr>
      <w:r w:rsidRPr="00B030E3">
        <w:rPr>
          <w:highlight w:val="green"/>
          <w:u w:val="single"/>
        </w:rPr>
        <w:t>Unions are</w:t>
      </w:r>
      <w:r w:rsidRPr="00B030E3">
        <w:rPr>
          <w:u w:val="single"/>
        </w:rPr>
        <w:t xml:space="preserve"> increasingly </w:t>
      </w:r>
      <w:r w:rsidRPr="00B030E3">
        <w:rPr>
          <w:highlight w:val="green"/>
          <w:u w:val="single"/>
        </w:rPr>
        <w:t xml:space="preserve">turning attention to </w:t>
      </w:r>
      <w:r w:rsidRPr="00B030E3">
        <w:rPr>
          <w:rStyle w:val="Emphasis"/>
          <w:highlight w:val="green"/>
        </w:rPr>
        <w:t>possible</w:t>
      </w:r>
      <w:r w:rsidRPr="00B030E3">
        <w:rPr>
          <w:u w:val="single"/>
        </w:rPr>
        <w:t xml:space="preserve"> election </w:t>
      </w:r>
      <w:r w:rsidRPr="00B030E3">
        <w:rPr>
          <w:rStyle w:val="Emphasis"/>
          <w:highlight w:val="green"/>
        </w:rPr>
        <w:t>scenarios</w:t>
      </w:r>
      <w:r w:rsidRPr="00B030E3">
        <w:rPr>
          <w:sz w:val="16"/>
        </w:rPr>
        <w:t>. “</w:t>
      </w:r>
      <w:r w:rsidRPr="00B030E3">
        <w:rPr>
          <w:u w:val="single"/>
        </w:rPr>
        <w:t xml:space="preserve">There’s some sense in the leadership that </w:t>
      </w:r>
      <w:r w:rsidRPr="00B030E3">
        <w:rPr>
          <w:highlight w:val="green"/>
          <w:u w:val="single"/>
        </w:rPr>
        <w:t xml:space="preserve">in </w:t>
      </w:r>
      <w:r w:rsidRPr="00B030E3">
        <w:rPr>
          <w:rStyle w:val="Emphasis"/>
          <w:highlight w:val="green"/>
        </w:rPr>
        <w:t>fascist</w:t>
      </w:r>
      <w:r w:rsidRPr="00B030E3">
        <w:rPr>
          <w:highlight w:val="green"/>
          <w:u w:val="single"/>
        </w:rPr>
        <w:t xml:space="preserve"> countries</w:t>
      </w:r>
      <w:r w:rsidRPr="00B030E3">
        <w:rPr>
          <w:u w:val="single"/>
        </w:rPr>
        <w:t xml:space="preserve">, </w:t>
      </w:r>
      <w:r w:rsidRPr="00B030E3">
        <w:rPr>
          <w:highlight w:val="green"/>
          <w:u w:val="single"/>
        </w:rPr>
        <w:t xml:space="preserve">unions are at the </w:t>
      </w:r>
      <w:r w:rsidRPr="00B030E3">
        <w:rPr>
          <w:rStyle w:val="Emphasis"/>
          <w:highlight w:val="green"/>
        </w:rPr>
        <w:t>top</w:t>
      </w:r>
      <w:r w:rsidRPr="00B030E3">
        <w:rPr>
          <w:highlight w:val="green"/>
          <w:u w:val="single"/>
        </w:rPr>
        <w:t xml:space="preserve"> of</w:t>
      </w:r>
      <w:r w:rsidRPr="00B030E3">
        <w:rPr>
          <w:u w:val="single"/>
        </w:rPr>
        <w:t xml:space="preserve"> the list of </w:t>
      </w:r>
      <w:r w:rsidRPr="00B030E3">
        <w:rPr>
          <w:rStyle w:val="Emphasis"/>
          <w:highlight w:val="green"/>
        </w:rPr>
        <w:t>targets</w:t>
      </w:r>
      <w:r w:rsidRPr="00B030E3">
        <w:rPr>
          <w:sz w:val="16"/>
        </w:rPr>
        <w:t xml:space="preserve">,” Master says. “And it is the </w:t>
      </w:r>
      <w:r w:rsidRPr="00B030E3">
        <w:rPr>
          <w:u w:val="single"/>
        </w:rPr>
        <w:t xml:space="preserve">role of </w:t>
      </w:r>
      <w:r w:rsidRPr="00B030E3">
        <w:rPr>
          <w:highlight w:val="green"/>
          <w:u w:val="single"/>
        </w:rPr>
        <w:t>unions</w:t>
      </w:r>
      <w:r w:rsidRPr="00B030E3">
        <w:rPr>
          <w:u w:val="single"/>
        </w:rPr>
        <w:t xml:space="preserve">, which are the </w:t>
      </w:r>
      <w:r w:rsidRPr="00B030E3">
        <w:rPr>
          <w:rStyle w:val="Emphasis"/>
        </w:rPr>
        <w:t>guarantors</w:t>
      </w:r>
      <w:r w:rsidRPr="00B030E3">
        <w:rPr>
          <w:u w:val="single"/>
        </w:rPr>
        <w:t xml:space="preserve"> of some measure of </w:t>
      </w:r>
      <w:r w:rsidRPr="00B030E3">
        <w:rPr>
          <w:rStyle w:val="Emphasis"/>
        </w:rPr>
        <w:t>democracy</w:t>
      </w:r>
      <w:r w:rsidRPr="00B030E3">
        <w:rPr>
          <w:u w:val="single"/>
        </w:rPr>
        <w:t xml:space="preserve"> in the workplace, to </w:t>
      </w:r>
      <w:r w:rsidRPr="00B030E3">
        <w:rPr>
          <w:highlight w:val="green"/>
          <w:u w:val="single"/>
        </w:rPr>
        <w:t xml:space="preserve">ensure that </w:t>
      </w:r>
      <w:r w:rsidRPr="00B030E3">
        <w:rPr>
          <w:rStyle w:val="Emphasis"/>
          <w:highlight w:val="green"/>
        </w:rPr>
        <w:t>democracy</w:t>
      </w:r>
      <w:r w:rsidRPr="00B030E3">
        <w:rPr>
          <w:highlight w:val="green"/>
          <w:u w:val="single"/>
        </w:rPr>
        <w:t xml:space="preserve"> </w:t>
      </w:r>
      <w:r w:rsidRPr="00B030E3">
        <w:rPr>
          <w:rStyle w:val="Emphasis"/>
          <w:highlight w:val="green"/>
        </w:rPr>
        <w:t>survives</w:t>
      </w:r>
      <w:r w:rsidRPr="00B030E3">
        <w:rPr>
          <w:u w:val="single"/>
        </w:rPr>
        <w:t xml:space="preserve"> in the society</w:t>
      </w:r>
      <w:r w:rsidRPr="00B030E3">
        <w:rPr>
          <w:sz w:val="16"/>
        </w:rPr>
        <w:t>.”</w:t>
      </w:r>
    </w:p>
    <w:p w14:paraId="3B1343EB" w14:textId="77777777" w:rsidR="000700A8" w:rsidRPr="00B030E3" w:rsidRDefault="000700A8" w:rsidP="000700A8">
      <w:pPr>
        <w:rPr>
          <w:sz w:val="16"/>
        </w:rPr>
      </w:pPr>
      <w:r w:rsidRPr="00B030E3">
        <w:rPr>
          <w:sz w:val="16"/>
        </w:rPr>
        <w:t xml:space="preserve">A handful of activists have started to organize in their workplace for labor to be ready to respond. Postal workers in Detroit are handing out flyers that ask coworkers to sign a pledge from Choose Democracy, committing to vote then </w:t>
      </w:r>
      <w:proofErr w:type="gramStart"/>
      <w:r w:rsidRPr="00B030E3">
        <w:rPr>
          <w:sz w:val="16"/>
        </w:rPr>
        <w:t>take action</w:t>
      </w:r>
      <w:proofErr w:type="gramEnd"/>
      <w:r w:rsidRPr="00B030E3">
        <w:rPr>
          <w:sz w:val="16"/>
        </w:rPr>
        <w:t xml:space="preserve"> if needed to protect the vote.</w:t>
      </w:r>
    </w:p>
    <w:p w14:paraId="6D214F8E" w14:textId="77777777" w:rsidR="000700A8" w:rsidRPr="00B030E3" w:rsidRDefault="000700A8" w:rsidP="000700A8">
      <w:pPr>
        <w:rPr>
          <w:sz w:val="16"/>
        </w:rPr>
      </w:pPr>
      <w:r w:rsidRPr="00B030E3">
        <w:rPr>
          <w:sz w:val="16"/>
        </w:rPr>
        <w:t>ARE UNIONS READY?</w:t>
      </w:r>
    </w:p>
    <w:p w14:paraId="31F5FBD7" w14:textId="77777777" w:rsidR="000700A8" w:rsidRPr="00B030E3" w:rsidRDefault="000700A8" w:rsidP="000700A8">
      <w:pPr>
        <w:rPr>
          <w:sz w:val="16"/>
        </w:rPr>
      </w:pPr>
      <w:r w:rsidRPr="00B030E3">
        <w:rPr>
          <w:sz w:val="16"/>
        </w:rPr>
        <w:t xml:space="preserve">Will unions be ready to strike if Trump won’t step down? The sizable share of union members backing Trump makes it tough for some unions to frame the fight as anti-Trump, or pro-Biden. But if </w:t>
      </w:r>
      <w:r w:rsidRPr="00B030E3">
        <w:rPr>
          <w:u w:val="single"/>
        </w:rPr>
        <w:t xml:space="preserve">unions </w:t>
      </w:r>
      <w:r w:rsidRPr="00B030E3">
        <w:rPr>
          <w:highlight w:val="green"/>
          <w:u w:val="single"/>
        </w:rPr>
        <w:t xml:space="preserve">commit to the </w:t>
      </w:r>
      <w:r w:rsidRPr="00B030E3">
        <w:rPr>
          <w:rStyle w:val="Emphasis"/>
          <w:highlight w:val="green"/>
        </w:rPr>
        <w:t>integrity</w:t>
      </w:r>
      <w:r w:rsidRPr="00B030E3">
        <w:rPr>
          <w:highlight w:val="green"/>
          <w:u w:val="single"/>
        </w:rPr>
        <w:t xml:space="preserve"> of</w:t>
      </w:r>
      <w:r w:rsidRPr="00B030E3">
        <w:rPr>
          <w:u w:val="single"/>
        </w:rPr>
        <w:t xml:space="preserve"> the </w:t>
      </w:r>
      <w:r w:rsidRPr="00B030E3">
        <w:rPr>
          <w:rStyle w:val="Emphasis"/>
          <w:highlight w:val="green"/>
        </w:rPr>
        <w:t>democratic</w:t>
      </w:r>
      <w:r w:rsidRPr="00B030E3">
        <w:rPr>
          <w:highlight w:val="green"/>
          <w:u w:val="single"/>
        </w:rPr>
        <w:t xml:space="preserve"> </w:t>
      </w:r>
      <w:r w:rsidRPr="00B030E3">
        <w:rPr>
          <w:rStyle w:val="Emphasis"/>
          <w:highlight w:val="green"/>
        </w:rPr>
        <w:t>process</w:t>
      </w:r>
      <w:r w:rsidRPr="00B030E3">
        <w:rPr>
          <w:sz w:val="16"/>
        </w:rPr>
        <w:t>, they have more ground to stand on.</w:t>
      </w:r>
    </w:p>
    <w:p w14:paraId="44CB2752" w14:textId="77777777" w:rsidR="000700A8" w:rsidRPr="00B030E3" w:rsidRDefault="000700A8" w:rsidP="000700A8">
      <w:pPr>
        <w:rPr>
          <w:sz w:val="16"/>
        </w:rPr>
      </w:pPr>
      <w:r w:rsidRPr="00B030E3">
        <w:rPr>
          <w:sz w:val="16"/>
        </w:rPr>
        <w:t xml:space="preserve">The Rochester Central Labor Council in New York passed a resolution calling for a general strike </w:t>
      </w:r>
      <w:proofErr w:type="gramStart"/>
      <w:r w:rsidRPr="00B030E3">
        <w:rPr>
          <w:sz w:val="16"/>
        </w:rPr>
        <w:t>in the event that</w:t>
      </w:r>
      <w:proofErr w:type="gramEnd"/>
      <w:r w:rsidRPr="00B030E3">
        <w:rPr>
          <w:sz w:val="16"/>
        </w:rPr>
        <w:t xml:space="preserve"> Trump loses and does not step down. The </w:t>
      </w:r>
      <w:r w:rsidRPr="00B030E3">
        <w:rPr>
          <w:highlight w:val="green"/>
          <w:u w:val="single"/>
        </w:rPr>
        <w:t>resolution calls on</w:t>
      </w:r>
      <w:r w:rsidRPr="00B030E3">
        <w:rPr>
          <w:u w:val="single"/>
        </w:rPr>
        <w:t xml:space="preserve"> the </w:t>
      </w:r>
      <w:r w:rsidRPr="00B030E3">
        <w:rPr>
          <w:rStyle w:val="Emphasis"/>
        </w:rPr>
        <w:t>national</w:t>
      </w:r>
      <w:r w:rsidRPr="00B030E3">
        <w:rPr>
          <w:u w:val="single"/>
        </w:rPr>
        <w:t xml:space="preserve"> </w:t>
      </w:r>
      <w:r w:rsidRPr="00B030E3">
        <w:rPr>
          <w:rStyle w:val="Emphasis"/>
        </w:rPr>
        <w:t>AFL</w:t>
      </w:r>
      <w:r w:rsidRPr="00B030E3">
        <w:rPr>
          <w:u w:val="single"/>
        </w:rPr>
        <w:t>-</w:t>
      </w:r>
      <w:r w:rsidRPr="00B030E3">
        <w:rPr>
          <w:rStyle w:val="Emphasis"/>
        </w:rPr>
        <w:t>CIO</w:t>
      </w:r>
      <w:r w:rsidRPr="00B030E3">
        <w:rPr>
          <w:u w:val="single"/>
        </w:rPr>
        <w:t xml:space="preserve"> and all other </w:t>
      </w:r>
      <w:r w:rsidRPr="00B030E3">
        <w:rPr>
          <w:highlight w:val="green"/>
          <w:u w:val="single"/>
        </w:rPr>
        <w:t>labor organizations to “prepare for and enact a</w:t>
      </w:r>
      <w:r w:rsidRPr="00B030E3">
        <w:rPr>
          <w:u w:val="single"/>
        </w:rPr>
        <w:t xml:space="preserve"> </w:t>
      </w:r>
      <w:r w:rsidRPr="00B030E3">
        <w:rPr>
          <w:rStyle w:val="Emphasis"/>
        </w:rPr>
        <w:t>general</w:t>
      </w:r>
      <w:r w:rsidRPr="00B030E3">
        <w:rPr>
          <w:u w:val="single"/>
        </w:rPr>
        <w:t xml:space="preserve"> </w:t>
      </w:r>
      <w:r w:rsidRPr="00B030E3">
        <w:rPr>
          <w:rStyle w:val="Emphasis"/>
          <w:highlight w:val="green"/>
        </w:rPr>
        <w:t>strike</w:t>
      </w:r>
      <w:r w:rsidRPr="00B030E3">
        <w:rPr>
          <w:u w:val="single"/>
        </w:rPr>
        <w:t xml:space="preserve">, if necessary, </w:t>
      </w:r>
      <w:r w:rsidRPr="00B030E3">
        <w:rPr>
          <w:highlight w:val="green"/>
          <w:u w:val="single"/>
        </w:rPr>
        <w:t xml:space="preserve">to ensure a </w:t>
      </w:r>
      <w:r w:rsidRPr="00B030E3">
        <w:rPr>
          <w:rStyle w:val="Emphasis"/>
          <w:highlight w:val="green"/>
        </w:rPr>
        <w:t>Constitutionally</w:t>
      </w:r>
      <w:r w:rsidRPr="00B030E3">
        <w:rPr>
          <w:highlight w:val="green"/>
          <w:u w:val="single"/>
        </w:rPr>
        <w:t xml:space="preserve"> </w:t>
      </w:r>
      <w:r w:rsidRPr="00B030E3">
        <w:rPr>
          <w:rStyle w:val="Emphasis"/>
          <w:highlight w:val="green"/>
        </w:rPr>
        <w:t>mandated</w:t>
      </w:r>
      <w:r w:rsidRPr="00B030E3">
        <w:rPr>
          <w:u w:val="single"/>
        </w:rPr>
        <w:t xml:space="preserve"> </w:t>
      </w:r>
      <w:r w:rsidRPr="00B030E3">
        <w:rPr>
          <w:rStyle w:val="Emphasis"/>
        </w:rPr>
        <w:t>peaceful</w:t>
      </w:r>
      <w:r w:rsidRPr="00B030E3">
        <w:rPr>
          <w:u w:val="single"/>
        </w:rPr>
        <w:t xml:space="preserve"> </w:t>
      </w:r>
      <w:r w:rsidRPr="00B030E3">
        <w:rPr>
          <w:rStyle w:val="Emphasis"/>
          <w:highlight w:val="green"/>
        </w:rPr>
        <w:t>transition</w:t>
      </w:r>
      <w:r w:rsidRPr="00B030E3">
        <w:rPr>
          <w:highlight w:val="green"/>
          <w:u w:val="single"/>
        </w:rPr>
        <w:t xml:space="preserve"> of power</w:t>
      </w:r>
      <w:r w:rsidRPr="00B030E3">
        <w:rPr>
          <w:u w:val="single"/>
        </w:rPr>
        <w:t xml:space="preserve"> as a result of the 2020 Presidential Elections.”</w:t>
      </w:r>
      <w:r w:rsidRPr="00B030E3">
        <w:rPr>
          <w:sz w:val="16"/>
        </w:rPr>
        <w:t xml:space="preserve"> A handful of other labor bodies have followed suit.</w:t>
      </w:r>
    </w:p>
    <w:p w14:paraId="40B041D1" w14:textId="77777777" w:rsidR="000700A8" w:rsidRPr="00B030E3" w:rsidRDefault="000700A8" w:rsidP="000700A8">
      <w:pPr>
        <w:rPr>
          <w:sz w:val="16"/>
        </w:rPr>
      </w:pPr>
      <w:r w:rsidRPr="00B030E3">
        <w:rPr>
          <w:sz w:val="16"/>
        </w:rPr>
        <w:t xml:space="preserve">Sara Nelson, International President of the Association of Flight Attendants-CWA, AFL-CIO, is also taking a bold stand, stating that in the event of a contested </w:t>
      </w:r>
      <w:proofErr w:type="gramStart"/>
      <w:r w:rsidRPr="00B030E3">
        <w:rPr>
          <w:sz w:val="16"/>
        </w:rPr>
        <w:t xml:space="preserve">election,  </w:t>
      </w:r>
      <w:r w:rsidRPr="00B030E3">
        <w:rPr>
          <w:u w:val="single"/>
        </w:rPr>
        <w:t>labor</w:t>
      </w:r>
      <w:proofErr w:type="gramEnd"/>
      <w:r w:rsidRPr="00B030E3">
        <w:rPr>
          <w:u w:val="single"/>
        </w:rPr>
        <w:t xml:space="preserve"> “has to be </w:t>
      </w:r>
      <w:r w:rsidRPr="00B030E3">
        <w:rPr>
          <w:highlight w:val="green"/>
          <w:u w:val="single"/>
        </w:rPr>
        <w:t xml:space="preserve">ready to </w:t>
      </w:r>
      <w:r w:rsidRPr="00B030E3">
        <w:rPr>
          <w:rStyle w:val="Emphasis"/>
          <w:highlight w:val="green"/>
        </w:rPr>
        <w:t>mobilize</w:t>
      </w:r>
      <w:r w:rsidRPr="00B030E3">
        <w:rPr>
          <w:u w:val="single"/>
        </w:rPr>
        <w:t xml:space="preserve"> in a </w:t>
      </w:r>
      <w:r w:rsidRPr="00B030E3">
        <w:rPr>
          <w:rStyle w:val="Emphasis"/>
        </w:rPr>
        <w:t>series</w:t>
      </w:r>
      <w:r w:rsidRPr="00B030E3">
        <w:rPr>
          <w:u w:val="single"/>
        </w:rPr>
        <w:t xml:space="preserve"> of </w:t>
      </w:r>
      <w:r w:rsidRPr="00B030E3">
        <w:rPr>
          <w:rStyle w:val="Emphasis"/>
        </w:rPr>
        <w:t>strikes</w:t>
      </w:r>
      <w:r w:rsidRPr="00B030E3">
        <w:rPr>
          <w:u w:val="single"/>
        </w:rPr>
        <w:t xml:space="preserve"> or leading to a general strike.” Despite </w:t>
      </w:r>
      <w:r w:rsidRPr="00B030E3">
        <w:rPr>
          <w:rStyle w:val="Emphasis"/>
        </w:rPr>
        <w:t>high</w:t>
      </w:r>
      <w:r w:rsidRPr="00B030E3">
        <w:rPr>
          <w:u w:val="single"/>
        </w:rPr>
        <w:t xml:space="preserve"> </w:t>
      </w:r>
      <w:r w:rsidRPr="00B030E3">
        <w:rPr>
          <w:rStyle w:val="Emphasis"/>
        </w:rPr>
        <w:t>unemployment</w:t>
      </w:r>
      <w:r w:rsidRPr="00B030E3">
        <w:rPr>
          <w:u w:val="single"/>
        </w:rPr>
        <w:t xml:space="preserve">, </w:t>
      </w:r>
      <w:r w:rsidRPr="00B030E3">
        <w:rPr>
          <w:highlight w:val="green"/>
          <w:u w:val="single"/>
        </w:rPr>
        <w:t xml:space="preserve">workers still have </w:t>
      </w:r>
      <w:r w:rsidRPr="00B030E3">
        <w:rPr>
          <w:rStyle w:val="Emphasis"/>
          <w:highlight w:val="green"/>
        </w:rPr>
        <w:t>power</w:t>
      </w:r>
      <w:r w:rsidRPr="00B030E3">
        <w:rPr>
          <w:sz w:val="16"/>
        </w:rPr>
        <w:t>, she says. She points to how the federal government ended its shutdown last year, after Nelson spoke publicly about the idea of a general strike and a handful of air traffic controllers did not show up for their shifts. “</w:t>
      </w:r>
      <w:r w:rsidRPr="00B030E3">
        <w:rPr>
          <w:u w:val="single"/>
        </w:rPr>
        <w:t xml:space="preserve">Where can we actually </w:t>
      </w:r>
      <w:r w:rsidRPr="00B030E3">
        <w:rPr>
          <w:rStyle w:val="Emphasis"/>
        </w:rPr>
        <w:t>flex</w:t>
      </w:r>
      <w:r w:rsidRPr="00B030E3">
        <w:rPr>
          <w:u w:val="single"/>
        </w:rPr>
        <w:t xml:space="preserve"> that muscle in a </w:t>
      </w:r>
      <w:r w:rsidRPr="00B030E3">
        <w:rPr>
          <w:rStyle w:val="Emphasis"/>
        </w:rPr>
        <w:t>series</w:t>
      </w:r>
      <w:r w:rsidRPr="00B030E3">
        <w:rPr>
          <w:u w:val="single"/>
        </w:rPr>
        <w:t xml:space="preserve"> of </w:t>
      </w:r>
      <w:r w:rsidRPr="00B030E3">
        <w:rPr>
          <w:rStyle w:val="Emphasis"/>
        </w:rPr>
        <w:t>strikes</w:t>
      </w:r>
      <w:r w:rsidRPr="00B030E3">
        <w:rPr>
          <w:sz w:val="16"/>
        </w:rPr>
        <w:t xml:space="preserve"> . . . </w:t>
      </w:r>
      <w:r w:rsidRPr="00B030E3">
        <w:rPr>
          <w:u w:val="single"/>
        </w:rPr>
        <w:t xml:space="preserve">in a way that is going to be </w:t>
      </w:r>
      <w:r w:rsidRPr="00B030E3">
        <w:rPr>
          <w:rStyle w:val="Emphasis"/>
        </w:rPr>
        <w:t>very</w:t>
      </w:r>
      <w:r w:rsidRPr="00B030E3">
        <w:rPr>
          <w:u w:val="single"/>
        </w:rPr>
        <w:t xml:space="preserve"> </w:t>
      </w:r>
      <w:r w:rsidRPr="00B030E3">
        <w:rPr>
          <w:rStyle w:val="Emphasis"/>
        </w:rPr>
        <w:t>effective</w:t>
      </w:r>
      <w:r w:rsidRPr="00B030E3">
        <w:rPr>
          <w:sz w:val="16"/>
        </w:rPr>
        <w:t>?” she asks.  “And frankly, if the planes all stop that is something that will grab everyone’s attention and suddenly there has to be action to fix that.”</w:t>
      </w:r>
    </w:p>
    <w:p w14:paraId="44D9BE46" w14:textId="77777777" w:rsidR="000700A8" w:rsidRPr="00B030E3" w:rsidRDefault="000700A8" w:rsidP="000700A8">
      <w:pPr>
        <w:rPr>
          <w:sz w:val="16"/>
        </w:rPr>
      </w:pPr>
      <w:r w:rsidRPr="00B030E3">
        <w:rPr>
          <w:sz w:val="16"/>
        </w:rPr>
        <w:t>Writers following these discussions have described some of the history and challenges of general strikes. We have never had an actual national general strike in the U.S., although some have argued that the 2006 immigration protests were a version of one. And W.E. B. DuBois made a case in Black Reconstruction that up to a half a million enslaved workers held a general strike during the Civil War, by stopping work and leaving plantations.</w:t>
      </w:r>
    </w:p>
    <w:p w14:paraId="70656AFA" w14:textId="77777777" w:rsidR="000700A8" w:rsidRPr="00B030E3" w:rsidRDefault="000700A8" w:rsidP="000700A8">
      <w:pPr>
        <w:rPr>
          <w:sz w:val="16"/>
        </w:rPr>
      </w:pPr>
      <w:r w:rsidRPr="00B030E3">
        <w:rPr>
          <w:sz w:val="16"/>
        </w:rPr>
        <w:t>Strikes are rare in the U.S. Despite the mini-strike wave of 2018-19, most union members have never been on strike, and few unions prepare to do so. And of course, it is illegal for many public sector unions to strike, and in some states the penalties can be stiff. Even in the private sector, most unions also have no-strike clauses in their contracts, meaning to strike during the life of the contract is violating the terms.</w:t>
      </w:r>
    </w:p>
    <w:p w14:paraId="7DC5FA11" w14:textId="77777777" w:rsidR="000700A8" w:rsidRDefault="000700A8" w:rsidP="000700A8">
      <w:pPr>
        <w:rPr>
          <w:sz w:val="16"/>
        </w:rPr>
      </w:pPr>
      <w:r w:rsidRPr="00B030E3">
        <w:rPr>
          <w:sz w:val="16"/>
        </w:rPr>
        <w:t>Finally, when workers do strike, it is usually for their own wages and working conditions: an economic strike. To pull off a job action in defense of democracy means moving to a political strike: something the U.S. labor movement has even less experience with. “Just getting workers to strike for their own contract is really hard,” says Liz Perlman, Executive Director of AFSCME 3299. “Most people just don’t do it. And we don’t teach strikes, we don’t talk the language of strikes in labor.”</w:t>
      </w:r>
    </w:p>
    <w:p w14:paraId="2F176B1E" w14:textId="77777777" w:rsidR="000700A8" w:rsidRDefault="000700A8" w:rsidP="000700A8">
      <w:pPr>
        <w:rPr>
          <w:sz w:val="16"/>
        </w:rPr>
      </w:pPr>
    </w:p>
    <w:p w14:paraId="30752B00" w14:textId="77777777" w:rsidR="000700A8" w:rsidRPr="00986680" w:rsidRDefault="000700A8" w:rsidP="000700A8">
      <w:pPr>
        <w:pStyle w:val="Heading4"/>
        <w:rPr>
          <w:lang w:eastAsia="zh-CN"/>
        </w:rPr>
      </w:pPr>
      <w:r>
        <w:t>Democratic backsliding causes extinction.</w:t>
      </w:r>
    </w:p>
    <w:p w14:paraId="19FF7552" w14:textId="77777777" w:rsidR="000700A8" w:rsidRPr="0073714A" w:rsidRDefault="000700A8" w:rsidP="000700A8">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7" w:history="1">
        <w:r w:rsidRPr="00986680">
          <w:rPr>
            <w:rStyle w:val="Hyperlink"/>
          </w:rPr>
          <w:t>https://www.csis.org/analysis/how-democracy%E2%80%99s-decline-would-undermine-international-order</w:t>
        </w:r>
      </w:hyperlink>
      <w:r>
        <w:t>/] Justin</w:t>
      </w:r>
    </w:p>
    <w:p w14:paraId="784487DA" w14:textId="77777777" w:rsidR="000700A8" w:rsidRPr="0073714A" w:rsidRDefault="000700A8" w:rsidP="000700A8">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w:t>
      </w:r>
      <w:r w:rsidRPr="0025003B">
        <w:rPr>
          <w:sz w:val="16"/>
        </w:rPr>
        <w:t xml:space="preserve">international system and governed relationships between nations </w:t>
      </w:r>
      <w:r w:rsidRPr="0025003B">
        <w:rPr>
          <w:u w:val="single"/>
        </w:rPr>
        <w:t>are being gradually dismantled</w:t>
      </w:r>
      <w:r w:rsidRPr="0025003B">
        <w:rPr>
          <w:sz w:val="16"/>
        </w:rPr>
        <w:t xml:space="preserve">. The most discussed sources of this pressure are </w:t>
      </w:r>
      <w:hyperlink r:id="rId18" w:history="1">
        <w:r w:rsidRPr="0025003B">
          <w:rPr>
            <w:sz w:val="16"/>
          </w:rPr>
          <w:t>the ascent of China</w:t>
        </w:r>
      </w:hyperlink>
      <w:r w:rsidRPr="0025003B">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25003B">
        <w:rPr>
          <w:u w:val="single"/>
        </w:rPr>
        <w:t>Largely missing from these discussions</w:t>
      </w:r>
      <w:r w:rsidRPr="0025003B">
        <w:rPr>
          <w:sz w:val="16"/>
        </w:rPr>
        <w:t xml:space="preserve">, however, </w:t>
      </w:r>
      <w:r w:rsidRPr="0025003B">
        <w:rPr>
          <w:u w:val="single"/>
        </w:rPr>
        <w:t xml:space="preserve">is the </w:t>
      </w:r>
      <w:hyperlink r:id="rId19" w:history="1">
        <w:r w:rsidRPr="0025003B">
          <w:rPr>
            <w:u w:val="single"/>
          </w:rPr>
          <w:t>specter of widespread democratic decline</w:t>
        </w:r>
      </w:hyperlink>
      <w:r w:rsidRPr="0025003B">
        <w:rPr>
          <w:sz w:val="16"/>
        </w:rPr>
        <w:t>. Risi</w:t>
      </w:r>
      <w:r w:rsidRPr="0073714A">
        <w:rPr>
          <w:sz w:val="16"/>
        </w:rPr>
        <w:t xml:space="preserve">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20"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781CB7D1" w14:textId="77777777" w:rsidR="000700A8" w:rsidRPr="0073714A" w:rsidRDefault="000700A8" w:rsidP="000700A8">
      <w:pPr>
        <w:rPr>
          <w:sz w:val="16"/>
        </w:rPr>
      </w:pPr>
      <w:r w:rsidRPr="0073714A">
        <w:rPr>
          <w:sz w:val="16"/>
        </w:rPr>
        <w:t xml:space="preserve">In the 70 years since the end of World </w:t>
      </w:r>
      <w:r w:rsidRPr="0025003B">
        <w:rPr>
          <w:sz w:val="16"/>
        </w:rPr>
        <w:t xml:space="preserve">War II, </w:t>
      </w:r>
      <w:r w:rsidRPr="0025003B">
        <w:rPr>
          <w:u w:val="single"/>
        </w:rPr>
        <w:t>the United States has fostered a global order dominated by states that are liberal</w:t>
      </w:r>
      <w:r w:rsidRPr="0025003B">
        <w:rPr>
          <w:sz w:val="16"/>
        </w:rPr>
        <w:t xml:space="preserve">, capitalist, </w:t>
      </w:r>
      <w:r w:rsidRPr="0025003B">
        <w:rPr>
          <w:u w:val="single"/>
        </w:rPr>
        <w:t>and democratic</w:t>
      </w:r>
      <w:r w:rsidRPr="0025003B">
        <w:rPr>
          <w:sz w:val="16"/>
        </w:rPr>
        <w:t xml:space="preserve">. The </w:t>
      </w:r>
      <w:r w:rsidRPr="0025003B">
        <w:rPr>
          <w:u w:val="single"/>
        </w:rPr>
        <w:t>United States has promoted the spread of democracy to strengthen global norms</w:t>
      </w:r>
      <w:r w:rsidRPr="0025003B">
        <w:rPr>
          <w:sz w:val="16"/>
        </w:rPr>
        <w:t xml:space="preserve"> and rules that constitute the foundation of our current international system. However, despite the steady rise of democracy since the end of the C</w:t>
      </w:r>
      <w:r w:rsidRPr="0073714A">
        <w:rPr>
          <w:sz w:val="16"/>
        </w:rPr>
        <w:t xml:space="preserve">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21"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00C4D66C" w14:textId="77777777" w:rsidR="000700A8" w:rsidRPr="0073714A" w:rsidRDefault="000700A8" w:rsidP="000700A8">
      <w:pPr>
        <w:rPr>
          <w:sz w:val="16"/>
        </w:rPr>
      </w:pPr>
      <w:r w:rsidRPr="0073714A">
        <w:rPr>
          <w:sz w:val="16"/>
        </w:rPr>
        <w:t xml:space="preserve">Although the number of democracies in the world is at an all-time high, there are a number of </w:t>
      </w:r>
      <w:hyperlink r:id="rId22"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w:t>
      </w:r>
      <w:proofErr w:type="gramStart"/>
      <w:r w:rsidRPr="00616BB9">
        <w:rPr>
          <w:u w:val="single"/>
        </w:rPr>
        <w:t>a number of</w:t>
      </w:r>
      <w:proofErr w:type="gramEnd"/>
      <w:r w:rsidRPr="00616BB9">
        <w:rPr>
          <w:u w:val="single"/>
        </w:rPr>
        <w:t xml:space="preserve">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1A62ACB4" w14:textId="77777777" w:rsidR="000700A8" w:rsidRPr="0025003B" w:rsidRDefault="000700A8" w:rsidP="000700A8">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23"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w:t>
      </w:r>
      <w:proofErr w:type="gramStart"/>
      <w:r w:rsidRPr="0073714A">
        <w:rPr>
          <w:sz w:val="16"/>
        </w:rPr>
        <w:t xml:space="preserve">In particular, </w:t>
      </w:r>
      <w:r w:rsidRPr="00791150">
        <w:rPr>
          <w:highlight w:val="green"/>
          <w:u w:val="single"/>
        </w:rPr>
        <w:t>democracies</w:t>
      </w:r>
      <w:proofErr w:type="gramEnd"/>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Simi</w:t>
      </w:r>
      <w:r w:rsidRPr="0025003B">
        <w:rPr>
          <w:sz w:val="16"/>
        </w:rPr>
        <w:t xml:space="preserve">larly, </w:t>
      </w:r>
      <w:r w:rsidRPr="0025003B">
        <w:rPr>
          <w:u w:val="single"/>
        </w:rPr>
        <w:t>authoritarian countries have established mechanisms for cooperation and sharing of “worst practices.” An increase in authoritarian countries</w:t>
      </w:r>
      <w:r w:rsidRPr="0025003B">
        <w:rPr>
          <w:sz w:val="16"/>
        </w:rPr>
        <w:t xml:space="preserve">, then, </w:t>
      </w:r>
      <w:r w:rsidRPr="0025003B">
        <w:rPr>
          <w:u w:val="single"/>
        </w:rPr>
        <w:t>would provide a broader platform</w:t>
      </w:r>
      <w:r w:rsidRPr="0025003B">
        <w:rPr>
          <w:sz w:val="16"/>
        </w:rPr>
        <w:t xml:space="preserve"> for coordination that could enable these countries to overcome their divergent histories, values, and interests—factors that are frequently cited as obstacles to the </w:t>
      </w:r>
      <w:r w:rsidRPr="0025003B">
        <w:rPr>
          <w:u w:val="single"/>
        </w:rPr>
        <w:t>formation of a cohesive challenge to the U.S.-led international system</w:t>
      </w:r>
      <w:r w:rsidRPr="0025003B">
        <w:rPr>
          <w:sz w:val="16"/>
        </w:rPr>
        <w:t xml:space="preserve">. </w:t>
      </w:r>
    </w:p>
    <w:p w14:paraId="56882319" w14:textId="77777777" w:rsidR="000700A8" w:rsidRPr="0073714A" w:rsidRDefault="000700A8" w:rsidP="000700A8">
      <w:pPr>
        <w:rPr>
          <w:sz w:val="16"/>
        </w:rPr>
      </w:pPr>
      <w:r w:rsidRPr="0025003B">
        <w:rPr>
          <w:sz w:val="16"/>
        </w:rPr>
        <w:t xml:space="preserve">Recent examples support the empirical data. </w:t>
      </w:r>
      <w:r w:rsidRPr="0025003B">
        <w:rPr>
          <w:u w:val="single"/>
        </w:rPr>
        <w:t>Democratic backsliding in Hungary and</w:t>
      </w:r>
      <w:r w:rsidRPr="0025003B">
        <w:rPr>
          <w:sz w:val="16"/>
        </w:rPr>
        <w:t xml:space="preserve"> the hardening of </w:t>
      </w:r>
      <w:r w:rsidRPr="0025003B">
        <w:rPr>
          <w:u w:val="single"/>
        </w:rPr>
        <w:t>Egypt’s autocracy</w:t>
      </w:r>
      <w:r w:rsidRPr="0025003B">
        <w:rPr>
          <w:sz w:val="16"/>
        </w:rPr>
        <w:t xml:space="preserve"> under Abdel Fattah el-Sisi </w:t>
      </w:r>
      <w:r w:rsidRPr="0025003B">
        <w:rPr>
          <w:u w:val="single"/>
        </w:rPr>
        <w:t>have led to enhanced</w:t>
      </w:r>
      <w:r w:rsidRPr="00616BB9">
        <w:rPr>
          <w:u w:val="single"/>
        </w:rPr>
        <w:t xml:space="preserve">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3FB753C8" w14:textId="77777777" w:rsidR="000700A8" w:rsidRPr="0073714A" w:rsidRDefault="000700A8" w:rsidP="000700A8">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7715EBC8" w14:textId="77777777" w:rsidR="000700A8" w:rsidRDefault="000700A8" w:rsidP="000700A8">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24"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1F03467A" w14:textId="77777777" w:rsidR="000700A8" w:rsidRPr="00941301" w:rsidRDefault="000700A8" w:rsidP="000700A8">
      <w:pPr>
        <w:pStyle w:val="Heading4"/>
      </w:pPr>
      <w:r>
        <w:t xml:space="preserve">Put away your </w:t>
      </w:r>
      <w:proofErr w:type="spellStart"/>
      <w:r>
        <w:t>disads</w:t>
      </w:r>
      <w:proofErr w:type="spellEnd"/>
      <w:r>
        <w:t xml:space="preserve"> – the </w:t>
      </w:r>
      <w:proofErr w:type="spellStart"/>
      <w:r>
        <w:t>Aff</w:t>
      </w:r>
      <w:proofErr w:type="spellEnd"/>
      <w:r>
        <w:t xml:space="preserve"> outweighs.</w:t>
      </w:r>
    </w:p>
    <w:p w14:paraId="5BB382AC" w14:textId="77777777" w:rsidR="000700A8" w:rsidRPr="00941301" w:rsidRDefault="000700A8" w:rsidP="000700A8">
      <w:pPr>
        <w:rPr>
          <w:rFonts w:asciiTheme="majorHAnsi" w:hAnsiTheme="majorHAnsi" w:cstheme="majorHAnsi"/>
        </w:rPr>
      </w:pPr>
      <w:proofErr w:type="spellStart"/>
      <w:r w:rsidRPr="00941301">
        <w:rPr>
          <w:rStyle w:val="Style13ptBold"/>
          <w:rFonts w:asciiTheme="majorHAnsi" w:hAnsiTheme="majorHAnsi" w:cstheme="majorHAnsi"/>
        </w:rPr>
        <w:t>Pummer</w:t>
      </w:r>
      <w:proofErr w:type="spellEnd"/>
      <w:r w:rsidRPr="00941301">
        <w:rPr>
          <w:rStyle w:val="Style13ptBold"/>
          <w:rFonts w:asciiTheme="majorHAnsi" w:hAnsiTheme="majorHAnsi" w:cstheme="majorHAnsi"/>
        </w:rPr>
        <w:t xml:space="preserve"> 15</w:t>
      </w:r>
      <w:r w:rsidRPr="00941301">
        <w:rPr>
          <w:rFonts w:asciiTheme="majorHAnsi" w:hAnsiTheme="majorHAnsi" w:cstheme="majorHAnsi"/>
        </w:rPr>
        <w:t xml:space="preserve"> </w:t>
      </w:r>
      <w:r w:rsidRPr="006B677E">
        <w:rPr>
          <w:rFonts w:asciiTheme="majorHAnsi" w:hAnsiTheme="majorHAnsi" w:cstheme="majorHAnsi"/>
          <w:sz w:val="16"/>
          <w:szCs w:val="16"/>
        </w:rPr>
        <w:t>[Theron, Junior Research Fellow in Philosophy at St. Anne's College, University of Oxford. “Moral Agreement on Saving the World” Practical Ethics, University of Oxford. May 18, 2015] AT</w:t>
      </w:r>
    </w:p>
    <w:p w14:paraId="10A8DDD9" w14:textId="77777777" w:rsidR="000700A8" w:rsidRDefault="000700A8" w:rsidP="000700A8">
      <w:pPr>
        <w:rPr>
          <w:rFonts w:asciiTheme="majorHAnsi" w:hAnsiTheme="majorHAnsi"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asciiTheme="majorHAnsi" w:hAnsiTheme="majorHAnsi"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asciiTheme="majorHAnsi" w:hAnsiTheme="majorHAnsi"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asciiTheme="majorHAnsi" w:hAnsiTheme="majorHAnsi"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asciiTheme="majorHAnsi" w:hAnsiTheme="majorHAnsi"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asciiTheme="majorHAnsi" w:hAnsiTheme="majorHAnsi"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asciiTheme="majorHAnsi" w:hAnsiTheme="majorHAnsi"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asciiTheme="majorHAnsi" w:hAnsiTheme="majorHAnsi" w:cstheme="majorHAnsi"/>
          <w:sz w:val="16"/>
        </w:rPr>
        <w:t xml:space="preserve"> </w:t>
      </w:r>
      <w:r w:rsidRPr="00941301">
        <w:rPr>
          <w:rStyle w:val="StyleUnderline"/>
          <w:rFonts w:cstheme="majorHAnsi"/>
        </w:rPr>
        <w:t>They’d thus imply very strong reasons to reduce existential risk</w:t>
      </w:r>
      <w:r w:rsidRPr="006B677E">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asciiTheme="majorHAnsi" w:hAnsiTheme="majorHAnsi" w:cstheme="majorHAnsi"/>
          <w:sz w:val="16"/>
        </w:rPr>
        <w:t xml:space="preserve"> It will depend, among other things, on what one’s own good </w:t>
      </w:r>
      <w:proofErr w:type="gramStart"/>
      <w:r w:rsidRPr="006B677E">
        <w:rPr>
          <w:rFonts w:asciiTheme="majorHAnsi" w:hAnsiTheme="majorHAnsi" w:cstheme="majorHAnsi"/>
          <w:sz w:val="16"/>
        </w:rPr>
        <w:t>consists</w:t>
      </w:r>
      <w:proofErr w:type="gramEnd"/>
      <w:r w:rsidRPr="006B677E">
        <w:rPr>
          <w:rFonts w:asciiTheme="majorHAnsi" w:hAnsiTheme="majorHAnsi"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B677E">
        <w:rPr>
          <w:rFonts w:asciiTheme="majorHAnsi" w:hAnsiTheme="majorHAnsi" w:cstheme="majorHAnsi"/>
          <w:sz w:val="16"/>
        </w:rPr>
        <w:t>actually desires</w:t>
      </w:r>
      <w:proofErr w:type="gramEnd"/>
      <w:r w:rsidRPr="006B677E">
        <w:rPr>
          <w:rFonts w:asciiTheme="majorHAnsi" w:hAnsiTheme="majorHAnsi" w:cstheme="majorHAnsi"/>
          <w:sz w:val="16"/>
        </w:rPr>
        <w:t xml:space="preserve"> to do that act). </w:t>
      </w:r>
      <w:r w:rsidRPr="00941301">
        <w:rPr>
          <w:rStyle w:val="StyleUnderline"/>
          <w:rFonts w:cstheme="majorHAnsi"/>
        </w:rPr>
        <w:t>To be minimally plausible, egoism will need to be paired with a more sophisticated account of well-being.</w:t>
      </w:r>
      <w:r w:rsidRPr="006B677E">
        <w:rPr>
          <w:rFonts w:asciiTheme="majorHAnsi" w:hAnsiTheme="majorHAnsi"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asciiTheme="majorHAnsi" w:hAnsiTheme="majorHAnsi" w:cstheme="majorHAnsi"/>
          <w:sz w:val="16"/>
        </w:rPr>
        <w:t xml:space="preserve"> Add to </w:t>
      </w:r>
      <w:proofErr w:type="gramStart"/>
      <w:r w:rsidRPr="006B677E">
        <w:rPr>
          <w:rFonts w:asciiTheme="majorHAnsi" w:hAnsiTheme="majorHAnsi" w:cstheme="majorHAnsi"/>
          <w:sz w:val="16"/>
        </w:rPr>
        <w:t>all of</w:t>
      </w:r>
      <w:proofErr w:type="gramEnd"/>
      <w:r w:rsidRPr="006B677E">
        <w:rPr>
          <w:rFonts w:asciiTheme="majorHAnsi" w:hAnsiTheme="majorHAnsi"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 xml:space="preserve">We should also </w:t>
      </w:r>
      <w:proofErr w:type="gramStart"/>
      <w:r w:rsidRPr="00E542DA">
        <w:rPr>
          <w:rStyle w:val="Emphasis"/>
          <w:rFonts w:asciiTheme="majorHAnsi" w:hAnsiTheme="majorHAnsi" w:cstheme="majorHAnsi"/>
          <w:highlight w:val="green"/>
        </w:rPr>
        <w:t>take into account</w:t>
      </w:r>
      <w:proofErr w:type="gramEnd"/>
      <w:r w:rsidRPr="00E542DA">
        <w:rPr>
          <w:rStyle w:val="Emphasis"/>
          <w:rFonts w:asciiTheme="majorHAnsi" w:hAnsiTheme="majorHAnsi" w:cstheme="majorHAnsi"/>
          <w:highlight w:val="green"/>
        </w:rPr>
        <w:t xml:space="preserve"> moral uncertainty.</w:t>
      </w:r>
      <w:r w:rsidRPr="006B677E">
        <w:rPr>
          <w:rFonts w:asciiTheme="majorHAnsi" w:hAnsiTheme="majorHAnsi"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asciiTheme="majorHAnsi" w:hAnsiTheme="majorHAnsi"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asciiTheme="majorHAnsi" w:hAnsiTheme="majorHAnsi"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asciiTheme="majorHAnsi" w:hAnsiTheme="majorHAnsi" w:cstheme="majorHAnsi"/>
          <w:sz w:val="16"/>
        </w:rPr>
        <w:t xml:space="preserve">(and 10% sure that one of these other ones is correct), </w:t>
      </w:r>
      <w:r w:rsidRPr="00941301">
        <w:rPr>
          <w:rStyle w:val="StyleUnderline"/>
          <w:rFonts w:cstheme="majorHAnsi"/>
        </w:rPr>
        <w:t xml:space="preserve">they would have </w:t>
      </w:r>
      <w:proofErr w:type="gramStart"/>
      <w:r w:rsidRPr="00941301">
        <w:rPr>
          <w:rStyle w:val="StyleUnderline"/>
          <w:rFonts w:cstheme="majorHAnsi"/>
        </w:rPr>
        <w:t>pretty strong</w:t>
      </w:r>
      <w:proofErr w:type="gramEnd"/>
      <w:r w:rsidRPr="00941301">
        <w:rPr>
          <w:rStyle w:val="StyleUnderline"/>
          <w:rFonts w:cstheme="majorHAnsi"/>
        </w:rPr>
        <w:t xml:space="preserve"> reason, from the standpoint of moral uncertainty, to reduce existential risk.</w:t>
      </w:r>
      <w:r w:rsidRPr="006B677E">
        <w:rPr>
          <w:rFonts w:asciiTheme="majorHAnsi" w:hAnsiTheme="majorHAnsi"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asciiTheme="majorHAnsi" w:hAnsiTheme="majorHAnsi" w:cstheme="majorHAnsi"/>
          <w:sz w:val="16"/>
        </w:rPr>
        <w:t xml:space="preserve"> Again, this is largely </w:t>
      </w:r>
      <w:proofErr w:type="gramStart"/>
      <w:r w:rsidRPr="006B677E">
        <w:rPr>
          <w:rFonts w:asciiTheme="majorHAnsi" w:hAnsiTheme="majorHAnsi" w:cstheme="majorHAnsi"/>
          <w:sz w:val="16"/>
        </w:rPr>
        <w:t>for the reason that</w:t>
      </w:r>
      <w:proofErr w:type="gramEnd"/>
      <w:r w:rsidRPr="006B677E">
        <w:rPr>
          <w:rFonts w:asciiTheme="majorHAnsi" w:hAnsiTheme="majorHAnsi"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asciiTheme="majorHAnsi" w:hAnsiTheme="majorHAnsi"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asciiTheme="majorHAnsi" w:hAnsiTheme="majorHAnsi"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asciiTheme="majorHAnsi" w:hAnsiTheme="majorHAnsi" w:cstheme="majorHAnsi"/>
          <w:sz w:val="16"/>
        </w:rPr>
        <w:t xml:space="preserve">, for reasons others have offered (and for independent reasons I won’t get into here unless requested to), they nonetheless </w:t>
      </w:r>
      <w:r w:rsidRPr="00941301">
        <w:rPr>
          <w:rStyle w:val="StyleUnderline"/>
          <w:rFonts w:cstheme="majorHAnsi"/>
        </w:rPr>
        <w:t xml:space="preserve">seem to be </w:t>
      </w:r>
      <w:proofErr w:type="gramStart"/>
      <w:r w:rsidRPr="00941301">
        <w:rPr>
          <w:rStyle w:val="StyleUnderline"/>
          <w:rFonts w:cstheme="majorHAnsi"/>
        </w:rPr>
        <w:t>fairly implausible</w:t>
      </w:r>
      <w:proofErr w:type="gramEnd"/>
      <w:r w:rsidRPr="00941301">
        <w:rPr>
          <w:rStyle w:val="StyleUnderline"/>
          <w:rFonts w:cstheme="majorHAnsi"/>
        </w:rPr>
        <w:t xml:space="preserve"> views.</w:t>
      </w:r>
      <w:r w:rsidRPr="006B677E">
        <w:rPr>
          <w:rFonts w:asciiTheme="majorHAnsi" w:hAnsiTheme="majorHAnsi" w:cstheme="majorHAnsi"/>
          <w:sz w:val="16"/>
        </w:rPr>
        <w:t xml:space="preserve"> And </w:t>
      </w:r>
      <w:r w:rsidRPr="00941301">
        <w:rPr>
          <w:rStyle w:val="StyleUnderline"/>
          <w:rFonts w:cstheme="majorHAnsi"/>
        </w:rPr>
        <w:t xml:space="preserve">even if things did not go well for our ancestors, I am optimistic that they will overall go fantastically well for our </w:t>
      </w:r>
      <w:proofErr w:type="gramStart"/>
      <w:r w:rsidRPr="00941301">
        <w:rPr>
          <w:rStyle w:val="StyleUnderline"/>
          <w:rFonts w:cstheme="majorHAnsi"/>
        </w:rPr>
        <w:t>descendants, if</w:t>
      </w:r>
      <w:proofErr w:type="gramEnd"/>
      <w:r w:rsidRPr="00941301">
        <w:rPr>
          <w:rStyle w:val="StyleUnderline"/>
          <w:rFonts w:cstheme="majorHAnsi"/>
        </w:rPr>
        <w:t xml:space="preserve"> we allow them to. I suspect that most of us alive today – at least those of us not suffering from extreme illness or poverty – have lives that are well worth living, and that things will continue to improve.</w:t>
      </w:r>
      <w:r w:rsidRPr="006B677E">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asciiTheme="majorHAnsi" w:hAnsiTheme="majorHAnsi"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asciiTheme="majorHAnsi" w:hAnsiTheme="majorHAnsi"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asciiTheme="majorHAnsi" w:hAnsiTheme="majorHAnsi" w:cstheme="majorHAnsi"/>
          <w:sz w:val="16"/>
        </w:rPr>
        <w:t>” (From chapter 36 of On What Matters)</w:t>
      </w:r>
    </w:p>
    <w:p w14:paraId="39538DBF" w14:textId="77777777" w:rsidR="000700A8" w:rsidRDefault="000700A8" w:rsidP="000700A8">
      <w:pPr>
        <w:rPr>
          <w:rFonts w:asciiTheme="majorHAnsi" w:hAnsiTheme="majorHAnsi" w:cstheme="majorHAnsi"/>
          <w:sz w:val="16"/>
        </w:rPr>
      </w:pPr>
    </w:p>
    <w:p w14:paraId="5571AFE7" w14:textId="77777777" w:rsidR="000700A8" w:rsidRPr="00F601E6" w:rsidRDefault="000700A8" w:rsidP="000700A8"/>
    <w:p w14:paraId="057610C1" w14:textId="77777777" w:rsidR="000700A8" w:rsidRPr="00616BB9" w:rsidRDefault="000700A8" w:rsidP="000700A8">
      <w:pPr>
        <w:rPr>
          <w:u w:val="single"/>
        </w:rPr>
      </w:pPr>
    </w:p>
    <w:p w14:paraId="1D6D7BCE" w14:textId="77777777" w:rsidR="000700A8" w:rsidRDefault="000700A8" w:rsidP="000700A8">
      <w:pPr>
        <w:pStyle w:val="Heading3"/>
      </w:pPr>
      <w:r>
        <w:t>Advocacy</w:t>
      </w:r>
    </w:p>
    <w:p w14:paraId="0C335073" w14:textId="77777777" w:rsidR="000700A8" w:rsidRDefault="000700A8" w:rsidP="000700A8">
      <w:pPr>
        <w:pStyle w:val="Heading4"/>
      </w:pPr>
      <w:proofErr w:type="gramStart"/>
      <w:r>
        <w:t>Thus</w:t>
      </w:r>
      <w:proofErr w:type="gramEnd"/>
      <w:r>
        <w:t xml:space="preserve"> the plan – Resolved: A just government ought to recognize an unconditional right of workers to strike. I defend all governments and all workers with the unconditional right to all types of strikes. CPs and </w:t>
      </w:r>
      <w:proofErr w:type="gramStart"/>
      <w:r>
        <w:t>PIC’s</w:t>
      </w:r>
      <w:proofErr w:type="gramEnd"/>
      <w:r>
        <w:t xml:space="preserve"> affirm since they don’t disprove my general thesis.</w:t>
      </w:r>
    </w:p>
    <w:p w14:paraId="27A2119D" w14:textId="77777777" w:rsidR="000700A8" w:rsidRDefault="000700A8" w:rsidP="000700A8">
      <w:pPr>
        <w:rPr>
          <w:u w:val="single"/>
        </w:rPr>
      </w:pPr>
    </w:p>
    <w:p w14:paraId="0F8A729B" w14:textId="77777777" w:rsidR="000700A8" w:rsidRDefault="000700A8" w:rsidP="000700A8">
      <w:pPr>
        <w:pStyle w:val="Heading4"/>
      </w:pPr>
      <w:r>
        <w:t xml:space="preserve">Enforcement through IFAs is </w:t>
      </w:r>
      <w:r w:rsidRPr="0057035A">
        <w:rPr>
          <w:u w:val="single"/>
        </w:rPr>
        <w:t>normal means</w:t>
      </w:r>
      <w:r>
        <w:t xml:space="preserve"> – that solves </w:t>
      </w:r>
      <w:r w:rsidRPr="00B41300">
        <w:rPr>
          <w:u w:val="single"/>
        </w:rPr>
        <w:t>credibility concerns</w:t>
      </w:r>
      <w:r>
        <w:t xml:space="preserve"> and </w:t>
      </w:r>
      <w:r w:rsidRPr="00B41300">
        <w:rPr>
          <w:u w:val="single"/>
        </w:rPr>
        <w:t>legal loopholes</w:t>
      </w:r>
      <w:r>
        <w:t xml:space="preserve"> which </w:t>
      </w:r>
      <w:r w:rsidRPr="00B41300">
        <w:rPr>
          <w:u w:val="single"/>
        </w:rPr>
        <w:t xml:space="preserve">encourages </w:t>
      </w:r>
      <w:r>
        <w:rPr>
          <w:u w:val="single"/>
        </w:rPr>
        <w:t>striking</w:t>
      </w:r>
      <w:r>
        <w:t>.</w:t>
      </w:r>
    </w:p>
    <w:p w14:paraId="4D5B4B1F" w14:textId="77777777" w:rsidR="000700A8" w:rsidRPr="00C636F5" w:rsidRDefault="000700A8" w:rsidP="000700A8">
      <w:r w:rsidRPr="00C636F5">
        <w:rPr>
          <w:rStyle w:val="Style13ptBold"/>
        </w:rPr>
        <w:t>Neill 12</w:t>
      </w:r>
      <w:r>
        <w:t xml:space="preserve"> [Emily CM; “</w:t>
      </w:r>
      <w:r w:rsidRPr="00C636F5">
        <w:t>The Right to Strike: How the United States Reduces it to the Freedom to Strike and How International Framework Agreements can Redeem it</w:t>
      </w:r>
      <w:r>
        <w:t xml:space="preserve">,” 1/1/12; Labor &amp; Employment Law Forum Volume 2 Issue 2 Article 6; </w:t>
      </w:r>
      <w:hyperlink r:id="rId25" w:history="1">
        <w:r w:rsidRPr="00540FF3">
          <w:rPr>
            <w:rStyle w:val="Hyperlink"/>
          </w:rPr>
          <w:t>https://digitalcommons.wcl.american.edu/cgi/viewcontent.cgi?referer=https://www.google.com/&amp;httpsredir=1&amp;article=1047&amp;context=lelb</w:t>
        </w:r>
      </w:hyperlink>
      <w:r>
        <w:t>] Justin</w:t>
      </w:r>
    </w:p>
    <w:p w14:paraId="425DC18C" w14:textId="77777777" w:rsidR="000700A8" w:rsidRPr="00AD0AD8" w:rsidRDefault="000700A8" w:rsidP="000700A8">
      <w:pPr>
        <w:rPr>
          <w:sz w:val="16"/>
        </w:rPr>
      </w:pPr>
      <w:r w:rsidRPr="00AD0AD8">
        <w:rPr>
          <w:u w:val="single"/>
        </w:rPr>
        <w:t xml:space="preserve">IFAs </w:t>
      </w:r>
      <w:r w:rsidRPr="00AD0AD8">
        <w:rPr>
          <w:rStyle w:val="Emphasis"/>
        </w:rPr>
        <w:t>open the door to</w:t>
      </w:r>
      <w:r w:rsidRPr="00AD0AD8">
        <w:rPr>
          <w:u w:val="single"/>
        </w:rPr>
        <w:t xml:space="preserve"> </w:t>
      </w:r>
      <w:r w:rsidRPr="00AD0AD8">
        <w:rPr>
          <w:rStyle w:val="Emphasis"/>
        </w:rPr>
        <w:t>collective</w:t>
      </w:r>
      <w:r w:rsidRPr="00AD0AD8">
        <w:rPr>
          <w:u w:val="single"/>
        </w:rPr>
        <w:t xml:space="preserve"> </w:t>
      </w:r>
      <w:r w:rsidRPr="00AD0AD8">
        <w:rPr>
          <w:rStyle w:val="Emphasis"/>
        </w:rPr>
        <w:t>bargaining</w:t>
      </w:r>
      <w:r w:rsidRPr="00AD0AD8">
        <w:rPr>
          <w:u w:val="single"/>
        </w:rPr>
        <w:t xml:space="preserve"> by creating a space that </w:t>
      </w:r>
      <w:r w:rsidRPr="00AD0AD8">
        <w:rPr>
          <w:rStyle w:val="Emphasis"/>
        </w:rPr>
        <w:t>alters</w:t>
      </w:r>
      <w:r w:rsidRPr="00AD0AD8">
        <w:rPr>
          <w:u w:val="single"/>
        </w:rPr>
        <w:t xml:space="preserve"> the traditionally </w:t>
      </w:r>
      <w:r w:rsidRPr="00AD0AD8">
        <w:rPr>
          <w:rStyle w:val="Emphasis"/>
        </w:rPr>
        <w:t>antagonistic</w:t>
      </w:r>
      <w:r w:rsidRPr="00AD0AD8">
        <w:rPr>
          <w:u w:val="single"/>
        </w:rPr>
        <w:t xml:space="preserve"> </w:t>
      </w:r>
      <w:r w:rsidRPr="00AD0AD8">
        <w:rPr>
          <w:rStyle w:val="Emphasis"/>
        </w:rPr>
        <w:t>employer</w:t>
      </w:r>
      <w:r w:rsidRPr="00AD0AD8">
        <w:rPr>
          <w:u w:val="single"/>
        </w:rPr>
        <w:t>-</w:t>
      </w:r>
      <w:r w:rsidRPr="00AD0AD8">
        <w:rPr>
          <w:rStyle w:val="Emphasis"/>
        </w:rPr>
        <w:t>employee</w:t>
      </w:r>
      <w:r w:rsidRPr="00AD0AD8">
        <w:rPr>
          <w:u w:val="single"/>
        </w:rPr>
        <w:t xml:space="preserve"> engagement and is more </w:t>
      </w:r>
      <w:r w:rsidRPr="00AD0AD8">
        <w:rPr>
          <w:rStyle w:val="Emphasis"/>
        </w:rPr>
        <w:t>hospitable</w:t>
      </w:r>
      <w:r w:rsidRPr="00AD0AD8">
        <w:rPr>
          <w:sz w:val="16"/>
        </w:rPr>
        <w:t xml:space="preserve"> to the organizing process.83 MNC commitment to </w:t>
      </w:r>
      <w:r w:rsidRPr="00AD0AD8">
        <w:rPr>
          <w:u w:val="single"/>
        </w:rPr>
        <w:t xml:space="preserve">respect the core ILO principles of </w:t>
      </w:r>
      <w:r w:rsidRPr="00AD0AD8">
        <w:rPr>
          <w:rStyle w:val="Emphasis"/>
        </w:rPr>
        <w:t>freedom</w:t>
      </w:r>
      <w:r w:rsidRPr="00AD0AD8">
        <w:rPr>
          <w:u w:val="single"/>
        </w:rPr>
        <w:t xml:space="preserve"> of </w:t>
      </w:r>
      <w:r w:rsidRPr="00AD0AD8">
        <w:rPr>
          <w:rStyle w:val="Emphasis"/>
        </w:rPr>
        <w:t>association</w:t>
      </w:r>
      <w:r w:rsidRPr="00AD0AD8">
        <w:rPr>
          <w:u w:val="single"/>
        </w:rPr>
        <w:t xml:space="preserve"> and the rights to </w:t>
      </w:r>
      <w:r w:rsidRPr="00AD0AD8">
        <w:rPr>
          <w:rStyle w:val="Emphasis"/>
        </w:rPr>
        <w:t>organize</w:t>
      </w:r>
      <w:r w:rsidRPr="00AD0AD8">
        <w:rPr>
          <w:u w:val="single"/>
        </w:rPr>
        <w:t xml:space="preserve"> and </w:t>
      </w:r>
      <w:r w:rsidRPr="00AD0AD8">
        <w:rPr>
          <w:rStyle w:val="Emphasis"/>
        </w:rPr>
        <w:t>collectively</w:t>
      </w:r>
      <w:r w:rsidRPr="00AD0AD8">
        <w:rPr>
          <w:u w:val="single"/>
        </w:rPr>
        <w:t xml:space="preserve"> </w:t>
      </w:r>
      <w:r w:rsidRPr="00AD0AD8">
        <w:rPr>
          <w:rStyle w:val="Emphasis"/>
        </w:rPr>
        <w:t>bargain</w:t>
      </w:r>
      <w:r w:rsidRPr="00AD0AD8">
        <w:rPr>
          <w:u w:val="single"/>
        </w:rPr>
        <w:t xml:space="preserve"> through IFAs are </w:t>
      </w:r>
      <w:r w:rsidRPr="00AD0AD8">
        <w:rPr>
          <w:rStyle w:val="Emphasis"/>
        </w:rPr>
        <w:t>instrumental</w:t>
      </w:r>
      <w:r w:rsidRPr="00AD0AD8">
        <w:rPr>
          <w:u w:val="single"/>
        </w:rPr>
        <w:t xml:space="preserve"> to </w:t>
      </w:r>
      <w:r w:rsidRPr="00AD0AD8">
        <w:rPr>
          <w:rStyle w:val="Emphasis"/>
        </w:rPr>
        <w:t>realizing</w:t>
      </w:r>
      <w:r w:rsidRPr="00AD0AD8">
        <w:rPr>
          <w:u w:val="single"/>
        </w:rPr>
        <w:t xml:space="preserve"> that purpose</w:t>
      </w:r>
      <w:r w:rsidRPr="00AD0AD8">
        <w:rPr>
          <w:sz w:val="16"/>
        </w:rPr>
        <w:t>.84</w:t>
      </w:r>
    </w:p>
    <w:p w14:paraId="21D6F72C" w14:textId="77777777" w:rsidR="000700A8" w:rsidRPr="0057035A" w:rsidRDefault="000700A8" w:rsidP="000700A8">
      <w:pPr>
        <w:rPr>
          <w:u w:val="single"/>
        </w:rPr>
      </w:pPr>
      <w:r w:rsidRPr="00AD0AD8">
        <w:rPr>
          <w:sz w:val="16"/>
        </w:rPr>
        <w:t xml:space="preserve">1. </w:t>
      </w:r>
      <w:r w:rsidRPr="00AD0AD8">
        <w:rPr>
          <w:u w:val="single"/>
        </w:rPr>
        <w:t xml:space="preserve">The </w:t>
      </w:r>
      <w:r w:rsidRPr="00AD0AD8">
        <w:rPr>
          <w:rStyle w:val="Emphasis"/>
        </w:rPr>
        <w:t>Creation</w:t>
      </w:r>
      <w:r w:rsidRPr="00AD0AD8">
        <w:rPr>
          <w:u w:val="single"/>
        </w:rPr>
        <w:t xml:space="preserve"> and </w:t>
      </w:r>
      <w:r w:rsidRPr="00AD0AD8">
        <w:rPr>
          <w:rStyle w:val="Emphasis"/>
        </w:rPr>
        <w:t>Proliferation</w:t>
      </w:r>
      <w:r w:rsidRPr="0057035A">
        <w:rPr>
          <w:u w:val="single"/>
        </w:rPr>
        <w:t xml:space="preserve"> of </w:t>
      </w:r>
      <w:r w:rsidRPr="00B41300">
        <w:rPr>
          <w:rStyle w:val="Emphasis"/>
        </w:rPr>
        <w:t>International</w:t>
      </w:r>
      <w:r w:rsidRPr="0057035A">
        <w:rPr>
          <w:u w:val="single"/>
        </w:rPr>
        <w:t xml:space="preserve"> </w:t>
      </w:r>
      <w:r w:rsidRPr="00B41300">
        <w:rPr>
          <w:rStyle w:val="Emphasis"/>
        </w:rPr>
        <w:t>Framework</w:t>
      </w:r>
      <w:r w:rsidRPr="0057035A">
        <w:rPr>
          <w:u w:val="single"/>
        </w:rPr>
        <w:t xml:space="preserve"> </w:t>
      </w:r>
      <w:r w:rsidRPr="00B41300">
        <w:rPr>
          <w:rStyle w:val="Emphasis"/>
        </w:rPr>
        <w:t>Agreements</w:t>
      </w:r>
    </w:p>
    <w:p w14:paraId="4ED50842" w14:textId="77777777" w:rsidR="000700A8" w:rsidRPr="00C636F5" w:rsidRDefault="000700A8" w:rsidP="000700A8">
      <w:pPr>
        <w:rPr>
          <w:sz w:val="16"/>
        </w:rPr>
      </w:pPr>
      <w:r w:rsidRPr="0057035A">
        <w:rPr>
          <w:u w:val="single"/>
        </w:rPr>
        <w:t xml:space="preserve">An </w:t>
      </w:r>
      <w:r w:rsidRPr="00C636F5">
        <w:rPr>
          <w:highlight w:val="green"/>
          <w:u w:val="single"/>
        </w:rPr>
        <w:t xml:space="preserve">IFA </w:t>
      </w:r>
      <w:r w:rsidRPr="00615F31">
        <w:rPr>
          <w:u w:val="single"/>
        </w:rPr>
        <w:t xml:space="preserve">is an agreement </w:t>
      </w:r>
      <w:r w:rsidRPr="00B41300">
        <w:rPr>
          <w:rStyle w:val="Emphasis"/>
        </w:rPr>
        <w:t>negotiated</w:t>
      </w:r>
      <w:r w:rsidRPr="00615F31">
        <w:rPr>
          <w:u w:val="single"/>
        </w:rPr>
        <w:t xml:space="preserve"> between an </w:t>
      </w:r>
      <w:r w:rsidRPr="00B41300">
        <w:rPr>
          <w:rStyle w:val="Emphasis"/>
        </w:rPr>
        <w:t>MNC</w:t>
      </w:r>
      <w:r w:rsidRPr="00615F31">
        <w:rPr>
          <w:u w:val="single"/>
        </w:rPr>
        <w:t xml:space="preserve"> and typically85 a </w:t>
      </w:r>
      <w:r w:rsidRPr="00B41300">
        <w:rPr>
          <w:rStyle w:val="Emphasis"/>
        </w:rPr>
        <w:t>global</w:t>
      </w:r>
      <w:r w:rsidRPr="00615F31">
        <w:rPr>
          <w:u w:val="single"/>
        </w:rPr>
        <w:t xml:space="preserve"> </w:t>
      </w:r>
      <w:r w:rsidRPr="00B41300">
        <w:rPr>
          <w:rStyle w:val="Emphasis"/>
        </w:rPr>
        <w:t>union86</w:t>
      </w:r>
      <w:r w:rsidRPr="00615F31">
        <w:rPr>
          <w:u w:val="single"/>
        </w:rPr>
        <w:t xml:space="preserve"> to </w:t>
      </w:r>
      <w:r w:rsidRPr="00C636F5">
        <w:rPr>
          <w:highlight w:val="green"/>
          <w:u w:val="single"/>
        </w:rPr>
        <w:t>establish a</w:t>
      </w:r>
      <w:r w:rsidRPr="000F411A">
        <w:rPr>
          <w:u w:val="single"/>
        </w:rPr>
        <w:t xml:space="preserve">n </w:t>
      </w:r>
      <w:r w:rsidRPr="000F411A">
        <w:rPr>
          <w:rStyle w:val="Emphasis"/>
        </w:rPr>
        <w:t>ongoing</w:t>
      </w:r>
      <w:r w:rsidRPr="000F411A">
        <w:rPr>
          <w:u w:val="single"/>
        </w:rPr>
        <w:t xml:space="preserve"> </w:t>
      </w:r>
      <w:r w:rsidRPr="00B41300">
        <w:rPr>
          <w:rStyle w:val="Emphasis"/>
          <w:highlight w:val="green"/>
        </w:rPr>
        <w:t>relationship</w:t>
      </w:r>
      <w:r w:rsidRPr="0057035A">
        <w:rPr>
          <w:u w:val="single"/>
        </w:rPr>
        <w:t xml:space="preserve"> between the signatories </w:t>
      </w:r>
      <w:r w:rsidRPr="00C636F5">
        <w:rPr>
          <w:highlight w:val="green"/>
          <w:u w:val="single"/>
        </w:rPr>
        <w:t xml:space="preserve">and ensure </w:t>
      </w:r>
      <w:r w:rsidRPr="00B41300">
        <w:rPr>
          <w:rStyle w:val="Emphasis"/>
          <w:highlight w:val="green"/>
        </w:rPr>
        <w:t>adherence</w:t>
      </w:r>
      <w:r w:rsidRPr="00C636F5">
        <w:rPr>
          <w:highlight w:val="green"/>
          <w:u w:val="single"/>
        </w:rPr>
        <w:t xml:space="preserve"> to</w:t>
      </w:r>
      <w:r w:rsidRPr="0057035A">
        <w:rPr>
          <w:u w:val="single"/>
        </w:rPr>
        <w:t xml:space="preserve"> uniform </w:t>
      </w:r>
      <w:r w:rsidRPr="000F411A">
        <w:rPr>
          <w:rStyle w:val="Emphasis"/>
        </w:rPr>
        <w:t>labor</w:t>
      </w:r>
      <w:r w:rsidRPr="000F411A">
        <w:rPr>
          <w:u w:val="single"/>
        </w:rPr>
        <w:t xml:space="preserve"> </w:t>
      </w:r>
      <w:r w:rsidRPr="00B41300">
        <w:rPr>
          <w:rStyle w:val="Emphasis"/>
          <w:highlight w:val="green"/>
        </w:rPr>
        <w:t>standards</w:t>
      </w:r>
      <w:r w:rsidRPr="00C636F5">
        <w:rPr>
          <w:sz w:val="16"/>
        </w:rPr>
        <w:t xml:space="preserve"> by the MNC in all countries in which it operates.87 </w:t>
      </w:r>
      <w:r w:rsidRPr="00C636F5">
        <w:rPr>
          <w:highlight w:val="green"/>
          <w:u w:val="single"/>
        </w:rPr>
        <w:t xml:space="preserve">IFAs are </w:t>
      </w:r>
      <w:r w:rsidRPr="00615F31">
        <w:rPr>
          <w:u w:val="single"/>
        </w:rPr>
        <w:t>the</w:t>
      </w:r>
      <w:r w:rsidRPr="0057035A">
        <w:rPr>
          <w:u w:val="single"/>
        </w:rPr>
        <w:t xml:space="preserve"> first and </w:t>
      </w:r>
      <w:r w:rsidRPr="00615F31">
        <w:rPr>
          <w:u w:val="single"/>
        </w:rPr>
        <w:t xml:space="preserve">only </w:t>
      </w:r>
      <w:r w:rsidRPr="00B41300">
        <w:rPr>
          <w:rStyle w:val="Emphasis"/>
          <w:highlight w:val="green"/>
        </w:rPr>
        <w:t>formally</w:t>
      </w:r>
      <w:r w:rsidRPr="00C636F5">
        <w:rPr>
          <w:highlight w:val="green"/>
          <w:u w:val="single"/>
        </w:rPr>
        <w:t>-</w:t>
      </w:r>
      <w:r w:rsidRPr="00B41300">
        <w:rPr>
          <w:rStyle w:val="Emphasis"/>
          <w:highlight w:val="green"/>
        </w:rPr>
        <w:t>negotiated</w:t>
      </w:r>
      <w:r w:rsidRPr="00C636F5">
        <w:rPr>
          <w:highlight w:val="green"/>
          <w:u w:val="single"/>
        </w:rPr>
        <w:t xml:space="preserve"> instruments</w:t>
      </w:r>
      <w:r w:rsidRPr="0057035A">
        <w:rPr>
          <w:u w:val="single"/>
        </w:rPr>
        <w:t xml:space="preserve"> between unions and corporations </w:t>
      </w:r>
      <w:r w:rsidRPr="00C636F5">
        <w:rPr>
          <w:highlight w:val="green"/>
          <w:u w:val="single"/>
        </w:rPr>
        <w:t xml:space="preserve">at the </w:t>
      </w:r>
      <w:r w:rsidRPr="00B41300">
        <w:rPr>
          <w:rStyle w:val="Emphasis"/>
          <w:highlight w:val="green"/>
        </w:rPr>
        <w:t>global</w:t>
      </w:r>
      <w:r w:rsidRPr="00C636F5">
        <w:rPr>
          <w:highlight w:val="green"/>
          <w:u w:val="single"/>
        </w:rPr>
        <w:t xml:space="preserve"> </w:t>
      </w:r>
      <w:r w:rsidRPr="00B41300">
        <w:rPr>
          <w:rStyle w:val="Emphasis"/>
          <w:highlight w:val="green"/>
        </w:rPr>
        <w:t>level</w:t>
      </w:r>
      <w:r w:rsidRPr="0057035A">
        <w:rPr>
          <w:u w:val="single"/>
        </w:rPr>
        <w:t xml:space="preserve"> and a </w:t>
      </w:r>
      <w:r w:rsidRPr="00B41300">
        <w:rPr>
          <w:rStyle w:val="Emphasis"/>
        </w:rPr>
        <w:t>significant</w:t>
      </w:r>
      <w:r w:rsidRPr="0057035A">
        <w:rPr>
          <w:u w:val="single"/>
        </w:rPr>
        <w:t xml:space="preserve"> development in </w:t>
      </w:r>
      <w:r w:rsidRPr="00B41300">
        <w:rPr>
          <w:rStyle w:val="Emphasis"/>
        </w:rPr>
        <w:t>labor</w:t>
      </w:r>
      <w:r w:rsidRPr="0057035A">
        <w:rPr>
          <w:u w:val="single"/>
        </w:rPr>
        <w:t xml:space="preserve"> </w:t>
      </w:r>
      <w:r w:rsidRPr="00B41300">
        <w:rPr>
          <w:rStyle w:val="Emphasis"/>
        </w:rPr>
        <w:t>relations</w:t>
      </w:r>
      <w:r w:rsidRPr="0057035A">
        <w:rPr>
          <w:u w:val="single"/>
        </w:rPr>
        <w:t>.</w:t>
      </w:r>
      <w:r w:rsidRPr="00C636F5">
        <w:rPr>
          <w:sz w:val="16"/>
        </w:rPr>
        <w:t>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w:t>
      </w:r>
    </w:p>
    <w:p w14:paraId="5DAAAB6F" w14:textId="77777777" w:rsidR="000700A8" w:rsidRPr="00C636F5" w:rsidRDefault="000700A8" w:rsidP="000700A8">
      <w:pPr>
        <w:rPr>
          <w:sz w:val="16"/>
        </w:rPr>
      </w:pPr>
      <w:r w:rsidRPr="00C636F5">
        <w:rPr>
          <w:sz w:val="16"/>
        </w:rPr>
        <w:t>2. Context of Framework Agreements: Corporate Social Responsibility</w:t>
      </w:r>
    </w:p>
    <w:p w14:paraId="777FAAE5" w14:textId="77777777" w:rsidR="000700A8" w:rsidRPr="00C636F5" w:rsidRDefault="000700A8" w:rsidP="000700A8">
      <w:pPr>
        <w:rPr>
          <w:sz w:val="16"/>
        </w:rPr>
      </w:pPr>
      <w:r w:rsidRPr="00C636F5">
        <w:rPr>
          <w:sz w:val="16"/>
        </w:rPr>
        <w:t xml:space="preserve">While </w:t>
      </w:r>
      <w:r w:rsidRPr="0057035A">
        <w:rPr>
          <w:u w:val="single"/>
        </w:rPr>
        <w:t xml:space="preserve">both </w:t>
      </w:r>
      <w:r w:rsidRPr="00B41300">
        <w:rPr>
          <w:rStyle w:val="Emphasis"/>
        </w:rPr>
        <w:t>corporate</w:t>
      </w:r>
      <w:r w:rsidRPr="0057035A">
        <w:rPr>
          <w:u w:val="single"/>
        </w:rPr>
        <w:t xml:space="preserve"> codes of conduct and </w:t>
      </w:r>
      <w:r w:rsidRPr="00B41300">
        <w:rPr>
          <w:rStyle w:val="Emphasis"/>
          <w:highlight w:val="green"/>
        </w:rPr>
        <w:t>IFAs</w:t>
      </w:r>
      <w:r w:rsidRPr="0057035A">
        <w:rPr>
          <w:u w:val="single"/>
        </w:rPr>
        <w:t xml:space="preserve"> can be traced to a </w:t>
      </w:r>
      <w:r w:rsidRPr="00B41300">
        <w:rPr>
          <w:rStyle w:val="Emphasis"/>
        </w:rPr>
        <w:t>consumer</w:t>
      </w:r>
      <w:r w:rsidRPr="0057035A">
        <w:rPr>
          <w:u w:val="single"/>
        </w:rPr>
        <w:t xml:space="preserve"> </w:t>
      </w:r>
      <w:r w:rsidRPr="00B41300">
        <w:rPr>
          <w:rStyle w:val="Emphasis"/>
        </w:rPr>
        <w:t>driven</w:t>
      </w:r>
      <w:r w:rsidRPr="0057035A">
        <w:rPr>
          <w:u w:val="single"/>
        </w:rPr>
        <w:t xml:space="preserve"> </w:t>
      </w:r>
      <w:r w:rsidRPr="00B41300">
        <w:rPr>
          <w:rStyle w:val="Emphasis"/>
        </w:rPr>
        <w:t>push</w:t>
      </w:r>
      <w:r w:rsidRPr="0057035A">
        <w:rPr>
          <w:u w:val="single"/>
        </w:rPr>
        <w:t xml:space="preserve"> for corporate </w:t>
      </w:r>
      <w:r w:rsidRPr="00B41300">
        <w:rPr>
          <w:rStyle w:val="Emphasis"/>
        </w:rPr>
        <w:t>social</w:t>
      </w:r>
      <w:r w:rsidRPr="0057035A">
        <w:rPr>
          <w:u w:val="single"/>
        </w:rPr>
        <w:t xml:space="preserve"> </w:t>
      </w:r>
      <w:r w:rsidRPr="00B41300">
        <w:rPr>
          <w:rStyle w:val="Emphasis"/>
        </w:rPr>
        <w:t>responsibility</w:t>
      </w:r>
      <w:r w:rsidRPr="0057035A">
        <w:rPr>
          <w:u w:val="single"/>
        </w:rPr>
        <w:t xml:space="preserve">, a key difference </w:t>
      </w:r>
      <w:r w:rsidRPr="00B41300">
        <w:rPr>
          <w:u w:val="single"/>
        </w:rPr>
        <w:t>separates</w:t>
      </w:r>
      <w:r w:rsidRPr="0057035A">
        <w:rPr>
          <w:u w:val="single"/>
        </w:rPr>
        <w:t xml:space="preserve"> the two: </w:t>
      </w:r>
      <w:r w:rsidRPr="00B41300">
        <w:rPr>
          <w:rStyle w:val="Emphasis"/>
          <w:highlight w:val="green"/>
        </w:rPr>
        <w:t>credibility</w:t>
      </w:r>
      <w:r w:rsidRPr="00C636F5">
        <w:rPr>
          <w:sz w:val="16"/>
        </w:rPr>
        <w:t xml:space="preserve">. In the late 1980’s, </w:t>
      </w:r>
      <w:r w:rsidRPr="007836ED">
        <w:rPr>
          <w:highlight w:val="green"/>
          <w:u w:val="single"/>
        </w:rPr>
        <w:t>MNCs</w:t>
      </w:r>
      <w:r w:rsidRPr="0057035A">
        <w:rPr>
          <w:u w:val="single"/>
        </w:rPr>
        <w:t xml:space="preserve"> in the United States began to </w:t>
      </w:r>
      <w:r w:rsidRPr="007836ED">
        <w:rPr>
          <w:highlight w:val="green"/>
          <w:u w:val="single"/>
        </w:rPr>
        <w:t>respond to campaigns by</w:t>
      </w:r>
      <w:r w:rsidRPr="0057035A">
        <w:rPr>
          <w:u w:val="single"/>
        </w:rPr>
        <w:t xml:space="preserve"> non-governmental organizations accusing MNCs of international human rights abuses by </w:t>
      </w:r>
      <w:r w:rsidRPr="00B41300">
        <w:rPr>
          <w:rStyle w:val="Emphasis"/>
          <w:highlight w:val="green"/>
        </w:rPr>
        <w:t>elaborating</w:t>
      </w:r>
      <w:r w:rsidRPr="007836ED">
        <w:rPr>
          <w:highlight w:val="green"/>
          <w:u w:val="single"/>
        </w:rPr>
        <w:t xml:space="preserve"> </w:t>
      </w:r>
      <w:r w:rsidRPr="000F411A">
        <w:rPr>
          <w:rStyle w:val="Emphasis"/>
        </w:rPr>
        <w:t>internal</w:t>
      </w:r>
      <w:r w:rsidRPr="000F411A">
        <w:rPr>
          <w:u w:val="single"/>
        </w:rPr>
        <w:t xml:space="preserve"> </w:t>
      </w:r>
      <w:r w:rsidRPr="00B41300">
        <w:rPr>
          <w:rStyle w:val="Emphasis"/>
          <w:highlight w:val="green"/>
        </w:rPr>
        <w:t>codes</w:t>
      </w:r>
      <w:r w:rsidRPr="007836ED">
        <w:rPr>
          <w:highlight w:val="green"/>
          <w:u w:val="single"/>
        </w:rPr>
        <w:t xml:space="preserve"> of </w:t>
      </w:r>
      <w:r w:rsidRPr="00B41300">
        <w:rPr>
          <w:rStyle w:val="Emphasis"/>
          <w:highlight w:val="green"/>
        </w:rPr>
        <w:t>conduct</w:t>
      </w:r>
      <w:r w:rsidRPr="00C636F5">
        <w:rPr>
          <w:sz w:val="16"/>
        </w:rPr>
        <w:t xml:space="preserve">.93 </w:t>
      </w:r>
      <w:r w:rsidRPr="0057035A">
        <w:rPr>
          <w:u w:val="single"/>
        </w:rPr>
        <w:t xml:space="preserve">These </w:t>
      </w:r>
      <w:r w:rsidRPr="007836ED">
        <w:rPr>
          <w:highlight w:val="green"/>
          <w:u w:val="single"/>
        </w:rPr>
        <w:t>codes</w:t>
      </w:r>
      <w:r w:rsidRPr="00C636F5">
        <w:rPr>
          <w:sz w:val="16"/>
        </w:rPr>
        <w:t xml:space="preserve">, unilaterally written and implemented, </w:t>
      </w:r>
      <w:r w:rsidRPr="0057035A">
        <w:rPr>
          <w:u w:val="single"/>
        </w:rPr>
        <w:t xml:space="preserve">tend to be </w:t>
      </w:r>
      <w:r w:rsidRPr="00B41300">
        <w:rPr>
          <w:rStyle w:val="Emphasis"/>
          <w:highlight w:val="green"/>
        </w:rPr>
        <w:t>vague</w:t>
      </w:r>
      <w:r w:rsidRPr="007836ED">
        <w:rPr>
          <w:highlight w:val="green"/>
          <w:u w:val="single"/>
        </w:rPr>
        <w:t xml:space="preserve"> and provide</w:t>
      </w:r>
      <w:r w:rsidRPr="0057035A">
        <w:rPr>
          <w:u w:val="single"/>
        </w:rPr>
        <w:t xml:space="preserve"> for </w:t>
      </w:r>
      <w:r w:rsidRPr="00B41300">
        <w:rPr>
          <w:rStyle w:val="Emphasis"/>
          <w:highlight w:val="green"/>
        </w:rPr>
        <w:t>no</w:t>
      </w:r>
      <w:r w:rsidRPr="007836ED">
        <w:rPr>
          <w:highlight w:val="green"/>
          <w:u w:val="single"/>
        </w:rPr>
        <w:t xml:space="preserve"> </w:t>
      </w:r>
      <w:r w:rsidRPr="00B41300">
        <w:rPr>
          <w:rStyle w:val="Emphasis"/>
          <w:highlight w:val="green"/>
        </w:rPr>
        <w:t>enforcement</w:t>
      </w:r>
      <w:r w:rsidRPr="007836ED">
        <w:rPr>
          <w:highlight w:val="green"/>
          <w:u w:val="single"/>
        </w:rPr>
        <w:t xml:space="preserve"> </w:t>
      </w:r>
      <w:r w:rsidRPr="000F411A">
        <w:rPr>
          <w:rStyle w:val="Emphasis"/>
        </w:rPr>
        <w:t>mechanism</w:t>
      </w:r>
      <w:r w:rsidRPr="00C636F5">
        <w:rPr>
          <w:sz w:val="16"/>
        </w:rPr>
        <w:t xml:space="preserve">.94 </w:t>
      </w:r>
      <w:r w:rsidRPr="0057035A">
        <w:rPr>
          <w:u w:val="single"/>
        </w:rPr>
        <w:t xml:space="preserve">The </w:t>
      </w:r>
      <w:r w:rsidRPr="000F411A">
        <w:rPr>
          <w:rStyle w:val="Emphasis"/>
        </w:rPr>
        <w:t>voluntary</w:t>
      </w:r>
      <w:r w:rsidRPr="000F411A">
        <w:rPr>
          <w:u w:val="single"/>
        </w:rPr>
        <w:t xml:space="preserve">, </w:t>
      </w:r>
      <w:r w:rsidRPr="000F411A">
        <w:rPr>
          <w:rStyle w:val="Emphasis"/>
        </w:rPr>
        <w:t>self</w:t>
      </w:r>
      <w:r w:rsidRPr="000F411A">
        <w:rPr>
          <w:u w:val="single"/>
        </w:rPr>
        <w:t>-</w:t>
      </w:r>
      <w:r w:rsidRPr="000F411A">
        <w:rPr>
          <w:rStyle w:val="Emphasis"/>
        </w:rPr>
        <w:t>enforcing</w:t>
      </w:r>
      <w:r w:rsidRPr="000F411A">
        <w:rPr>
          <w:u w:val="single"/>
        </w:rPr>
        <w:t xml:space="preserve"> nature of these</w:t>
      </w:r>
      <w:r w:rsidRPr="0057035A">
        <w:rPr>
          <w:u w:val="single"/>
        </w:rPr>
        <w:t xml:space="preserve"> </w:t>
      </w:r>
      <w:r w:rsidRPr="000F411A">
        <w:rPr>
          <w:u w:val="single"/>
        </w:rPr>
        <w:t xml:space="preserve">commitments has led </w:t>
      </w:r>
      <w:r w:rsidRPr="000F411A">
        <w:rPr>
          <w:rStyle w:val="Emphasis"/>
        </w:rPr>
        <w:t>critics</w:t>
      </w:r>
      <w:r w:rsidRPr="000F411A">
        <w:rPr>
          <w:u w:val="single"/>
        </w:rPr>
        <w:t xml:space="preserve"> to conclude that they are mere </w:t>
      </w:r>
      <w:r w:rsidRPr="000F411A">
        <w:rPr>
          <w:rStyle w:val="Emphasis"/>
        </w:rPr>
        <w:t>marketing</w:t>
      </w:r>
      <w:r w:rsidRPr="007836ED">
        <w:rPr>
          <w:u w:val="single"/>
        </w:rPr>
        <w:t xml:space="preserve"> </w:t>
      </w:r>
      <w:r w:rsidRPr="00B41300">
        <w:rPr>
          <w:rStyle w:val="Emphasis"/>
        </w:rPr>
        <w:t>ploys</w:t>
      </w:r>
      <w:r w:rsidRPr="0057035A">
        <w:rPr>
          <w:u w:val="single"/>
        </w:rPr>
        <w:t xml:space="preserve"> </w:t>
      </w:r>
      <w:r w:rsidRPr="007836ED">
        <w:rPr>
          <w:highlight w:val="green"/>
          <w:u w:val="single"/>
        </w:rPr>
        <w:t>lacking</w:t>
      </w:r>
      <w:r w:rsidRPr="0057035A">
        <w:rPr>
          <w:u w:val="single"/>
        </w:rPr>
        <w:t xml:space="preserve"> in </w:t>
      </w:r>
      <w:r w:rsidRPr="00B41300">
        <w:rPr>
          <w:rStyle w:val="Emphasis"/>
          <w:highlight w:val="green"/>
        </w:rPr>
        <w:t>credibility</w:t>
      </w:r>
      <w:r w:rsidRPr="00C636F5">
        <w:rPr>
          <w:sz w:val="16"/>
        </w:rPr>
        <w:t xml:space="preserve"> or having any real social impact.95</w:t>
      </w:r>
    </w:p>
    <w:p w14:paraId="77CC10C5" w14:textId="77777777" w:rsidR="000700A8" w:rsidRPr="00B41300" w:rsidRDefault="000700A8" w:rsidP="000700A8">
      <w:pPr>
        <w:rPr>
          <w:rStyle w:val="Emphasis"/>
        </w:rPr>
      </w:pPr>
      <w:r w:rsidRPr="007836ED">
        <w:rPr>
          <w:highlight w:val="green"/>
          <w:u w:val="single"/>
        </w:rPr>
        <w:t>IFAs</w:t>
      </w:r>
      <w:r w:rsidRPr="0057035A">
        <w:rPr>
          <w:u w:val="single"/>
        </w:rPr>
        <w:t xml:space="preserve"> were </w:t>
      </w:r>
      <w:r w:rsidRPr="00B41300">
        <w:rPr>
          <w:rStyle w:val="Emphasis"/>
        </w:rPr>
        <w:t>developed</w:t>
      </w:r>
      <w:r w:rsidRPr="00C636F5">
        <w:rPr>
          <w:sz w:val="16"/>
        </w:rPr>
        <w:t xml:space="preserve">, in part, as </w:t>
      </w:r>
      <w:r w:rsidRPr="007836ED">
        <w:rPr>
          <w:highlight w:val="green"/>
          <w:u w:val="single"/>
        </w:rPr>
        <w:t xml:space="preserve">an alternative </w:t>
      </w:r>
      <w:r w:rsidRPr="000F411A">
        <w:rPr>
          <w:u w:val="single"/>
        </w:rPr>
        <w:t xml:space="preserve">to </w:t>
      </w:r>
      <w:r w:rsidRPr="000F411A">
        <w:rPr>
          <w:rStyle w:val="Emphasis"/>
        </w:rPr>
        <w:t>corporate</w:t>
      </w:r>
      <w:r w:rsidRPr="000F411A">
        <w:rPr>
          <w:u w:val="single"/>
        </w:rPr>
        <w:t xml:space="preserve"> </w:t>
      </w:r>
      <w:r w:rsidRPr="000F411A">
        <w:rPr>
          <w:rStyle w:val="Emphasis"/>
        </w:rPr>
        <w:t>codes</w:t>
      </w:r>
      <w:r w:rsidRPr="000F411A">
        <w:rPr>
          <w:u w:val="single"/>
        </w:rPr>
        <w:t xml:space="preserve"> of </w:t>
      </w:r>
      <w:r w:rsidRPr="000F411A">
        <w:rPr>
          <w:rStyle w:val="Emphasis"/>
        </w:rPr>
        <w:t>conduct</w:t>
      </w:r>
      <w:r w:rsidRPr="0057035A">
        <w:rPr>
          <w:u w:val="single"/>
        </w:rPr>
        <w:t xml:space="preserve"> to raise </w:t>
      </w:r>
      <w:r w:rsidRPr="00B41300">
        <w:rPr>
          <w:rStyle w:val="Emphasis"/>
        </w:rPr>
        <w:t>labor</w:t>
      </w:r>
      <w:r w:rsidRPr="0057035A">
        <w:rPr>
          <w:u w:val="single"/>
        </w:rPr>
        <w:t xml:space="preserve"> </w:t>
      </w:r>
      <w:r w:rsidRPr="00B41300">
        <w:rPr>
          <w:rStyle w:val="Emphasis"/>
        </w:rPr>
        <w:t>standards</w:t>
      </w:r>
      <w:r w:rsidRPr="00C636F5">
        <w:rPr>
          <w:sz w:val="16"/>
        </w:rPr>
        <w:t xml:space="preserve">.96 Unlike unilateral codes, </w:t>
      </w:r>
      <w:r w:rsidRPr="0057035A">
        <w:rPr>
          <w:u w:val="single"/>
        </w:rPr>
        <w:t xml:space="preserve">IFAs are </w:t>
      </w:r>
      <w:r w:rsidRPr="00B41300">
        <w:rPr>
          <w:rStyle w:val="Emphasis"/>
        </w:rPr>
        <w:t>negotiated</w:t>
      </w:r>
      <w:r w:rsidRPr="0057035A">
        <w:rPr>
          <w:u w:val="single"/>
        </w:rPr>
        <w:t xml:space="preserve"> between the </w:t>
      </w:r>
      <w:r w:rsidRPr="00B41300">
        <w:rPr>
          <w:rStyle w:val="Emphasis"/>
        </w:rPr>
        <w:t>two</w:t>
      </w:r>
      <w:r w:rsidRPr="0057035A">
        <w:rPr>
          <w:u w:val="single"/>
        </w:rPr>
        <w:t xml:space="preserve"> principal actors</w:t>
      </w:r>
      <w:r w:rsidRPr="00C636F5">
        <w:rPr>
          <w:sz w:val="16"/>
        </w:rPr>
        <w:t>—</w:t>
      </w:r>
      <w:r w:rsidRPr="00B41300">
        <w:rPr>
          <w:rStyle w:val="Emphasis"/>
        </w:rPr>
        <w:t>employers</w:t>
      </w:r>
      <w:r w:rsidRPr="0057035A">
        <w:rPr>
          <w:u w:val="single"/>
        </w:rPr>
        <w:t xml:space="preserve"> and </w:t>
      </w:r>
      <w:r w:rsidRPr="00B41300">
        <w:rPr>
          <w:rStyle w:val="Emphasis"/>
        </w:rPr>
        <w:t>workers</w:t>
      </w:r>
      <w:r w:rsidRPr="00C636F5">
        <w:rPr>
          <w:sz w:val="16"/>
        </w:rPr>
        <w:t>—</w:t>
      </w:r>
      <w:r w:rsidRPr="0057035A">
        <w:rPr>
          <w:u w:val="single"/>
        </w:rPr>
        <w:t xml:space="preserve">in the employment </w:t>
      </w:r>
      <w:r w:rsidRPr="00B41300">
        <w:rPr>
          <w:rStyle w:val="Emphasis"/>
        </w:rPr>
        <w:t>relationship</w:t>
      </w:r>
      <w:r w:rsidRPr="00C636F5">
        <w:rPr>
          <w:sz w:val="16"/>
        </w:rPr>
        <w:t>.97 Involvement of the very party the agreement is meant to protect attaches greater meaning and significance to the instrument.98</w:t>
      </w:r>
    </w:p>
    <w:p w14:paraId="6AAC3FE3" w14:textId="77777777" w:rsidR="000700A8" w:rsidRPr="0057035A" w:rsidRDefault="000700A8" w:rsidP="000700A8">
      <w:pPr>
        <w:rPr>
          <w:u w:val="single"/>
        </w:rPr>
      </w:pPr>
      <w:r w:rsidRPr="00C636F5">
        <w:rPr>
          <w:sz w:val="16"/>
        </w:rPr>
        <w:t xml:space="preserve">The </w:t>
      </w:r>
      <w:r w:rsidRPr="0057035A">
        <w:rPr>
          <w:u w:val="single"/>
        </w:rPr>
        <w:t xml:space="preserve">purpose of </w:t>
      </w:r>
      <w:r w:rsidRPr="000F411A">
        <w:rPr>
          <w:u w:val="single"/>
        </w:rPr>
        <w:t>IFAs</w:t>
      </w:r>
      <w:r w:rsidRPr="0057035A">
        <w:rPr>
          <w:u w:val="single"/>
        </w:rPr>
        <w:t xml:space="preserve"> is to </w:t>
      </w:r>
      <w:r w:rsidRPr="00B41300">
        <w:rPr>
          <w:rStyle w:val="Emphasis"/>
          <w:highlight w:val="green"/>
        </w:rPr>
        <w:t>promote</w:t>
      </w:r>
      <w:r w:rsidRPr="007836ED">
        <w:rPr>
          <w:highlight w:val="green"/>
          <w:u w:val="single"/>
        </w:rPr>
        <w:t xml:space="preserve"> </w:t>
      </w:r>
      <w:r w:rsidRPr="007836ED">
        <w:rPr>
          <w:u w:val="single"/>
        </w:rPr>
        <w:t xml:space="preserve">fundamental </w:t>
      </w:r>
      <w:r w:rsidRPr="000F411A">
        <w:rPr>
          <w:rStyle w:val="Emphasis"/>
        </w:rPr>
        <w:t>labor</w:t>
      </w:r>
      <w:r w:rsidRPr="000F411A">
        <w:rPr>
          <w:u w:val="single"/>
        </w:rPr>
        <w:t xml:space="preserve"> </w:t>
      </w:r>
      <w:r w:rsidRPr="00B41300">
        <w:rPr>
          <w:rStyle w:val="Emphasis"/>
          <w:highlight w:val="green"/>
        </w:rPr>
        <w:t>rights</w:t>
      </w:r>
      <w:r w:rsidRPr="007836ED">
        <w:rPr>
          <w:highlight w:val="green"/>
          <w:u w:val="single"/>
        </w:rPr>
        <w:t xml:space="preserve"> by </w:t>
      </w:r>
      <w:r w:rsidRPr="00B41300">
        <w:rPr>
          <w:rStyle w:val="Emphasis"/>
          <w:highlight w:val="green"/>
        </w:rPr>
        <w:t>regulating</w:t>
      </w:r>
      <w:r w:rsidRPr="007836ED">
        <w:rPr>
          <w:highlight w:val="green"/>
          <w:u w:val="single"/>
        </w:rPr>
        <w:t xml:space="preserve"> </w:t>
      </w:r>
      <w:r w:rsidRPr="00B41300">
        <w:rPr>
          <w:rStyle w:val="Emphasis"/>
          <w:highlight w:val="green"/>
        </w:rPr>
        <w:t>corporate</w:t>
      </w:r>
      <w:r w:rsidRPr="007836ED">
        <w:rPr>
          <w:highlight w:val="green"/>
          <w:u w:val="single"/>
        </w:rPr>
        <w:t xml:space="preserve"> </w:t>
      </w:r>
      <w:r w:rsidRPr="00B41300">
        <w:rPr>
          <w:rStyle w:val="Emphasis"/>
          <w:highlight w:val="green"/>
        </w:rPr>
        <w:t>conduct</w:t>
      </w:r>
      <w:r w:rsidRPr="0057035A">
        <w:rPr>
          <w:u w:val="single"/>
        </w:rPr>
        <w:t xml:space="preserve"> on a global level</w:t>
      </w:r>
      <w:r w:rsidRPr="00C636F5">
        <w:rPr>
          <w:sz w:val="16"/>
        </w:rPr>
        <w:t xml:space="preserve">.99 </w:t>
      </w:r>
      <w:r w:rsidRPr="0057035A">
        <w:rPr>
          <w:u w:val="single"/>
        </w:rPr>
        <w:t xml:space="preserve">This brings us to another </w:t>
      </w:r>
      <w:r w:rsidRPr="00B41300">
        <w:rPr>
          <w:rStyle w:val="Emphasis"/>
        </w:rPr>
        <w:t>key</w:t>
      </w:r>
      <w:r w:rsidRPr="0057035A">
        <w:rPr>
          <w:u w:val="single"/>
        </w:rPr>
        <w:t xml:space="preserve"> </w:t>
      </w:r>
      <w:r w:rsidRPr="00B41300">
        <w:rPr>
          <w:rStyle w:val="Emphasis"/>
        </w:rPr>
        <w:t>distinction</w:t>
      </w:r>
      <w:r w:rsidRPr="0057035A">
        <w:rPr>
          <w:u w:val="single"/>
        </w:rPr>
        <w:t xml:space="preserve"> between corporate codes of conduct and IFAs: their concrete normative content.</w:t>
      </w:r>
    </w:p>
    <w:p w14:paraId="6D1BDE13" w14:textId="77777777" w:rsidR="000700A8" w:rsidRPr="00C636F5" w:rsidRDefault="000700A8" w:rsidP="000700A8">
      <w:pPr>
        <w:rPr>
          <w:sz w:val="16"/>
        </w:rPr>
      </w:pPr>
      <w:r w:rsidRPr="00C636F5">
        <w:rPr>
          <w:sz w:val="16"/>
        </w:rPr>
        <w:t>3. Core ILO Principles as the Substantive Content of IFAs</w:t>
      </w:r>
    </w:p>
    <w:p w14:paraId="61236D58" w14:textId="77777777" w:rsidR="000700A8" w:rsidRPr="00C636F5" w:rsidRDefault="000700A8" w:rsidP="000700A8">
      <w:pPr>
        <w:rPr>
          <w:sz w:val="16"/>
        </w:rPr>
      </w:pPr>
      <w:r w:rsidRPr="00C636F5">
        <w:rPr>
          <w:sz w:val="16"/>
        </w:rPr>
        <w:t xml:space="preserve">Whereas </w:t>
      </w:r>
      <w:r w:rsidRPr="000F411A">
        <w:rPr>
          <w:u w:val="single"/>
        </w:rPr>
        <w:t xml:space="preserve">codes tend to be </w:t>
      </w:r>
      <w:r w:rsidRPr="000F411A">
        <w:rPr>
          <w:rStyle w:val="Emphasis"/>
        </w:rPr>
        <w:t>vague</w:t>
      </w:r>
      <w:r w:rsidRPr="000F411A">
        <w:rPr>
          <w:u w:val="single"/>
        </w:rPr>
        <w:t xml:space="preserve"> in</w:t>
      </w:r>
      <w:r w:rsidRPr="0057035A">
        <w:rPr>
          <w:u w:val="single"/>
        </w:rPr>
        <w:t xml:space="preserve"> their commitments</w:t>
      </w:r>
      <w:r w:rsidRPr="00C636F5">
        <w:rPr>
          <w:sz w:val="16"/>
        </w:rPr>
        <w:t xml:space="preserve">, </w:t>
      </w:r>
      <w:r w:rsidRPr="007836ED">
        <w:rPr>
          <w:highlight w:val="green"/>
          <w:u w:val="single"/>
        </w:rPr>
        <w:t>MNCs commit themselves to</w:t>
      </w:r>
      <w:r w:rsidRPr="0057035A">
        <w:rPr>
          <w:u w:val="single"/>
        </w:rPr>
        <w:t xml:space="preserve"> </w:t>
      </w:r>
      <w:r w:rsidRPr="00B41300">
        <w:rPr>
          <w:rStyle w:val="Emphasis"/>
        </w:rPr>
        <w:t>concrete</w:t>
      </w:r>
      <w:r w:rsidRPr="0057035A">
        <w:rPr>
          <w:u w:val="single"/>
        </w:rPr>
        <w:t xml:space="preserve"> </w:t>
      </w:r>
      <w:r w:rsidRPr="00B41300">
        <w:rPr>
          <w:rStyle w:val="Emphasis"/>
        </w:rPr>
        <w:t>international</w:t>
      </w:r>
      <w:r w:rsidRPr="0057035A">
        <w:rPr>
          <w:u w:val="single"/>
        </w:rPr>
        <w:t xml:space="preserve"> </w:t>
      </w:r>
      <w:r w:rsidRPr="000F411A">
        <w:rPr>
          <w:rStyle w:val="Emphasis"/>
        </w:rPr>
        <w:t>labor</w:t>
      </w:r>
      <w:r w:rsidRPr="000F411A">
        <w:rPr>
          <w:u w:val="single"/>
        </w:rPr>
        <w:t xml:space="preserve"> </w:t>
      </w:r>
      <w:r w:rsidRPr="00B41300">
        <w:rPr>
          <w:rStyle w:val="Emphasis"/>
          <w:highlight w:val="green"/>
        </w:rPr>
        <w:t>norms</w:t>
      </w:r>
      <w:r w:rsidRPr="007836ED">
        <w:rPr>
          <w:highlight w:val="green"/>
          <w:u w:val="single"/>
        </w:rPr>
        <w:t xml:space="preserve"> through</w:t>
      </w:r>
      <w:r w:rsidRPr="0057035A">
        <w:rPr>
          <w:u w:val="single"/>
        </w:rPr>
        <w:t xml:space="preserve"> </w:t>
      </w:r>
      <w:r w:rsidRPr="00B41300">
        <w:rPr>
          <w:rStyle w:val="Emphasis"/>
          <w:highlight w:val="green"/>
        </w:rPr>
        <w:t>framework</w:t>
      </w:r>
      <w:r w:rsidRPr="007836ED">
        <w:rPr>
          <w:highlight w:val="green"/>
          <w:u w:val="single"/>
        </w:rPr>
        <w:t xml:space="preserve"> </w:t>
      </w:r>
      <w:r w:rsidRPr="00B41300">
        <w:rPr>
          <w:rStyle w:val="Emphasis"/>
          <w:highlight w:val="green"/>
        </w:rPr>
        <w:t>agreements</w:t>
      </w:r>
      <w:r w:rsidRPr="0057035A">
        <w:rPr>
          <w:u w:val="single"/>
        </w:rPr>
        <w:t xml:space="preserve">. The </w:t>
      </w:r>
      <w:r w:rsidRPr="000F411A">
        <w:rPr>
          <w:rStyle w:val="Emphasis"/>
        </w:rPr>
        <w:t>key</w:t>
      </w:r>
      <w:r w:rsidRPr="000F411A">
        <w:rPr>
          <w:u w:val="single"/>
        </w:rPr>
        <w:t xml:space="preserve"> </w:t>
      </w:r>
      <w:r w:rsidRPr="000F411A">
        <w:rPr>
          <w:rStyle w:val="Emphasis"/>
        </w:rPr>
        <w:t>areas</w:t>
      </w:r>
      <w:r w:rsidRPr="000F411A">
        <w:rPr>
          <w:u w:val="single"/>
        </w:rPr>
        <w:t xml:space="preserve"> of IFAs are the </w:t>
      </w:r>
      <w:r w:rsidRPr="000F411A">
        <w:rPr>
          <w:rStyle w:val="Emphasis"/>
        </w:rPr>
        <w:t>acceptance</w:t>
      </w:r>
      <w:r w:rsidRPr="000F411A">
        <w:rPr>
          <w:u w:val="single"/>
        </w:rPr>
        <w:t xml:space="preserve"> of the four core </w:t>
      </w:r>
      <w:r w:rsidRPr="000F411A">
        <w:rPr>
          <w:rStyle w:val="Emphasis"/>
        </w:rPr>
        <w:t>labor</w:t>
      </w:r>
      <w:r w:rsidRPr="000F411A">
        <w:rPr>
          <w:u w:val="single"/>
        </w:rPr>
        <w:t xml:space="preserve"> </w:t>
      </w:r>
      <w:r w:rsidRPr="000F411A">
        <w:rPr>
          <w:rStyle w:val="Emphasis"/>
        </w:rPr>
        <w:t>standards</w:t>
      </w:r>
      <w:r w:rsidRPr="000F411A">
        <w:rPr>
          <w:sz w:val="16"/>
        </w:rPr>
        <w:t>, as articulated in the 1998 ILO Declaration.100 The Declaration itself is typically not mentioned, but rather the four rights are referred to in IFAs by their convention numbers.101 Thus, apart from a very few exceptions</w:t>
      </w:r>
      <w:r w:rsidRPr="00C636F5">
        <w:rPr>
          <w:sz w:val="16"/>
        </w:rPr>
        <w:t>, IFAs refer explicitly to ILO Conventions 87 and 98 on freedom of association and the right to organize and collective bargaining, respectively.102</w:t>
      </w:r>
    </w:p>
    <w:p w14:paraId="2726BF48" w14:textId="77777777" w:rsidR="000700A8" w:rsidRPr="00C636F5" w:rsidRDefault="000700A8" w:rsidP="000700A8">
      <w:pPr>
        <w:rPr>
          <w:sz w:val="16"/>
        </w:rPr>
      </w:pPr>
      <w:r w:rsidRPr="00C636F5">
        <w:rPr>
          <w:sz w:val="16"/>
        </w:rPr>
        <w:t xml:space="preserve">As previously discussed, </w:t>
      </w:r>
      <w:r w:rsidRPr="0057035A">
        <w:rPr>
          <w:u w:val="single"/>
        </w:rPr>
        <w:t xml:space="preserve">ILO standards are the </w:t>
      </w:r>
      <w:r w:rsidRPr="00B41300">
        <w:rPr>
          <w:rStyle w:val="Emphasis"/>
        </w:rPr>
        <w:t>principal</w:t>
      </w:r>
      <w:r w:rsidRPr="0057035A">
        <w:rPr>
          <w:u w:val="single"/>
        </w:rPr>
        <w:t xml:space="preserve"> </w:t>
      </w:r>
      <w:r w:rsidRPr="00B41300">
        <w:rPr>
          <w:rStyle w:val="Emphasis"/>
        </w:rPr>
        <w:t>source</w:t>
      </w:r>
      <w:r w:rsidRPr="0057035A">
        <w:rPr>
          <w:u w:val="single"/>
        </w:rPr>
        <w:t xml:space="preserve"> of </w:t>
      </w:r>
      <w:r w:rsidRPr="00B41300">
        <w:rPr>
          <w:rStyle w:val="Emphasis"/>
        </w:rPr>
        <w:t>international</w:t>
      </w:r>
      <w:r w:rsidRPr="0057035A">
        <w:rPr>
          <w:u w:val="single"/>
        </w:rPr>
        <w:t xml:space="preserve"> </w:t>
      </w:r>
      <w:r w:rsidRPr="00B41300">
        <w:rPr>
          <w:rStyle w:val="Emphasis"/>
        </w:rPr>
        <w:t>labor</w:t>
      </w:r>
      <w:r w:rsidRPr="0057035A">
        <w:rPr>
          <w:u w:val="single"/>
        </w:rPr>
        <w:t xml:space="preserve"> norms</w:t>
      </w:r>
      <w:r w:rsidRPr="00C636F5">
        <w:rPr>
          <w:sz w:val="16"/>
        </w:rPr>
        <w:t xml:space="preserve">.103 ILO </w:t>
      </w:r>
      <w:r w:rsidRPr="0057035A">
        <w:rPr>
          <w:u w:val="single"/>
        </w:rPr>
        <w:t xml:space="preserve">Conventions 87 and 98 are perhaps the </w:t>
      </w:r>
      <w:r w:rsidRPr="000F411A">
        <w:rPr>
          <w:u w:val="single"/>
        </w:rPr>
        <w:t xml:space="preserve">most </w:t>
      </w:r>
      <w:r w:rsidRPr="000F411A">
        <w:rPr>
          <w:rStyle w:val="Emphasis"/>
        </w:rPr>
        <w:t>important</w:t>
      </w:r>
      <w:r w:rsidRPr="000F411A">
        <w:rPr>
          <w:u w:val="single"/>
        </w:rPr>
        <w:t xml:space="preserve"> of ILO principles since the </w:t>
      </w:r>
      <w:r w:rsidRPr="000F411A">
        <w:rPr>
          <w:rStyle w:val="Emphasis"/>
        </w:rPr>
        <w:t>right</w:t>
      </w:r>
      <w:r w:rsidRPr="000F411A">
        <w:rPr>
          <w:u w:val="single"/>
        </w:rPr>
        <w:t xml:space="preserve"> to </w:t>
      </w:r>
      <w:r w:rsidRPr="000F411A">
        <w:rPr>
          <w:rStyle w:val="Emphasis"/>
        </w:rPr>
        <w:t>organize</w:t>
      </w:r>
      <w:r w:rsidRPr="000F411A">
        <w:rPr>
          <w:u w:val="single"/>
        </w:rPr>
        <w:t xml:space="preserve"> and </w:t>
      </w:r>
      <w:r w:rsidRPr="000F411A">
        <w:rPr>
          <w:rStyle w:val="Emphasis"/>
        </w:rPr>
        <w:t>bargain</w:t>
      </w:r>
      <w:r w:rsidRPr="000F411A">
        <w:rPr>
          <w:u w:val="single"/>
        </w:rPr>
        <w:t xml:space="preserve"> </w:t>
      </w:r>
      <w:r w:rsidRPr="000F411A">
        <w:rPr>
          <w:rStyle w:val="Emphasis"/>
        </w:rPr>
        <w:t>collectively</w:t>
      </w:r>
      <w:r w:rsidRPr="000F411A">
        <w:rPr>
          <w:u w:val="single"/>
        </w:rPr>
        <w:t xml:space="preserve"> is essential to the </w:t>
      </w:r>
      <w:r w:rsidRPr="000F411A">
        <w:rPr>
          <w:rStyle w:val="Emphasis"/>
        </w:rPr>
        <w:t>defense</w:t>
      </w:r>
      <w:r w:rsidRPr="000F411A">
        <w:rPr>
          <w:u w:val="single"/>
        </w:rPr>
        <w:t xml:space="preserve"> of </w:t>
      </w:r>
      <w:r w:rsidRPr="000F411A">
        <w:rPr>
          <w:rStyle w:val="Emphasis"/>
        </w:rPr>
        <w:t>working</w:t>
      </w:r>
      <w:r w:rsidRPr="000F411A">
        <w:rPr>
          <w:u w:val="single"/>
        </w:rPr>
        <w:t xml:space="preserve"> </w:t>
      </w:r>
      <w:r w:rsidRPr="000F411A">
        <w:rPr>
          <w:rStyle w:val="Emphasis"/>
        </w:rPr>
        <w:t>conditions</w:t>
      </w:r>
      <w:r w:rsidRPr="000F411A">
        <w:rPr>
          <w:sz w:val="16"/>
        </w:rPr>
        <w:t xml:space="preserve"> like wages, hours, and health and safety </w:t>
      </w:r>
      <w:r w:rsidRPr="000F411A">
        <w:rPr>
          <w:u w:val="single"/>
        </w:rPr>
        <w:t xml:space="preserve">through the </w:t>
      </w:r>
      <w:r w:rsidRPr="000F411A">
        <w:rPr>
          <w:rStyle w:val="Emphasis"/>
        </w:rPr>
        <w:t>collective</w:t>
      </w:r>
      <w:r w:rsidRPr="000F411A">
        <w:rPr>
          <w:u w:val="single"/>
        </w:rPr>
        <w:t xml:space="preserve"> </w:t>
      </w:r>
      <w:r w:rsidRPr="000F411A">
        <w:rPr>
          <w:rStyle w:val="Emphasis"/>
        </w:rPr>
        <w:t>bargaining</w:t>
      </w:r>
      <w:r w:rsidRPr="000F411A">
        <w:rPr>
          <w:u w:val="single"/>
        </w:rPr>
        <w:t xml:space="preserve"> </w:t>
      </w:r>
      <w:r w:rsidRPr="000F411A">
        <w:rPr>
          <w:rStyle w:val="Emphasis"/>
        </w:rPr>
        <w:t>process</w:t>
      </w:r>
      <w:r w:rsidRPr="000F411A">
        <w:rPr>
          <w:sz w:val="16"/>
        </w:rPr>
        <w:t>.104</w:t>
      </w:r>
    </w:p>
    <w:p w14:paraId="1484FFBB" w14:textId="77777777" w:rsidR="000700A8" w:rsidRPr="00C636F5" w:rsidRDefault="000700A8" w:rsidP="000700A8">
      <w:pPr>
        <w:rPr>
          <w:sz w:val="16"/>
        </w:rPr>
      </w:pPr>
      <w:r w:rsidRPr="00C636F5">
        <w:rPr>
          <w:sz w:val="16"/>
        </w:rPr>
        <w:t>4. Scope of IFAs, MNCs and Supply Chains</w:t>
      </w:r>
    </w:p>
    <w:p w14:paraId="4D5362DA" w14:textId="77777777" w:rsidR="000700A8" w:rsidRPr="00484C93" w:rsidRDefault="000700A8" w:rsidP="000700A8">
      <w:pPr>
        <w:rPr>
          <w:sz w:val="16"/>
        </w:rPr>
      </w:pPr>
      <w:r w:rsidRPr="00C636F5">
        <w:rPr>
          <w:sz w:val="16"/>
        </w:rPr>
        <w:t xml:space="preserve">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w:t>
      </w:r>
      <w:r w:rsidRPr="00484C93">
        <w:rPr>
          <w:sz w:val="16"/>
        </w:rPr>
        <w:t>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w:t>
      </w:r>
    </w:p>
    <w:p w14:paraId="13042EB3" w14:textId="77777777" w:rsidR="000700A8" w:rsidRPr="00484C93" w:rsidRDefault="000700A8" w:rsidP="000700A8">
      <w:pPr>
        <w:rPr>
          <w:sz w:val="16"/>
        </w:rPr>
      </w:pPr>
      <w:r w:rsidRPr="00484C93">
        <w:rPr>
          <w:sz w:val="16"/>
        </w:rPr>
        <w:t>III. ANALYSIS</w:t>
      </w:r>
    </w:p>
    <w:p w14:paraId="228032EA" w14:textId="77777777" w:rsidR="000700A8" w:rsidRPr="0057035A" w:rsidRDefault="000700A8" w:rsidP="000700A8">
      <w:pPr>
        <w:rPr>
          <w:u w:val="single"/>
        </w:rPr>
      </w:pPr>
      <w:r w:rsidRPr="00484C93">
        <w:rPr>
          <w:sz w:val="16"/>
        </w:rPr>
        <w:t xml:space="preserve">The principal weapon workers </w:t>
      </w:r>
      <w:proofErr w:type="gramStart"/>
      <w:r w:rsidRPr="00484C93">
        <w:rPr>
          <w:sz w:val="16"/>
        </w:rPr>
        <w:t>have to</w:t>
      </w:r>
      <w:proofErr w:type="gramEnd"/>
      <w:r w:rsidRPr="00484C93">
        <w:rPr>
          <w:sz w:val="16"/>
        </w:rPr>
        <w:t xml:space="preserve"> leverage their bargaining power is the strike.109 </w:t>
      </w:r>
      <w:r w:rsidRPr="00484C93">
        <w:rPr>
          <w:u w:val="single"/>
        </w:rPr>
        <w:t xml:space="preserve">The </w:t>
      </w:r>
      <w:r w:rsidRPr="00484C93">
        <w:rPr>
          <w:rStyle w:val="Emphasis"/>
        </w:rPr>
        <w:t>permanent</w:t>
      </w:r>
      <w:r w:rsidRPr="00484C93">
        <w:rPr>
          <w:u w:val="single"/>
        </w:rPr>
        <w:t xml:space="preserve"> </w:t>
      </w:r>
      <w:r w:rsidRPr="00484C93">
        <w:rPr>
          <w:rStyle w:val="Emphasis"/>
        </w:rPr>
        <w:t>strike</w:t>
      </w:r>
      <w:r w:rsidRPr="00484C93">
        <w:rPr>
          <w:u w:val="single"/>
        </w:rPr>
        <w:t xml:space="preserve"> </w:t>
      </w:r>
      <w:r w:rsidRPr="00484C93">
        <w:rPr>
          <w:rStyle w:val="Emphasis"/>
        </w:rPr>
        <w:t>replacement</w:t>
      </w:r>
      <w:r w:rsidRPr="00484C93">
        <w:rPr>
          <w:u w:val="single"/>
        </w:rPr>
        <w:t xml:space="preserve"> </w:t>
      </w:r>
      <w:r w:rsidRPr="00484C93">
        <w:rPr>
          <w:rStyle w:val="Emphasis"/>
        </w:rPr>
        <w:t>policy</w:t>
      </w:r>
      <w:r w:rsidRPr="00484C93">
        <w:rPr>
          <w:u w:val="single"/>
        </w:rPr>
        <w:t xml:space="preserve"> renders [strikes] this weapon almost </w:t>
      </w:r>
      <w:r w:rsidRPr="00484C93">
        <w:rPr>
          <w:rStyle w:val="Emphasis"/>
        </w:rPr>
        <w:t>meaningless</w:t>
      </w:r>
      <w:r w:rsidRPr="00484C93">
        <w:rPr>
          <w:u w:val="single"/>
        </w:rPr>
        <w:t xml:space="preserve"> by </w:t>
      </w:r>
      <w:r w:rsidRPr="00484C93">
        <w:rPr>
          <w:rStyle w:val="Emphasis"/>
        </w:rPr>
        <w:t>subjecting</w:t>
      </w:r>
      <w:r w:rsidRPr="00484C93">
        <w:rPr>
          <w:u w:val="single"/>
        </w:rPr>
        <w:t xml:space="preserve"> workers that employ it to a risk of </w:t>
      </w:r>
      <w:r w:rsidRPr="00484C93">
        <w:rPr>
          <w:rStyle w:val="Emphasis"/>
        </w:rPr>
        <w:t>job</w:t>
      </w:r>
      <w:r w:rsidRPr="00484C93">
        <w:rPr>
          <w:u w:val="single"/>
        </w:rPr>
        <w:t xml:space="preserve"> </w:t>
      </w:r>
      <w:r w:rsidRPr="00484C93">
        <w:rPr>
          <w:rStyle w:val="Emphasis"/>
        </w:rPr>
        <w:t>loss</w:t>
      </w:r>
      <w:r w:rsidRPr="00484C93">
        <w:rPr>
          <w:sz w:val="16"/>
        </w:rPr>
        <w:t xml:space="preserve">. </w:t>
      </w:r>
      <w:r w:rsidRPr="00484C93">
        <w:rPr>
          <w:u w:val="single"/>
        </w:rPr>
        <w:t xml:space="preserve">This practice </w:t>
      </w:r>
      <w:r w:rsidRPr="00484C93">
        <w:rPr>
          <w:rStyle w:val="Emphasis"/>
        </w:rPr>
        <w:t>deviates</w:t>
      </w:r>
      <w:r w:rsidRPr="00484C93">
        <w:rPr>
          <w:u w:val="single"/>
        </w:rPr>
        <w:t xml:space="preserve"> from international norms on </w:t>
      </w:r>
      <w:r w:rsidRPr="00484C93">
        <w:rPr>
          <w:rStyle w:val="Emphasis"/>
        </w:rPr>
        <w:t>freedom</w:t>
      </w:r>
      <w:r w:rsidRPr="00484C93">
        <w:rPr>
          <w:u w:val="single"/>
        </w:rPr>
        <w:t xml:space="preserve"> of </w:t>
      </w:r>
      <w:r w:rsidRPr="00484C93">
        <w:rPr>
          <w:rStyle w:val="Emphasis"/>
        </w:rPr>
        <w:t>association</w:t>
      </w:r>
      <w:r w:rsidRPr="00484C93">
        <w:rPr>
          <w:sz w:val="16"/>
        </w:rPr>
        <w:t xml:space="preserve">, </w:t>
      </w:r>
      <w:r w:rsidRPr="00484C93">
        <w:rPr>
          <w:u w:val="single"/>
        </w:rPr>
        <w:t xml:space="preserve">the </w:t>
      </w:r>
      <w:r w:rsidRPr="00484C93">
        <w:rPr>
          <w:rStyle w:val="Emphasis"/>
        </w:rPr>
        <w:t>right</w:t>
      </w:r>
      <w:r w:rsidRPr="00484C93">
        <w:rPr>
          <w:u w:val="single"/>
        </w:rPr>
        <w:t xml:space="preserve"> to </w:t>
      </w:r>
      <w:r w:rsidRPr="00484C93">
        <w:rPr>
          <w:rStyle w:val="Emphasis"/>
        </w:rPr>
        <w:t>organize</w:t>
      </w:r>
      <w:r w:rsidRPr="00484C93">
        <w:rPr>
          <w:sz w:val="16"/>
        </w:rPr>
        <w:t xml:space="preserve">, </w:t>
      </w:r>
      <w:r w:rsidRPr="00484C93">
        <w:rPr>
          <w:u w:val="single"/>
        </w:rPr>
        <w:t>and bargain collectively</w:t>
      </w:r>
      <w:r w:rsidRPr="00484C93">
        <w:rPr>
          <w:sz w:val="16"/>
        </w:rPr>
        <w:t>, as enunciated in Conventions</w:t>
      </w:r>
      <w:r w:rsidRPr="000F411A">
        <w:rPr>
          <w:sz w:val="16"/>
        </w:rPr>
        <w:t xml:space="preserve"> 87 and 98,</w:t>
      </w:r>
      <w:r w:rsidRPr="00C636F5">
        <w:rPr>
          <w:sz w:val="16"/>
        </w:rPr>
        <w:t xml:space="preserve"> and reaffirmed in the ILO 1998 Declaration to the point of rendering the right to strike a mere freedom to strike.110 Fortunately, </w:t>
      </w:r>
      <w:r w:rsidRPr="006844A2">
        <w:rPr>
          <w:highlight w:val="green"/>
          <w:u w:val="single"/>
        </w:rPr>
        <w:t>IFAs</w:t>
      </w:r>
      <w:r w:rsidRPr="0057035A">
        <w:rPr>
          <w:u w:val="single"/>
        </w:rPr>
        <w:t xml:space="preserve"> have the potential to </w:t>
      </w:r>
      <w:r w:rsidRPr="006844A2">
        <w:rPr>
          <w:highlight w:val="green"/>
          <w:u w:val="single"/>
        </w:rPr>
        <w:t>bring</w:t>
      </w:r>
      <w:r w:rsidRPr="0057035A">
        <w:rPr>
          <w:u w:val="single"/>
        </w:rPr>
        <w:t xml:space="preserve"> </w:t>
      </w:r>
      <w:r w:rsidRPr="000F411A">
        <w:rPr>
          <w:u w:val="single"/>
        </w:rPr>
        <w:t>many U.S. operating</w:t>
      </w:r>
      <w:r w:rsidRPr="0057035A">
        <w:rPr>
          <w:u w:val="single"/>
        </w:rPr>
        <w:t xml:space="preserve"> </w:t>
      </w:r>
      <w:r w:rsidRPr="006844A2">
        <w:rPr>
          <w:highlight w:val="green"/>
          <w:u w:val="single"/>
        </w:rPr>
        <w:t xml:space="preserve">companies into </w:t>
      </w:r>
      <w:r w:rsidRPr="00B41300">
        <w:rPr>
          <w:rStyle w:val="Emphasis"/>
          <w:highlight w:val="green"/>
        </w:rPr>
        <w:t>compliance</w:t>
      </w:r>
      <w:r w:rsidRPr="006844A2">
        <w:rPr>
          <w:highlight w:val="green"/>
          <w:u w:val="single"/>
        </w:rPr>
        <w:t xml:space="preserve"> </w:t>
      </w:r>
      <w:r w:rsidRPr="000F411A">
        <w:rPr>
          <w:u w:val="single"/>
        </w:rPr>
        <w:t xml:space="preserve">with </w:t>
      </w:r>
      <w:r w:rsidRPr="000F411A">
        <w:rPr>
          <w:rStyle w:val="Emphasis"/>
        </w:rPr>
        <w:t>international</w:t>
      </w:r>
      <w:r w:rsidRPr="000F411A">
        <w:rPr>
          <w:u w:val="single"/>
        </w:rPr>
        <w:t xml:space="preserve"> </w:t>
      </w:r>
      <w:r w:rsidRPr="000F411A">
        <w:rPr>
          <w:rStyle w:val="Emphasis"/>
        </w:rPr>
        <w:t>standards</w:t>
      </w:r>
      <w:r w:rsidRPr="000F411A">
        <w:rPr>
          <w:u w:val="single"/>
        </w:rPr>
        <w:t xml:space="preserve"> on</w:t>
      </w:r>
      <w:r w:rsidRPr="0057035A">
        <w:rPr>
          <w:u w:val="single"/>
        </w:rPr>
        <w:t xml:space="preserve"> the </w:t>
      </w:r>
      <w:r w:rsidRPr="00B41300">
        <w:rPr>
          <w:rStyle w:val="Emphasis"/>
        </w:rPr>
        <w:t>right</w:t>
      </w:r>
      <w:r w:rsidRPr="0057035A">
        <w:rPr>
          <w:u w:val="single"/>
        </w:rPr>
        <w:t xml:space="preserve"> to </w:t>
      </w:r>
      <w:r w:rsidRPr="00B41300">
        <w:rPr>
          <w:rStyle w:val="Emphasis"/>
        </w:rPr>
        <w:t>strike</w:t>
      </w:r>
      <w:r w:rsidRPr="00C636F5">
        <w:rPr>
          <w:sz w:val="16"/>
        </w:rPr>
        <w:t xml:space="preserve">, </w:t>
      </w:r>
      <w:r w:rsidRPr="0057035A">
        <w:rPr>
          <w:u w:val="single"/>
        </w:rPr>
        <w:t xml:space="preserve">which </w:t>
      </w:r>
      <w:r w:rsidRPr="00B41300">
        <w:rPr>
          <w:rStyle w:val="Emphasis"/>
        </w:rPr>
        <w:t>prohibits</w:t>
      </w:r>
      <w:r w:rsidRPr="0057035A">
        <w:rPr>
          <w:u w:val="single"/>
        </w:rPr>
        <w:t xml:space="preserve"> the use of permanent </w:t>
      </w:r>
      <w:r w:rsidRPr="00B41300">
        <w:rPr>
          <w:rStyle w:val="Emphasis"/>
        </w:rPr>
        <w:t>replacements</w:t>
      </w:r>
      <w:r w:rsidRPr="0057035A">
        <w:rPr>
          <w:u w:val="single"/>
        </w:rPr>
        <w:t>.</w:t>
      </w:r>
    </w:p>
    <w:p w14:paraId="2B2E0317" w14:textId="77777777" w:rsidR="000700A8" w:rsidRPr="00C636F5" w:rsidRDefault="000700A8" w:rsidP="000700A8">
      <w:pPr>
        <w:rPr>
          <w:sz w:val="16"/>
        </w:rPr>
      </w:pPr>
      <w:r w:rsidRPr="00C636F5">
        <w:rPr>
          <w:sz w:val="16"/>
        </w:rPr>
        <w:t>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w:t>
      </w:r>
    </w:p>
    <w:p w14:paraId="1F395928" w14:textId="77777777" w:rsidR="000700A8" w:rsidRPr="00C636F5" w:rsidRDefault="000700A8" w:rsidP="000700A8">
      <w:pPr>
        <w:rPr>
          <w:sz w:val="16"/>
        </w:rPr>
      </w:pPr>
      <w:r w:rsidRPr="00C636F5">
        <w:rPr>
          <w:sz w:val="16"/>
        </w:rPr>
        <w:t xml:space="preserve">A. </w:t>
      </w:r>
      <w:r w:rsidRPr="0057035A">
        <w:rPr>
          <w:u w:val="single"/>
        </w:rPr>
        <w:t xml:space="preserve">Interference with the Right to Strike is an </w:t>
      </w:r>
      <w:r w:rsidRPr="00B41300">
        <w:rPr>
          <w:rStyle w:val="Emphasis"/>
        </w:rPr>
        <w:t>Abridgement</w:t>
      </w:r>
      <w:r w:rsidRPr="0057035A">
        <w:rPr>
          <w:u w:val="single"/>
        </w:rPr>
        <w:t xml:space="preserve"> of </w:t>
      </w:r>
      <w:r w:rsidRPr="00B41300">
        <w:rPr>
          <w:rStyle w:val="Emphasis"/>
        </w:rPr>
        <w:t>ILO</w:t>
      </w:r>
      <w:r w:rsidRPr="0057035A">
        <w:rPr>
          <w:u w:val="single"/>
        </w:rPr>
        <w:t xml:space="preserve"> </w:t>
      </w:r>
      <w:r w:rsidRPr="00B41300">
        <w:rPr>
          <w:rStyle w:val="Emphasis"/>
        </w:rPr>
        <w:t>Principles</w:t>
      </w:r>
    </w:p>
    <w:p w14:paraId="761E182A" w14:textId="77777777" w:rsidR="000700A8" w:rsidRPr="00A010B5" w:rsidRDefault="000700A8" w:rsidP="000700A8">
      <w:pPr>
        <w:rPr>
          <w:sz w:val="16"/>
        </w:rPr>
      </w:pPr>
      <w:r w:rsidRPr="0057035A">
        <w:rPr>
          <w:u w:val="single"/>
        </w:rPr>
        <w:t>Collective bargaining is the mechanism through which workers present their demands to an employer and</w:t>
      </w:r>
      <w:r w:rsidRPr="00C636F5">
        <w:rPr>
          <w:sz w:val="16"/>
        </w:rPr>
        <w:t xml:space="preserve">, through negotiations, </w:t>
      </w:r>
      <w:r w:rsidRPr="0057035A">
        <w:rPr>
          <w:u w:val="single"/>
        </w:rPr>
        <w:t xml:space="preserve">determine the </w:t>
      </w:r>
      <w:r w:rsidRPr="00B41300">
        <w:rPr>
          <w:rStyle w:val="Emphasis"/>
        </w:rPr>
        <w:t>working</w:t>
      </w:r>
      <w:r w:rsidRPr="0057035A">
        <w:rPr>
          <w:u w:val="single"/>
        </w:rPr>
        <w:t xml:space="preserve"> </w:t>
      </w:r>
      <w:r w:rsidRPr="00B41300">
        <w:rPr>
          <w:rStyle w:val="Emphasis"/>
        </w:rPr>
        <w:t>conditions</w:t>
      </w:r>
      <w:r w:rsidRPr="0057035A">
        <w:rPr>
          <w:u w:val="single"/>
        </w:rPr>
        <w:t xml:space="preserve"> and </w:t>
      </w:r>
      <w:r w:rsidRPr="00B41300">
        <w:rPr>
          <w:rStyle w:val="Emphasis"/>
        </w:rPr>
        <w:t>terms</w:t>
      </w:r>
      <w:r w:rsidRPr="0057035A">
        <w:rPr>
          <w:u w:val="single"/>
        </w:rPr>
        <w:t xml:space="preserve"> of </w:t>
      </w:r>
      <w:r w:rsidRPr="00B41300">
        <w:rPr>
          <w:rStyle w:val="Emphasis"/>
        </w:rPr>
        <w:t>employment</w:t>
      </w:r>
      <w:r w:rsidRPr="00C636F5">
        <w:rPr>
          <w:sz w:val="16"/>
        </w:rPr>
        <w:t xml:space="preserve">.111 The right to </w:t>
      </w:r>
      <w:r w:rsidRPr="0057035A">
        <w:rPr>
          <w:u w:val="single"/>
        </w:rPr>
        <w:t xml:space="preserve">strike arises most often in the </w:t>
      </w:r>
      <w:r w:rsidRPr="00B41300">
        <w:rPr>
          <w:rStyle w:val="Emphasis"/>
        </w:rPr>
        <w:t>context</w:t>
      </w:r>
      <w:r w:rsidRPr="0057035A">
        <w:rPr>
          <w:u w:val="single"/>
        </w:rPr>
        <w:t xml:space="preserve"> of </w:t>
      </w:r>
      <w:r w:rsidRPr="00B41300">
        <w:rPr>
          <w:rStyle w:val="Emphasis"/>
        </w:rPr>
        <w:t>collective</w:t>
      </w:r>
      <w:r w:rsidRPr="0057035A">
        <w:rPr>
          <w:u w:val="single"/>
        </w:rPr>
        <w:t xml:space="preserve"> </w:t>
      </w:r>
      <w:r w:rsidRPr="00B41300">
        <w:rPr>
          <w:rStyle w:val="Emphasis"/>
        </w:rPr>
        <w:t>bargaining</w:t>
      </w:r>
      <w:r w:rsidRPr="0057035A">
        <w:rPr>
          <w:u w:val="single"/>
        </w:rPr>
        <w:t xml:space="preserve">, though as a </w:t>
      </w:r>
      <w:r w:rsidRPr="00B41300">
        <w:rPr>
          <w:rStyle w:val="Emphasis"/>
        </w:rPr>
        <w:t>weapon</w:t>
      </w:r>
      <w:r w:rsidRPr="0057035A">
        <w:rPr>
          <w:u w:val="single"/>
        </w:rPr>
        <w:t xml:space="preserve"> of </w:t>
      </w:r>
      <w:r w:rsidRPr="00B41300">
        <w:rPr>
          <w:rStyle w:val="Emphasis"/>
        </w:rPr>
        <w:t>last</w:t>
      </w:r>
      <w:r w:rsidRPr="0057035A">
        <w:rPr>
          <w:u w:val="single"/>
        </w:rPr>
        <w:t xml:space="preserve"> </w:t>
      </w:r>
      <w:r w:rsidRPr="00B41300">
        <w:rPr>
          <w:rStyle w:val="Emphasis"/>
        </w:rPr>
        <w:t>resort</w:t>
      </w:r>
      <w:r w:rsidRPr="00C636F5">
        <w:rPr>
          <w:sz w:val="16"/>
        </w:rPr>
        <w:t xml:space="preserve">.112 </w:t>
      </w:r>
      <w:r w:rsidRPr="0057035A">
        <w:rPr>
          <w:u w:val="single"/>
        </w:rPr>
        <w:t xml:space="preserve">The employment relationship is an </w:t>
      </w:r>
      <w:r w:rsidRPr="00B41300">
        <w:rPr>
          <w:rStyle w:val="Emphasis"/>
        </w:rPr>
        <w:t>economic</w:t>
      </w:r>
      <w:r w:rsidRPr="0057035A">
        <w:rPr>
          <w:u w:val="single"/>
        </w:rPr>
        <w:t xml:space="preserve"> one</w:t>
      </w:r>
      <w:r w:rsidRPr="00C636F5">
        <w:rPr>
          <w:sz w:val="16"/>
        </w:rPr>
        <w:t>—</w:t>
      </w:r>
      <w:r w:rsidRPr="0057035A">
        <w:rPr>
          <w:u w:val="single"/>
        </w:rPr>
        <w:t xml:space="preserve">with most workers’ demands </w:t>
      </w:r>
      <w:r w:rsidRPr="00B41300">
        <w:rPr>
          <w:rStyle w:val="Emphasis"/>
        </w:rPr>
        <w:t>encompassing</w:t>
      </w:r>
      <w:r w:rsidRPr="0057035A">
        <w:rPr>
          <w:u w:val="single"/>
        </w:rPr>
        <w:t xml:space="preserve"> improved pay or other working conditions.</w:t>
      </w:r>
      <w:r w:rsidRPr="00C636F5">
        <w:rPr>
          <w:sz w:val="16"/>
        </w:rPr>
        <w:t xml:space="preserve">113 To bring balance to the employment relationship at the bargaining table, </w:t>
      </w:r>
      <w:r w:rsidRPr="0057035A">
        <w:rPr>
          <w:u w:val="single"/>
        </w:rPr>
        <w:t xml:space="preserve">one of the </w:t>
      </w:r>
      <w:r w:rsidRPr="00B41300">
        <w:rPr>
          <w:rStyle w:val="Emphasis"/>
        </w:rPr>
        <w:t>primary</w:t>
      </w:r>
      <w:r w:rsidRPr="0057035A">
        <w:rPr>
          <w:u w:val="single"/>
        </w:rPr>
        <w:t xml:space="preserve"> </w:t>
      </w:r>
      <w:r w:rsidRPr="00B41300">
        <w:rPr>
          <w:rStyle w:val="Emphasis"/>
        </w:rPr>
        <w:t>weapons</w:t>
      </w:r>
      <w:r w:rsidRPr="0057035A">
        <w:rPr>
          <w:u w:val="single"/>
        </w:rPr>
        <w:t xml:space="preserve"> available to workers in defending their interests is the threat of </w:t>
      </w:r>
      <w:r w:rsidRPr="00B41300">
        <w:rPr>
          <w:rStyle w:val="Emphasis"/>
        </w:rPr>
        <w:t>withholding</w:t>
      </w:r>
      <w:r w:rsidRPr="0057035A">
        <w:rPr>
          <w:u w:val="single"/>
        </w:rPr>
        <w:t xml:space="preserve"> </w:t>
      </w:r>
      <w:r w:rsidRPr="00B41300">
        <w:rPr>
          <w:rStyle w:val="Emphasis"/>
        </w:rPr>
        <w:t>labor</w:t>
      </w:r>
      <w:r w:rsidRPr="0057035A">
        <w:rPr>
          <w:u w:val="single"/>
        </w:rPr>
        <w:t xml:space="preserve"> to inflict costs upon the employer</w:t>
      </w:r>
      <w:r w:rsidRPr="00C636F5">
        <w:rPr>
          <w:sz w:val="16"/>
        </w:rPr>
        <w:t xml:space="preserve">.114 The </w:t>
      </w:r>
      <w:r w:rsidRPr="0057035A">
        <w:rPr>
          <w:u w:val="single"/>
        </w:rPr>
        <w:t xml:space="preserve">principle of the </w:t>
      </w:r>
      <w:r w:rsidRPr="00B41300">
        <w:rPr>
          <w:rStyle w:val="Emphasis"/>
        </w:rPr>
        <w:t>strike</w:t>
      </w:r>
      <w:r w:rsidRPr="0057035A">
        <w:rPr>
          <w:u w:val="single"/>
        </w:rPr>
        <w:t xml:space="preserve"> as a </w:t>
      </w:r>
      <w:r w:rsidRPr="00B41300">
        <w:rPr>
          <w:rStyle w:val="Emphasis"/>
        </w:rPr>
        <w:t>legitimate</w:t>
      </w:r>
      <w:r w:rsidRPr="0057035A">
        <w:rPr>
          <w:u w:val="single"/>
        </w:rPr>
        <w:t xml:space="preserve"> </w:t>
      </w:r>
      <w:r w:rsidRPr="00A010B5">
        <w:rPr>
          <w:rStyle w:val="Emphasis"/>
        </w:rPr>
        <w:t>means</w:t>
      </w:r>
      <w:r w:rsidRPr="00A010B5">
        <w:rPr>
          <w:u w:val="single"/>
        </w:rPr>
        <w:t xml:space="preserve"> of action taken by workers’ organizations is </w:t>
      </w:r>
      <w:r w:rsidRPr="00A010B5">
        <w:rPr>
          <w:rStyle w:val="Emphasis"/>
        </w:rPr>
        <w:t>widely</w:t>
      </w:r>
      <w:r w:rsidRPr="00A010B5">
        <w:rPr>
          <w:u w:val="single"/>
        </w:rPr>
        <w:t xml:space="preserve"> </w:t>
      </w:r>
      <w:r w:rsidRPr="00A010B5">
        <w:rPr>
          <w:rStyle w:val="Emphasis"/>
        </w:rPr>
        <w:t>recognized</w:t>
      </w:r>
      <w:r w:rsidRPr="00A010B5">
        <w:rPr>
          <w:u w:val="single"/>
        </w:rPr>
        <w:t xml:space="preserve"> in countries</w:t>
      </w:r>
      <w:r w:rsidRPr="00A010B5">
        <w:rPr>
          <w:sz w:val="16"/>
        </w:rPr>
        <w:t xml:space="preserve"> throughout the world, almost to the point of universal recognition.115 The ILO Committee on Freedom of Association holds the position that the right to strike is a basic consequence of the right to organize.116</w:t>
      </w:r>
    </w:p>
    <w:p w14:paraId="7B91EBC8" w14:textId="77777777" w:rsidR="000700A8" w:rsidRPr="00C636F5" w:rsidRDefault="000700A8" w:rsidP="000700A8">
      <w:pPr>
        <w:rPr>
          <w:sz w:val="16"/>
        </w:rPr>
      </w:pPr>
      <w:r w:rsidRPr="00A010B5">
        <w:rPr>
          <w:rStyle w:val="Emphasis"/>
        </w:rPr>
        <w:t>Interference</w:t>
      </w:r>
      <w:r w:rsidRPr="00A010B5">
        <w:rPr>
          <w:u w:val="single"/>
        </w:rPr>
        <w:t xml:space="preserve"> or </w:t>
      </w:r>
      <w:r w:rsidRPr="00A010B5">
        <w:rPr>
          <w:rStyle w:val="Emphasis"/>
        </w:rPr>
        <w:t>impairment</w:t>
      </w:r>
      <w:r w:rsidRPr="00A010B5">
        <w:rPr>
          <w:u w:val="single"/>
        </w:rPr>
        <w:t xml:space="preserve"> of the right to strike is </w:t>
      </w:r>
      <w:r w:rsidRPr="00A010B5">
        <w:rPr>
          <w:rStyle w:val="Emphasis"/>
        </w:rPr>
        <w:t>inconsistent</w:t>
      </w:r>
      <w:r w:rsidRPr="00A010B5">
        <w:rPr>
          <w:u w:val="single"/>
        </w:rPr>
        <w:t xml:space="preserve"> with Articles 3, 8, and 10 of Convention 87 guaranteeing workers </w:t>
      </w:r>
      <w:r w:rsidRPr="00A010B5">
        <w:rPr>
          <w:rStyle w:val="Emphasis"/>
        </w:rPr>
        <w:t>freedom</w:t>
      </w:r>
      <w:r w:rsidRPr="00A010B5">
        <w:rPr>
          <w:u w:val="single"/>
        </w:rPr>
        <w:t xml:space="preserve"> of </w:t>
      </w:r>
      <w:r w:rsidRPr="00A010B5">
        <w:rPr>
          <w:rStyle w:val="Emphasis"/>
        </w:rPr>
        <w:t>association</w:t>
      </w:r>
      <w:r w:rsidRPr="00A010B5">
        <w:rPr>
          <w:u w:val="single"/>
        </w:rPr>
        <w:t xml:space="preserve"> and the right to take </w:t>
      </w:r>
      <w:r w:rsidRPr="00A010B5">
        <w:rPr>
          <w:rStyle w:val="Emphasis"/>
        </w:rPr>
        <w:t>concerted</w:t>
      </w:r>
      <w:r w:rsidRPr="00A010B5">
        <w:rPr>
          <w:u w:val="single"/>
        </w:rPr>
        <w:t xml:space="preserve"> </w:t>
      </w:r>
      <w:r w:rsidRPr="00A010B5">
        <w:rPr>
          <w:rStyle w:val="Emphasis"/>
        </w:rPr>
        <w:t>actions</w:t>
      </w:r>
      <w:r w:rsidRPr="00A010B5">
        <w:rPr>
          <w:u w:val="single"/>
        </w:rPr>
        <w:t xml:space="preserve"> to further their interests</w:t>
      </w:r>
      <w:r w:rsidRPr="00A010B5">
        <w:rPr>
          <w:sz w:val="16"/>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sidRPr="00A010B5">
        <w:rPr>
          <w:u w:val="single"/>
        </w:rPr>
        <w:t>When read together with Article 10</w:t>
      </w:r>
      <w:r w:rsidRPr="00A010B5">
        <w:rPr>
          <w:sz w:val="16"/>
        </w:rPr>
        <w:t xml:space="preserve">, </w:t>
      </w:r>
      <w:r w:rsidRPr="00A010B5">
        <w:rPr>
          <w:u w:val="single"/>
        </w:rPr>
        <w:t xml:space="preserve">Article 3 </w:t>
      </w:r>
      <w:r w:rsidRPr="00A010B5">
        <w:rPr>
          <w:rStyle w:val="Emphasis"/>
        </w:rPr>
        <w:t>protects</w:t>
      </w:r>
      <w:r w:rsidRPr="00A010B5">
        <w:rPr>
          <w:u w:val="single"/>
        </w:rPr>
        <w:t xml:space="preserve"> activities and </w:t>
      </w:r>
      <w:r w:rsidRPr="00A010B5">
        <w:rPr>
          <w:rStyle w:val="Emphasis"/>
        </w:rPr>
        <w:t>actions</w:t>
      </w:r>
      <w:r w:rsidRPr="00A010B5">
        <w:rPr>
          <w:u w:val="single"/>
        </w:rPr>
        <w:t xml:space="preserve"> that are designed to further and defend the </w:t>
      </w:r>
      <w:r w:rsidRPr="00A010B5">
        <w:rPr>
          <w:rStyle w:val="Emphasis"/>
        </w:rPr>
        <w:t>interests</w:t>
      </w:r>
      <w:r w:rsidRPr="00A010B5">
        <w:rPr>
          <w:u w:val="single"/>
        </w:rPr>
        <w:t xml:space="preserve"> of </w:t>
      </w:r>
      <w:r w:rsidRPr="00A010B5">
        <w:rPr>
          <w:rStyle w:val="Emphasis"/>
        </w:rPr>
        <w:t>workers</w:t>
      </w:r>
      <w:r w:rsidRPr="00A010B5">
        <w:rPr>
          <w:sz w:val="16"/>
        </w:rPr>
        <w:t xml:space="preserve">. Recall that </w:t>
      </w:r>
      <w:r w:rsidRPr="00A010B5">
        <w:rPr>
          <w:u w:val="single"/>
        </w:rPr>
        <w:t xml:space="preserve">strikes are </w:t>
      </w:r>
      <w:r w:rsidRPr="00A010B5">
        <w:rPr>
          <w:rStyle w:val="Emphasis"/>
        </w:rPr>
        <w:t>recognized</w:t>
      </w:r>
      <w:r w:rsidRPr="00A010B5">
        <w:rPr>
          <w:u w:val="single"/>
        </w:rPr>
        <w:t xml:space="preserve"> as an </w:t>
      </w:r>
      <w:r w:rsidRPr="00A010B5">
        <w:rPr>
          <w:rStyle w:val="Emphasis"/>
        </w:rPr>
        <w:t>essential</w:t>
      </w:r>
      <w:r w:rsidRPr="00A010B5">
        <w:rPr>
          <w:u w:val="single"/>
        </w:rPr>
        <w:t xml:space="preserve"> </w:t>
      </w:r>
      <w:r w:rsidRPr="00A010B5">
        <w:rPr>
          <w:rStyle w:val="Emphasis"/>
        </w:rPr>
        <w:t>means</w:t>
      </w:r>
      <w:r w:rsidRPr="00A010B5">
        <w:rPr>
          <w:u w:val="single"/>
        </w:rPr>
        <w:t xml:space="preserve"> through which workers further and defend their interests</w:t>
      </w:r>
      <w:r w:rsidRPr="00A010B5">
        <w:rPr>
          <w:sz w:val="16"/>
        </w:rPr>
        <w:t xml:space="preserve">.119 </w:t>
      </w:r>
      <w:r w:rsidRPr="00A010B5">
        <w:rPr>
          <w:u w:val="single"/>
        </w:rPr>
        <w:t xml:space="preserve">Article 8 declares that </w:t>
      </w:r>
      <w:r w:rsidRPr="00A010B5">
        <w:rPr>
          <w:rStyle w:val="Emphasis"/>
        </w:rPr>
        <w:t>no</w:t>
      </w:r>
      <w:r w:rsidRPr="00A010B5">
        <w:rPr>
          <w:u w:val="single"/>
        </w:rPr>
        <w:t xml:space="preserve"> </w:t>
      </w:r>
      <w:r w:rsidRPr="00A010B5">
        <w:rPr>
          <w:rStyle w:val="Emphasis"/>
        </w:rPr>
        <w:t>national</w:t>
      </w:r>
      <w:r w:rsidRPr="00A010B5">
        <w:rPr>
          <w:u w:val="single"/>
        </w:rPr>
        <w:t xml:space="preserve"> </w:t>
      </w:r>
      <w:r w:rsidRPr="00A010B5">
        <w:rPr>
          <w:rStyle w:val="Emphasis"/>
        </w:rPr>
        <w:t>law</w:t>
      </w:r>
      <w:r w:rsidRPr="00A010B5">
        <w:rPr>
          <w:u w:val="single"/>
        </w:rPr>
        <w:t xml:space="preserve"> may </w:t>
      </w:r>
      <w:r w:rsidRPr="00A010B5">
        <w:rPr>
          <w:rStyle w:val="Emphasis"/>
        </w:rPr>
        <w:t>impair</w:t>
      </w:r>
      <w:r w:rsidRPr="00A010B5">
        <w:rPr>
          <w:u w:val="single"/>
        </w:rPr>
        <w:t xml:space="preserve"> </w:t>
      </w:r>
      <w:r w:rsidRPr="00A010B5">
        <w:rPr>
          <w:rStyle w:val="Emphasis"/>
        </w:rPr>
        <w:t>the</w:t>
      </w:r>
      <w:r w:rsidRPr="00A010B5">
        <w:rPr>
          <w:u w:val="single"/>
        </w:rPr>
        <w:t xml:space="preserve"> </w:t>
      </w:r>
      <w:r w:rsidRPr="00A010B5">
        <w:rPr>
          <w:rStyle w:val="Emphasis"/>
        </w:rPr>
        <w:t>guarantees</w:t>
      </w:r>
      <w:r w:rsidRPr="00A010B5">
        <w:rPr>
          <w:u w:val="single"/>
        </w:rPr>
        <w:t xml:space="preserve"> of</w:t>
      </w:r>
      <w:r w:rsidRPr="0057035A">
        <w:rPr>
          <w:u w:val="single"/>
        </w:rPr>
        <w:t xml:space="preserve"> the Convention</w:t>
      </w:r>
      <w:r w:rsidRPr="00C636F5">
        <w:rPr>
          <w:sz w:val="16"/>
        </w:rPr>
        <w:t xml:space="preserve">.120 Because </w:t>
      </w:r>
      <w:r w:rsidRPr="0057035A">
        <w:rPr>
          <w:u w:val="single"/>
        </w:rPr>
        <w:t xml:space="preserve">strike action falls under the </w:t>
      </w:r>
      <w:r w:rsidRPr="00B41300">
        <w:rPr>
          <w:rStyle w:val="Emphasis"/>
        </w:rPr>
        <w:t>activities</w:t>
      </w:r>
      <w:r w:rsidRPr="0057035A">
        <w:rPr>
          <w:u w:val="single"/>
        </w:rPr>
        <w:t xml:space="preserve"> protected by Article 3, which are aimed at </w:t>
      </w:r>
      <w:r w:rsidRPr="00B41300">
        <w:rPr>
          <w:rStyle w:val="Emphasis"/>
        </w:rPr>
        <w:t>furthering</w:t>
      </w:r>
      <w:r w:rsidRPr="0057035A">
        <w:rPr>
          <w:u w:val="single"/>
        </w:rPr>
        <w:t xml:space="preserve"> and </w:t>
      </w:r>
      <w:r w:rsidRPr="00B41300">
        <w:rPr>
          <w:rStyle w:val="Emphasis"/>
        </w:rPr>
        <w:t>defending</w:t>
      </w:r>
      <w:r w:rsidRPr="0057035A">
        <w:rPr>
          <w:u w:val="single"/>
        </w:rPr>
        <w:t xml:space="preserve"> </w:t>
      </w:r>
      <w:r w:rsidRPr="00B41300">
        <w:rPr>
          <w:rStyle w:val="Emphasis"/>
        </w:rPr>
        <w:t>workers’</w:t>
      </w:r>
      <w:r w:rsidRPr="0057035A">
        <w:rPr>
          <w:u w:val="single"/>
        </w:rPr>
        <w:t xml:space="preserve"> </w:t>
      </w:r>
      <w:r w:rsidRPr="00B41300">
        <w:rPr>
          <w:rStyle w:val="Emphasis"/>
        </w:rPr>
        <w:t>interests</w:t>
      </w:r>
      <w:r w:rsidRPr="0057035A">
        <w:rPr>
          <w:u w:val="single"/>
        </w:rPr>
        <w:t xml:space="preserve">, limitations on the right to </w:t>
      </w:r>
      <w:r w:rsidRPr="00B41300">
        <w:rPr>
          <w:rStyle w:val="Emphasis"/>
        </w:rPr>
        <w:t>strike</w:t>
      </w:r>
      <w:r w:rsidRPr="0057035A">
        <w:rPr>
          <w:u w:val="single"/>
        </w:rPr>
        <w:t xml:space="preserve"> may contravene Conventions 87 and 98.</w:t>
      </w:r>
      <w:r w:rsidRPr="00C636F5">
        <w:rPr>
          <w:sz w:val="16"/>
        </w:rPr>
        <w:t>121 This subsection addresses the lawful practice of hiring of permanent replacements for striking workers in the United States as it relates to ILO principles.</w:t>
      </w:r>
    </w:p>
    <w:p w14:paraId="280F407C" w14:textId="77777777" w:rsidR="000700A8" w:rsidRPr="00C636F5" w:rsidRDefault="000700A8" w:rsidP="000700A8">
      <w:pPr>
        <w:rPr>
          <w:sz w:val="16"/>
        </w:rPr>
      </w:pPr>
      <w:r w:rsidRPr="00C636F5">
        <w:rPr>
          <w:sz w:val="16"/>
        </w:rPr>
        <w:t>1. The Use of Permanent Strike Replacements Reduces the ‘Right’ to Strike to the Unprotected ‘Freedom’ to Strike</w:t>
      </w:r>
    </w:p>
    <w:p w14:paraId="6C298D04" w14:textId="77777777" w:rsidR="000700A8" w:rsidRPr="00C636F5" w:rsidRDefault="000700A8" w:rsidP="000700A8">
      <w:pPr>
        <w:rPr>
          <w:sz w:val="16"/>
        </w:rPr>
      </w:pPr>
      <w:r w:rsidRPr="00C636F5">
        <w:rPr>
          <w:sz w:val="16"/>
        </w:rPr>
        <w:t>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w:t>
      </w:r>
      <w:proofErr w:type="gramStart"/>
      <w:r w:rsidRPr="00C636F5">
        <w:rPr>
          <w:sz w:val="16"/>
        </w:rPr>
        <w:t>123 in reality, enforcement</w:t>
      </w:r>
      <w:proofErr w:type="gramEnd"/>
      <w:r w:rsidRPr="00C636F5">
        <w:rPr>
          <w:sz w:val="16"/>
        </w:rPr>
        <w:t xml:space="preserve"> of the NLRA falls short of its goals and departs from international norms, which afford the right to strike fundamental status.124</w:t>
      </w:r>
    </w:p>
    <w:p w14:paraId="1113C698" w14:textId="77777777" w:rsidR="000700A8" w:rsidRPr="00C636F5" w:rsidRDefault="000700A8" w:rsidP="000700A8">
      <w:pPr>
        <w:rPr>
          <w:sz w:val="16"/>
        </w:rPr>
      </w:pPr>
      <w:r w:rsidRPr="00C636F5">
        <w:rPr>
          <w:sz w:val="16"/>
        </w:rPr>
        <w:t xml:space="preserve">The Mackay </w:t>
      </w:r>
      <w:r w:rsidRPr="000F411A">
        <w:rPr>
          <w:sz w:val="16"/>
        </w:rPr>
        <w:t xml:space="preserve">doctrine, </w:t>
      </w:r>
      <w:r w:rsidRPr="000F411A">
        <w:rPr>
          <w:u w:val="single"/>
        </w:rPr>
        <w:t xml:space="preserve">permitting </w:t>
      </w:r>
      <w:r w:rsidRPr="000F411A">
        <w:rPr>
          <w:rStyle w:val="Emphasis"/>
        </w:rPr>
        <w:t>permanent</w:t>
      </w:r>
      <w:r w:rsidRPr="000F411A">
        <w:rPr>
          <w:u w:val="single"/>
        </w:rPr>
        <w:t xml:space="preserve"> </w:t>
      </w:r>
      <w:r w:rsidRPr="000F411A">
        <w:rPr>
          <w:rStyle w:val="Emphasis"/>
        </w:rPr>
        <w:t>replacement</w:t>
      </w:r>
      <w:r w:rsidRPr="000F411A">
        <w:rPr>
          <w:u w:val="single"/>
        </w:rPr>
        <w:t xml:space="preserve"> of strikers renders the </w:t>
      </w:r>
      <w:r w:rsidRPr="000F411A">
        <w:rPr>
          <w:rStyle w:val="Emphasis"/>
        </w:rPr>
        <w:t>right</w:t>
      </w:r>
      <w:r w:rsidRPr="000F411A">
        <w:rPr>
          <w:u w:val="single"/>
        </w:rPr>
        <w:t xml:space="preserve"> a </w:t>
      </w:r>
      <w:r w:rsidRPr="000F411A">
        <w:rPr>
          <w:rStyle w:val="Emphasis"/>
        </w:rPr>
        <w:t>mere</w:t>
      </w:r>
      <w:r w:rsidRPr="000F411A">
        <w:rPr>
          <w:u w:val="single"/>
        </w:rPr>
        <w:t xml:space="preserve"> </w:t>
      </w:r>
      <w:r w:rsidRPr="000F411A">
        <w:rPr>
          <w:rStyle w:val="Emphasis"/>
        </w:rPr>
        <w:t>privilege</w:t>
      </w:r>
      <w:r w:rsidRPr="000F411A">
        <w:rPr>
          <w:sz w:val="16"/>
        </w:rPr>
        <w:t xml:space="preserve">, </w:t>
      </w:r>
      <w:r w:rsidRPr="000F411A">
        <w:rPr>
          <w:u w:val="single"/>
        </w:rPr>
        <w:t xml:space="preserve">or </w:t>
      </w:r>
      <w:r w:rsidRPr="000F411A">
        <w:rPr>
          <w:rStyle w:val="Emphasis"/>
        </w:rPr>
        <w:t>freedom</w:t>
      </w:r>
      <w:r w:rsidRPr="000F411A">
        <w:rPr>
          <w:sz w:val="16"/>
        </w:rPr>
        <w:t xml:space="preserve">, </w:t>
      </w:r>
      <w:r w:rsidRPr="000F411A">
        <w:rPr>
          <w:u w:val="single"/>
        </w:rPr>
        <w:t>because it</w:t>
      </w:r>
      <w:r w:rsidRPr="00C636F5">
        <w:rPr>
          <w:u w:val="single"/>
        </w:rPr>
        <w:t xml:space="preserve"> removes </w:t>
      </w:r>
      <w:r w:rsidRPr="00B41300">
        <w:rPr>
          <w:rStyle w:val="Emphasis"/>
        </w:rPr>
        <w:t>meaningful</w:t>
      </w:r>
      <w:r w:rsidRPr="00C636F5">
        <w:rPr>
          <w:u w:val="single"/>
        </w:rPr>
        <w:t xml:space="preserve"> </w:t>
      </w:r>
      <w:r w:rsidRPr="00B41300">
        <w:rPr>
          <w:rStyle w:val="Emphasis"/>
        </w:rPr>
        <w:t>protection</w:t>
      </w:r>
      <w:r w:rsidRPr="00C636F5">
        <w:rPr>
          <w:u w:val="single"/>
        </w:rPr>
        <w:t xml:space="preserve"> of the </w:t>
      </w:r>
      <w:r w:rsidRPr="00B41300">
        <w:rPr>
          <w:rStyle w:val="Emphasis"/>
        </w:rPr>
        <w:t>right</w:t>
      </w:r>
      <w:r w:rsidRPr="00C636F5">
        <w:rPr>
          <w:u w:val="single"/>
        </w:rPr>
        <w:t xml:space="preserve"> by stripping employers of a duty to refrain from interference with striking</w:t>
      </w:r>
      <w:r w:rsidRPr="00C636F5">
        <w:rPr>
          <w:sz w:val="16"/>
        </w:rPr>
        <w:t xml:space="preserve">.125 Wesley </w:t>
      </w:r>
      <w:proofErr w:type="spellStart"/>
      <w:r w:rsidRPr="00C636F5">
        <w:rPr>
          <w:sz w:val="16"/>
        </w:rPr>
        <w:t>Hohfeld’s</w:t>
      </w:r>
      <w:proofErr w:type="spellEnd"/>
      <w:r w:rsidRPr="00C636F5">
        <w:rPr>
          <w:sz w:val="16"/>
        </w:rPr>
        <w:t xml:space="preserve"> famous account of </w:t>
      </w:r>
      <w:r w:rsidRPr="00C636F5">
        <w:rPr>
          <w:u w:val="single"/>
        </w:rPr>
        <w:t xml:space="preserve">legal rights provides a </w:t>
      </w:r>
      <w:r w:rsidRPr="00B41300">
        <w:rPr>
          <w:rStyle w:val="Emphasis"/>
        </w:rPr>
        <w:t>useful</w:t>
      </w:r>
      <w:r w:rsidRPr="00C636F5">
        <w:rPr>
          <w:u w:val="single"/>
        </w:rPr>
        <w:t xml:space="preserve"> </w:t>
      </w:r>
      <w:r w:rsidRPr="00B41300">
        <w:rPr>
          <w:rStyle w:val="Emphasis"/>
        </w:rPr>
        <w:t>analytical</w:t>
      </w:r>
      <w:r w:rsidRPr="00C636F5">
        <w:rPr>
          <w:u w:val="single"/>
        </w:rPr>
        <w:t xml:space="preserve"> </w:t>
      </w:r>
      <w:r w:rsidRPr="00B41300">
        <w:rPr>
          <w:rStyle w:val="Emphasis"/>
        </w:rPr>
        <w:t>framework</w:t>
      </w:r>
      <w:r w:rsidRPr="00C636F5">
        <w:rPr>
          <w:u w:val="single"/>
        </w:rPr>
        <w:t xml:space="preserve"> for distinguishing between the colloquial uses of the “rights” and their implications</w:t>
      </w:r>
      <w:r w:rsidRPr="00C636F5">
        <w:rPr>
          <w:sz w:val="16"/>
        </w:rPr>
        <w:t xml:space="preserve">.126 Under this framework, </w:t>
      </w:r>
      <w:r w:rsidRPr="00EF58C5">
        <w:rPr>
          <w:highlight w:val="green"/>
          <w:u w:val="single"/>
        </w:rPr>
        <w:t xml:space="preserve">rights are </w:t>
      </w:r>
      <w:r w:rsidRPr="00B41300">
        <w:rPr>
          <w:rStyle w:val="Emphasis"/>
          <w:highlight w:val="green"/>
        </w:rPr>
        <w:t>distinguished</w:t>
      </w:r>
      <w:r w:rsidRPr="00EF58C5">
        <w:rPr>
          <w:highlight w:val="green"/>
          <w:u w:val="single"/>
        </w:rPr>
        <w:t xml:space="preserve"> from</w:t>
      </w:r>
      <w:r w:rsidRPr="00C636F5">
        <w:rPr>
          <w:u w:val="single"/>
        </w:rPr>
        <w:t xml:space="preserve"> what he calls </w:t>
      </w:r>
      <w:r w:rsidRPr="00B41300">
        <w:rPr>
          <w:rStyle w:val="Emphasis"/>
        </w:rPr>
        <w:t>privileges</w:t>
      </w:r>
      <w:r w:rsidRPr="00C636F5">
        <w:rPr>
          <w:u w:val="single"/>
        </w:rPr>
        <w:t xml:space="preserve">, or </w:t>
      </w:r>
      <w:r w:rsidRPr="00B41300">
        <w:rPr>
          <w:rStyle w:val="Emphasis"/>
          <w:highlight w:val="green"/>
        </w:rPr>
        <w:t>freedoms</w:t>
      </w:r>
      <w:r w:rsidRPr="00C636F5">
        <w:rPr>
          <w:u w:val="single"/>
        </w:rPr>
        <w:t xml:space="preserve">, </w:t>
      </w:r>
      <w:r w:rsidRPr="00EF58C5">
        <w:rPr>
          <w:highlight w:val="green"/>
          <w:u w:val="single"/>
        </w:rPr>
        <w:t xml:space="preserve">by </w:t>
      </w:r>
      <w:r w:rsidRPr="000F411A">
        <w:rPr>
          <w:u w:val="single"/>
        </w:rPr>
        <w:t xml:space="preserve">the </w:t>
      </w:r>
      <w:r w:rsidRPr="00B41300">
        <w:rPr>
          <w:rStyle w:val="Emphasis"/>
          <w:highlight w:val="green"/>
        </w:rPr>
        <w:t>existence</w:t>
      </w:r>
      <w:r w:rsidRPr="00C636F5">
        <w:rPr>
          <w:u w:val="single"/>
        </w:rPr>
        <w:t xml:space="preserve"> or inexistence </w:t>
      </w:r>
      <w:r w:rsidRPr="00EF58C5">
        <w:rPr>
          <w:highlight w:val="green"/>
          <w:u w:val="single"/>
        </w:rPr>
        <w:t xml:space="preserve">of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C636F5">
        <w:rPr>
          <w:u w:val="single"/>
        </w:rPr>
        <w:t xml:space="preserve">. All </w:t>
      </w:r>
      <w:r w:rsidRPr="00EF58C5">
        <w:rPr>
          <w:highlight w:val="green"/>
          <w:u w:val="single"/>
        </w:rPr>
        <w:t xml:space="preserve">rights have a </w:t>
      </w:r>
      <w:r w:rsidRPr="00B41300">
        <w:rPr>
          <w:rStyle w:val="Emphasis"/>
          <w:highlight w:val="green"/>
        </w:rPr>
        <w:t>corresponding</w:t>
      </w:r>
      <w:r w:rsidRPr="00EF58C5">
        <w:rPr>
          <w:highlight w:val="green"/>
          <w:u w:val="single"/>
        </w:rPr>
        <w:t xml:space="preserve"> </w:t>
      </w:r>
      <w:r w:rsidRPr="00B41300">
        <w:rPr>
          <w:rStyle w:val="Emphasis"/>
          <w:highlight w:val="green"/>
        </w:rPr>
        <w:t>duty</w:t>
      </w:r>
      <w:r w:rsidRPr="000F411A">
        <w:rPr>
          <w:u w:val="single"/>
        </w:rPr>
        <w:t xml:space="preserve">, or a legal </w:t>
      </w:r>
      <w:r w:rsidRPr="000F411A">
        <w:rPr>
          <w:rStyle w:val="Emphasis"/>
        </w:rPr>
        <w:t>obligation</w:t>
      </w:r>
      <w:r w:rsidRPr="000F411A">
        <w:rPr>
          <w:u w:val="single"/>
        </w:rPr>
        <w:t xml:space="preserve"> </w:t>
      </w:r>
      <w:r w:rsidRPr="00EF58C5">
        <w:rPr>
          <w:highlight w:val="green"/>
          <w:u w:val="single"/>
        </w:rPr>
        <w:t>to respect</w:t>
      </w:r>
      <w:r w:rsidRPr="00C636F5">
        <w:rPr>
          <w:u w:val="single"/>
        </w:rPr>
        <w:t xml:space="preserve"> the </w:t>
      </w:r>
      <w:r w:rsidRPr="000F411A">
        <w:rPr>
          <w:rStyle w:val="Emphasis"/>
        </w:rPr>
        <w:t>legal</w:t>
      </w:r>
      <w:r w:rsidRPr="000F411A">
        <w:rPr>
          <w:u w:val="single"/>
        </w:rPr>
        <w:t xml:space="preserve"> </w:t>
      </w:r>
      <w:r w:rsidRPr="00B41300">
        <w:rPr>
          <w:rStyle w:val="Emphasis"/>
          <w:highlight w:val="green"/>
        </w:rPr>
        <w:t>interest</w:t>
      </w:r>
      <w:r w:rsidRPr="00EF58C5">
        <w:rPr>
          <w:highlight w:val="green"/>
          <w:u w:val="single"/>
        </w:rPr>
        <w:t xml:space="preserve"> of</w:t>
      </w:r>
      <w:r w:rsidRPr="00C636F5">
        <w:rPr>
          <w:u w:val="single"/>
        </w:rPr>
        <w:t xml:space="preserve"> the </w:t>
      </w:r>
      <w:r w:rsidRPr="00EF58C5">
        <w:rPr>
          <w:highlight w:val="green"/>
          <w:u w:val="single"/>
        </w:rPr>
        <w:t xml:space="preserve">right-holder and </w:t>
      </w:r>
      <w:r w:rsidRPr="00B41300">
        <w:rPr>
          <w:rStyle w:val="Emphasis"/>
          <w:highlight w:val="green"/>
        </w:rPr>
        <w:t>refrain</w:t>
      </w:r>
      <w:r w:rsidRPr="00EF58C5">
        <w:rPr>
          <w:highlight w:val="green"/>
          <w:u w:val="single"/>
        </w:rPr>
        <w:t xml:space="preserve"> from </w:t>
      </w:r>
      <w:r w:rsidRPr="00B41300">
        <w:rPr>
          <w:rStyle w:val="Emphasis"/>
          <w:highlight w:val="green"/>
        </w:rPr>
        <w:t>interfering</w:t>
      </w:r>
      <w:r w:rsidRPr="00C636F5">
        <w:rPr>
          <w:sz w:val="16"/>
        </w:rPr>
        <w:t xml:space="preserve"> with it.127 In the example of the right to strike, </w:t>
      </w:r>
      <w:r w:rsidRPr="00C636F5">
        <w:rPr>
          <w:u w:val="single"/>
        </w:rPr>
        <w:t>the correlative is the employer’s duty to not interfere with the employees’ right</w:t>
      </w:r>
      <w:r w:rsidRPr="00C636F5">
        <w:rPr>
          <w:sz w:val="16"/>
        </w:rPr>
        <w:t xml:space="preserve">.128 On the other hand, </w:t>
      </w:r>
      <w:r w:rsidRPr="00C636F5">
        <w:rPr>
          <w:u w:val="single"/>
        </w:rPr>
        <w:t>a ‘freedom’ is the liberty to act, but without the imposition of a duty upon others</w:t>
      </w:r>
      <w:r w:rsidRPr="00C636F5">
        <w:rPr>
          <w:sz w:val="16"/>
        </w:rPr>
        <w:t>.129 When one has the freedom to act, others simply do not have a right to prevent her from acting.130 In the strike context, if employees enjoy the freedom to strike, an employer does not have the right to stop the employees from striking, but does not have a duty to not interfere with the act of striking.131</w:t>
      </w:r>
    </w:p>
    <w:p w14:paraId="3EB67DAD" w14:textId="77777777" w:rsidR="000700A8" w:rsidRPr="00C636F5" w:rsidRDefault="000700A8" w:rsidP="000700A8">
      <w:pPr>
        <w:rPr>
          <w:sz w:val="16"/>
        </w:rPr>
      </w:pPr>
      <w:r w:rsidRPr="00C636F5">
        <w:rPr>
          <w:sz w:val="16"/>
        </w:rPr>
        <w:t xml:space="preserve">In establishing the Mackay permanent strike </w:t>
      </w:r>
      <w:r w:rsidRPr="00A010B5">
        <w:rPr>
          <w:sz w:val="16"/>
        </w:rPr>
        <w:t xml:space="preserve">replacement Doctrine, </w:t>
      </w:r>
      <w:r w:rsidRPr="00A010B5">
        <w:rPr>
          <w:u w:val="single"/>
        </w:rPr>
        <w:t>the Supreme Court reasoned that the ‘</w:t>
      </w:r>
      <w:r w:rsidRPr="00A010B5">
        <w:rPr>
          <w:rStyle w:val="Emphasis"/>
        </w:rPr>
        <w:t>right’</w:t>
      </w:r>
      <w:r w:rsidRPr="00A010B5">
        <w:rPr>
          <w:u w:val="single"/>
        </w:rPr>
        <w:t xml:space="preserve"> to strike does not </w:t>
      </w:r>
      <w:r w:rsidRPr="00A010B5">
        <w:rPr>
          <w:rStyle w:val="Emphasis"/>
        </w:rPr>
        <w:t>destroy</w:t>
      </w:r>
      <w:r w:rsidRPr="00A010B5">
        <w:rPr>
          <w:u w:val="single"/>
        </w:rPr>
        <w:t xml:space="preserve"> an employer’s right to </w:t>
      </w:r>
      <w:r w:rsidRPr="00A010B5">
        <w:rPr>
          <w:rStyle w:val="Emphasis"/>
        </w:rPr>
        <w:t>protect</w:t>
      </w:r>
      <w:r w:rsidRPr="00A010B5">
        <w:rPr>
          <w:u w:val="single"/>
        </w:rPr>
        <w:t xml:space="preserve"> and </w:t>
      </w:r>
      <w:r w:rsidRPr="00A010B5">
        <w:rPr>
          <w:rStyle w:val="Emphasis"/>
        </w:rPr>
        <w:t>continue</w:t>
      </w:r>
      <w:r w:rsidRPr="00A010B5">
        <w:rPr>
          <w:u w:val="single"/>
        </w:rPr>
        <w:t xml:space="preserve"> </w:t>
      </w:r>
      <w:r w:rsidRPr="00A010B5">
        <w:rPr>
          <w:rStyle w:val="Emphasis"/>
        </w:rPr>
        <w:t>business</w:t>
      </w:r>
      <w:r w:rsidRPr="00A010B5">
        <w:rPr>
          <w:sz w:val="16"/>
        </w:rPr>
        <w:t xml:space="preserve"> by filling the vacancies of the strikers.132 In so holding, </w:t>
      </w:r>
      <w:r w:rsidRPr="00A010B5">
        <w:rPr>
          <w:u w:val="single"/>
        </w:rPr>
        <w:t>the Court actually transformed the ‘</w:t>
      </w:r>
      <w:r w:rsidRPr="00A010B5">
        <w:rPr>
          <w:rStyle w:val="Emphasis"/>
        </w:rPr>
        <w:t>right’</w:t>
      </w:r>
      <w:r w:rsidRPr="00A010B5">
        <w:rPr>
          <w:u w:val="single"/>
        </w:rPr>
        <w:t xml:space="preserve"> to strike it into the ‘</w:t>
      </w:r>
      <w:r w:rsidRPr="00A010B5">
        <w:rPr>
          <w:rStyle w:val="Emphasis"/>
        </w:rPr>
        <w:t>freedom’</w:t>
      </w:r>
      <w:r w:rsidRPr="00A010B5">
        <w:rPr>
          <w:u w:val="single"/>
        </w:rPr>
        <w:t xml:space="preserve"> to strike by removing a </w:t>
      </w:r>
      <w:r w:rsidRPr="00A010B5">
        <w:rPr>
          <w:rStyle w:val="Emphasis"/>
        </w:rPr>
        <w:t>corresponding</w:t>
      </w:r>
      <w:r w:rsidRPr="00A010B5">
        <w:rPr>
          <w:u w:val="single"/>
        </w:rPr>
        <w:t xml:space="preserve"> </w:t>
      </w:r>
      <w:r w:rsidRPr="00A010B5">
        <w:rPr>
          <w:rStyle w:val="Emphasis"/>
        </w:rPr>
        <w:t>affirmative</w:t>
      </w:r>
      <w:r w:rsidRPr="00A010B5">
        <w:rPr>
          <w:u w:val="single"/>
        </w:rPr>
        <w:t xml:space="preserve"> </w:t>
      </w:r>
      <w:r w:rsidRPr="00A010B5">
        <w:rPr>
          <w:rStyle w:val="Emphasis"/>
        </w:rPr>
        <w:t>duty</w:t>
      </w:r>
      <w:r w:rsidRPr="00A010B5">
        <w:rPr>
          <w:sz w:val="16"/>
        </w:rPr>
        <w:t xml:space="preserve"> not to interfere with the exercise of the right from the employer.133 The hire of permanent replacements interferes with strike action by inflicting substantial</w:t>
      </w:r>
      <w:r w:rsidRPr="00C636F5">
        <w:rPr>
          <w:sz w:val="16"/>
        </w:rPr>
        <w:t xml:space="preserve"> repercussions upon the employees that undertake the action, loss of employment opportunities.134</w:t>
      </w:r>
    </w:p>
    <w:p w14:paraId="7A00221F" w14:textId="77777777" w:rsidR="000700A8" w:rsidRPr="00C636F5" w:rsidRDefault="000700A8" w:rsidP="000700A8">
      <w:pPr>
        <w:rPr>
          <w:sz w:val="16"/>
        </w:rPr>
      </w:pPr>
      <w:r w:rsidRPr="00C636F5">
        <w:rPr>
          <w:sz w:val="16"/>
        </w:rPr>
        <w:t xml:space="preserve">The </w:t>
      </w:r>
      <w:r w:rsidRPr="00C636F5">
        <w:rPr>
          <w:u w:val="single"/>
        </w:rPr>
        <w:t xml:space="preserve">Mackay </w:t>
      </w:r>
      <w:r w:rsidRPr="00B41300">
        <w:rPr>
          <w:rStyle w:val="Emphasis"/>
        </w:rPr>
        <w:t>doctrine</w:t>
      </w:r>
      <w:r w:rsidRPr="00C636F5">
        <w:rPr>
          <w:u w:val="single"/>
        </w:rPr>
        <w:t xml:space="preserve"> forces an </w:t>
      </w:r>
      <w:r w:rsidRPr="00B41300">
        <w:rPr>
          <w:rStyle w:val="Emphasis"/>
          <w:highlight w:val="green"/>
        </w:rPr>
        <w:t>employee</w:t>
      </w:r>
      <w:r w:rsidRPr="00C636F5">
        <w:rPr>
          <w:u w:val="single"/>
        </w:rPr>
        <w:t xml:space="preserve"> to </w:t>
      </w:r>
      <w:r w:rsidRPr="00B41300">
        <w:rPr>
          <w:rStyle w:val="Emphasis"/>
        </w:rPr>
        <w:t>choose</w:t>
      </w:r>
      <w:r w:rsidRPr="00C636F5">
        <w:rPr>
          <w:u w:val="single"/>
        </w:rPr>
        <w:t xml:space="preserve"> </w:t>
      </w:r>
      <w:r w:rsidRPr="00B41300">
        <w:rPr>
          <w:rStyle w:val="Emphasis"/>
        </w:rPr>
        <w:t>to</w:t>
      </w:r>
      <w:r w:rsidRPr="00C636F5">
        <w:rPr>
          <w:u w:val="single"/>
        </w:rPr>
        <w:t xml:space="preserve"> </w:t>
      </w:r>
      <w:r w:rsidRPr="00B41300">
        <w:rPr>
          <w:rStyle w:val="Emphasis"/>
        </w:rPr>
        <w:t>strike</w:t>
      </w:r>
      <w:r w:rsidRPr="00C636F5">
        <w:rPr>
          <w:sz w:val="16"/>
        </w:rPr>
        <w:t>—</w:t>
      </w:r>
      <w:r w:rsidRPr="00C636F5">
        <w:rPr>
          <w:u w:val="single"/>
        </w:rPr>
        <w:t xml:space="preserve">at the </w:t>
      </w:r>
      <w:r w:rsidRPr="00EF58C5">
        <w:rPr>
          <w:highlight w:val="green"/>
          <w:u w:val="single"/>
        </w:rPr>
        <w:t>risk</w:t>
      </w:r>
      <w:r w:rsidRPr="00C636F5">
        <w:rPr>
          <w:u w:val="single"/>
        </w:rPr>
        <w:t xml:space="preserve"> of </w:t>
      </w:r>
      <w:r w:rsidRPr="00B41300">
        <w:rPr>
          <w:highlight w:val="green"/>
          <w:u w:val="single"/>
        </w:rPr>
        <w:t xml:space="preserve">losing </w:t>
      </w:r>
      <w:r w:rsidRPr="000F411A">
        <w:rPr>
          <w:u w:val="single"/>
        </w:rPr>
        <w:t>the</w:t>
      </w:r>
      <w:r w:rsidRPr="00C636F5">
        <w:rPr>
          <w:u w:val="single"/>
        </w:rPr>
        <w:t xml:space="preserve"> very </w:t>
      </w:r>
      <w:r w:rsidRPr="00B41300">
        <w:rPr>
          <w:rStyle w:val="Emphasis"/>
          <w:highlight w:val="green"/>
        </w:rPr>
        <w:t>job</w:t>
      </w:r>
      <w:r w:rsidRPr="00C636F5">
        <w:rPr>
          <w:u w:val="single"/>
        </w:rPr>
        <w:t xml:space="preserve"> that is the object of the </w:t>
      </w:r>
      <w:r w:rsidRPr="00B41300">
        <w:rPr>
          <w:rStyle w:val="Emphasis"/>
        </w:rPr>
        <w:t>gains</w:t>
      </w:r>
      <w:r w:rsidRPr="00C636F5">
        <w:rPr>
          <w:u w:val="single"/>
        </w:rPr>
        <w:t xml:space="preserve"> and </w:t>
      </w:r>
      <w:r w:rsidRPr="00B41300">
        <w:rPr>
          <w:rStyle w:val="Emphasis"/>
        </w:rPr>
        <w:t>benefits</w:t>
      </w:r>
      <w:r w:rsidRPr="00C636F5">
        <w:rPr>
          <w:u w:val="single"/>
        </w:rPr>
        <w:t xml:space="preserve"> sought</w:t>
      </w:r>
      <w:r w:rsidRPr="00C636F5">
        <w:rPr>
          <w:sz w:val="16"/>
        </w:rPr>
        <w:t xml:space="preserve">— </w:t>
      </w:r>
      <w:r w:rsidRPr="00B41300">
        <w:rPr>
          <w:highlight w:val="green"/>
          <w:u w:val="single"/>
        </w:rPr>
        <w:t xml:space="preserve">rendering the </w:t>
      </w:r>
      <w:r w:rsidRPr="00B41300">
        <w:rPr>
          <w:rStyle w:val="Emphasis"/>
          <w:highlight w:val="green"/>
        </w:rPr>
        <w:t>act</w:t>
      </w:r>
      <w:r w:rsidRPr="00C636F5">
        <w:rPr>
          <w:u w:val="single"/>
        </w:rPr>
        <w:t xml:space="preserve"> </w:t>
      </w:r>
      <w:r w:rsidRPr="00B41300">
        <w:rPr>
          <w:rStyle w:val="Emphasis"/>
        </w:rPr>
        <w:t>virtually</w:t>
      </w:r>
      <w:r w:rsidRPr="00C636F5">
        <w:rPr>
          <w:u w:val="single"/>
        </w:rPr>
        <w:t xml:space="preserve"> </w:t>
      </w:r>
      <w:r w:rsidRPr="00B41300">
        <w:rPr>
          <w:rStyle w:val="Emphasis"/>
          <w:highlight w:val="green"/>
        </w:rPr>
        <w:t>useless</w:t>
      </w:r>
      <w:r w:rsidRPr="00C636F5">
        <w:rPr>
          <w:sz w:val="16"/>
        </w:rPr>
        <w:t xml:space="preserve">.135 </w:t>
      </w:r>
      <w:r w:rsidRPr="00C636F5">
        <w:rPr>
          <w:u w:val="single"/>
        </w:rPr>
        <w:t xml:space="preserve">The threat of being permanently replaced has, in fact, </w:t>
      </w:r>
      <w:r w:rsidRPr="00B41300">
        <w:rPr>
          <w:rStyle w:val="Emphasis"/>
        </w:rPr>
        <w:t>discouraged</w:t>
      </w:r>
      <w:r w:rsidRPr="00C636F5">
        <w:rPr>
          <w:u w:val="single"/>
        </w:rPr>
        <w:t xml:space="preserve"> </w:t>
      </w:r>
      <w:r w:rsidRPr="00B41300">
        <w:rPr>
          <w:rStyle w:val="Emphasis"/>
        </w:rPr>
        <w:t>workers</w:t>
      </w:r>
      <w:r w:rsidRPr="00C636F5">
        <w:rPr>
          <w:u w:val="single"/>
        </w:rPr>
        <w:t xml:space="preserve"> from </w:t>
      </w:r>
      <w:r w:rsidRPr="00B41300">
        <w:rPr>
          <w:rStyle w:val="Emphasis"/>
        </w:rPr>
        <w:t>exercising</w:t>
      </w:r>
      <w:r w:rsidRPr="00C636F5">
        <w:rPr>
          <w:u w:val="single"/>
        </w:rPr>
        <w:t xml:space="preserve"> their ‘right’ to strike</w:t>
      </w:r>
      <w:r w:rsidRPr="00C636F5">
        <w:rPr>
          <w:sz w:val="16"/>
        </w:rPr>
        <w:t>.136</w:t>
      </w:r>
    </w:p>
    <w:p w14:paraId="7229FC04" w14:textId="77777777" w:rsidR="000700A8" w:rsidRDefault="000700A8" w:rsidP="000700A8">
      <w:pPr>
        <w:rPr>
          <w:sz w:val="16"/>
        </w:rPr>
      </w:pPr>
      <w:r w:rsidRPr="00A010B5">
        <w:rPr>
          <w:sz w:val="16"/>
        </w:rPr>
        <w:t>Application of the Mackay doctrine produces results that are inconsistent with the NLRA’s provisions regarding protected activity, making the diminution of protection for striking employees even more apparent</w:t>
      </w:r>
      <w:r w:rsidRPr="00C636F5">
        <w:rPr>
          <w:sz w:val="16"/>
        </w:rPr>
        <w:t xml:space="preserve">. </w:t>
      </w:r>
      <w:r w:rsidRPr="00C636F5">
        <w:rPr>
          <w:u w:val="single"/>
        </w:rPr>
        <w:t xml:space="preserve">In recognizing an </w:t>
      </w:r>
      <w:r w:rsidRPr="00B41300">
        <w:rPr>
          <w:rStyle w:val="Emphasis"/>
        </w:rPr>
        <w:t>employer</w:t>
      </w:r>
      <w:r w:rsidRPr="00C636F5">
        <w:rPr>
          <w:u w:val="single"/>
        </w:rPr>
        <w:t xml:space="preserve"> </w:t>
      </w:r>
      <w:r w:rsidRPr="00B41300">
        <w:rPr>
          <w:rStyle w:val="Emphasis"/>
        </w:rPr>
        <w:t>right</w:t>
      </w:r>
      <w:r w:rsidRPr="00C636F5">
        <w:rPr>
          <w:u w:val="single"/>
        </w:rPr>
        <w:t xml:space="preserve"> to hire </w:t>
      </w:r>
      <w:r w:rsidRPr="00B41300">
        <w:rPr>
          <w:rStyle w:val="Emphasis"/>
        </w:rPr>
        <w:t>permanent</w:t>
      </w:r>
      <w:r w:rsidRPr="00C636F5">
        <w:rPr>
          <w:u w:val="single"/>
        </w:rPr>
        <w:t xml:space="preserve"> </w:t>
      </w:r>
      <w:r w:rsidRPr="00B41300">
        <w:rPr>
          <w:rStyle w:val="Emphasis"/>
        </w:rPr>
        <w:t>replacements</w:t>
      </w:r>
      <w:r w:rsidRPr="00C636F5">
        <w:rPr>
          <w:sz w:val="16"/>
        </w:rPr>
        <w:t xml:space="preserve">, </w:t>
      </w:r>
      <w:r w:rsidRPr="00C636F5">
        <w:rPr>
          <w:u w:val="single"/>
        </w:rPr>
        <w:t xml:space="preserve">the Mackay Court created a </w:t>
      </w:r>
      <w:r w:rsidRPr="00B41300">
        <w:rPr>
          <w:rStyle w:val="Emphasis"/>
        </w:rPr>
        <w:t>loophole</w:t>
      </w:r>
      <w:r w:rsidRPr="00C636F5">
        <w:rPr>
          <w:u w:val="single"/>
        </w:rPr>
        <w:t xml:space="preserve"> for employers who otherwise are </w:t>
      </w:r>
      <w:r w:rsidRPr="00B41300">
        <w:rPr>
          <w:rStyle w:val="Emphasis"/>
        </w:rPr>
        <w:t>prohibited</w:t>
      </w:r>
      <w:r w:rsidRPr="00C636F5">
        <w:rPr>
          <w:u w:val="single"/>
        </w:rPr>
        <w:t xml:space="preserve"> from </w:t>
      </w:r>
      <w:r w:rsidRPr="00B41300">
        <w:rPr>
          <w:rStyle w:val="Emphasis"/>
        </w:rPr>
        <w:t>firing</w:t>
      </w:r>
      <w:r w:rsidRPr="00C636F5">
        <w:rPr>
          <w:u w:val="single"/>
        </w:rPr>
        <w:t xml:space="preserve"> </w:t>
      </w:r>
      <w:r w:rsidRPr="00B41300">
        <w:rPr>
          <w:rStyle w:val="Emphasis"/>
        </w:rPr>
        <w:t>striking</w:t>
      </w:r>
      <w:r w:rsidRPr="00C636F5">
        <w:rPr>
          <w:u w:val="single"/>
        </w:rPr>
        <w:t xml:space="preserve"> </w:t>
      </w:r>
      <w:r w:rsidRPr="00B41300">
        <w:rPr>
          <w:rStyle w:val="Emphasis"/>
        </w:rPr>
        <w:t>employees</w:t>
      </w:r>
      <w:r w:rsidRPr="00C636F5">
        <w:rPr>
          <w:sz w:val="16"/>
        </w:rPr>
        <w:t xml:space="preserve"> under the Section 8(a)(3) of the NLRA, </w:t>
      </w:r>
      <w:r w:rsidRPr="00C636F5">
        <w:rPr>
          <w:u w:val="single"/>
        </w:rPr>
        <w:t xml:space="preserve">which proscribes </w:t>
      </w:r>
      <w:r w:rsidRPr="00B41300">
        <w:rPr>
          <w:rStyle w:val="Emphasis"/>
        </w:rPr>
        <w:t>retaliation</w:t>
      </w:r>
      <w:r w:rsidRPr="00C636F5">
        <w:rPr>
          <w:u w:val="single"/>
        </w:rPr>
        <w:t xml:space="preserve"> against employees that engage in </w:t>
      </w:r>
      <w:r w:rsidRPr="00B41300">
        <w:rPr>
          <w:rStyle w:val="Emphasis"/>
        </w:rPr>
        <w:t>protected</w:t>
      </w:r>
      <w:r w:rsidRPr="00C636F5">
        <w:rPr>
          <w:u w:val="single"/>
        </w:rPr>
        <w:t xml:space="preserve"> </w:t>
      </w:r>
      <w:r w:rsidRPr="00B41300">
        <w:rPr>
          <w:rStyle w:val="Emphasis"/>
        </w:rPr>
        <w:t>union</w:t>
      </w:r>
      <w:r w:rsidRPr="00C636F5">
        <w:rPr>
          <w:u w:val="single"/>
        </w:rPr>
        <w:t xml:space="preserve"> </w:t>
      </w:r>
      <w:r w:rsidRPr="00B41300">
        <w:rPr>
          <w:rStyle w:val="Emphasis"/>
        </w:rPr>
        <w:t>activity</w:t>
      </w:r>
      <w:r w:rsidRPr="00C636F5">
        <w:rPr>
          <w:sz w:val="16"/>
        </w:rPr>
        <w:t xml:space="preserve">.137 </w:t>
      </w:r>
      <w:r w:rsidRPr="000F411A">
        <w:rPr>
          <w:u w:val="single"/>
        </w:rPr>
        <w:t xml:space="preserve">While the act of </w:t>
      </w:r>
      <w:r w:rsidRPr="00B41300">
        <w:rPr>
          <w:rStyle w:val="Emphasis"/>
          <w:highlight w:val="green"/>
        </w:rPr>
        <w:t>permanently</w:t>
      </w:r>
      <w:r w:rsidRPr="00B41300">
        <w:rPr>
          <w:highlight w:val="green"/>
          <w:u w:val="single"/>
        </w:rPr>
        <w:t xml:space="preserve"> </w:t>
      </w:r>
      <w:r w:rsidRPr="00B41300">
        <w:rPr>
          <w:rStyle w:val="Emphasis"/>
          <w:highlight w:val="green"/>
        </w:rPr>
        <w:t>replacing</w:t>
      </w:r>
      <w:r w:rsidRPr="00B41300">
        <w:rPr>
          <w:highlight w:val="green"/>
          <w:u w:val="single"/>
        </w:rPr>
        <w:t xml:space="preserve"> </w:t>
      </w:r>
      <w:r w:rsidRPr="00B41300">
        <w:rPr>
          <w:rStyle w:val="Emphasis"/>
          <w:highlight w:val="green"/>
        </w:rPr>
        <w:t>strikers</w:t>
      </w:r>
      <w:r w:rsidRPr="00C636F5">
        <w:rPr>
          <w:u w:val="single"/>
        </w:rPr>
        <w:t xml:space="preserve"> is </w:t>
      </w:r>
      <w:r w:rsidRPr="00B41300">
        <w:rPr>
          <w:rStyle w:val="Emphasis"/>
        </w:rPr>
        <w:t>lawful</w:t>
      </w:r>
      <w:r w:rsidRPr="00C636F5">
        <w:rPr>
          <w:u w:val="single"/>
        </w:rPr>
        <w:t xml:space="preserve">, firing strikers is </w:t>
      </w:r>
      <w:r w:rsidRPr="00B41300">
        <w:rPr>
          <w:rStyle w:val="Emphasis"/>
        </w:rPr>
        <w:t>unlawful</w:t>
      </w:r>
      <w:r w:rsidRPr="00C636F5">
        <w:rPr>
          <w:u w:val="single"/>
        </w:rPr>
        <w:t xml:space="preserve">, although both acts </w:t>
      </w:r>
      <w:r w:rsidRPr="00B41300">
        <w:rPr>
          <w:rStyle w:val="Emphasis"/>
          <w:highlight w:val="green"/>
        </w:rPr>
        <w:t>produce</w:t>
      </w:r>
      <w:r w:rsidRPr="00C636F5">
        <w:rPr>
          <w:u w:val="single"/>
        </w:rPr>
        <w:t xml:space="preserve"> the same result: </w:t>
      </w:r>
      <w:r w:rsidRPr="00B41300">
        <w:rPr>
          <w:rStyle w:val="Emphasis"/>
          <w:highlight w:val="green"/>
        </w:rPr>
        <w:t>loss</w:t>
      </w:r>
      <w:r w:rsidRPr="00B41300">
        <w:rPr>
          <w:highlight w:val="green"/>
          <w:u w:val="single"/>
        </w:rPr>
        <w:t xml:space="preserve"> </w:t>
      </w:r>
      <w:r w:rsidRPr="00B41300">
        <w:rPr>
          <w:rStyle w:val="Emphasis"/>
          <w:highlight w:val="green"/>
        </w:rPr>
        <w:t>of</w:t>
      </w:r>
      <w:r w:rsidRPr="00B41300">
        <w:rPr>
          <w:highlight w:val="green"/>
          <w:u w:val="single"/>
        </w:rPr>
        <w:t xml:space="preserve"> a </w:t>
      </w:r>
      <w:r w:rsidRPr="00B41300">
        <w:rPr>
          <w:rStyle w:val="Emphasis"/>
          <w:highlight w:val="green"/>
        </w:rPr>
        <w:t>job</w:t>
      </w:r>
      <w:r w:rsidRPr="00B41300">
        <w:rPr>
          <w:highlight w:val="green"/>
          <w:u w:val="single"/>
        </w:rPr>
        <w:t xml:space="preserve"> </w:t>
      </w:r>
      <w:r w:rsidRPr="000F411A">
        <w:rPr>
          <w:u w:val="single"/>
        </w:rPr>
        <w:t xml:space="preserve">as a </w:t>
      </w:r>
      <w:r w:rsidRPr="000F411A">
        <w:rPr>
          <w:rStyle w:val="Emphasis"/>
        </w:rPr>
        <w:t>consequence</w:t>
      </w:r>
      <w:r w:rsidRPr="000F411A">
        <w:rPr>
          <w:u w:val="single"/>
        </w:rPr>
        <w:t xml:space="preserve"> of</w:t>
      </w:r>
      <w:r w:rsidRPr="00C636F5">
        <w:rPr>
          <w:u w:val="single"/>
        </w:rPr>
        <w:t xml:space="preserve"> striking.138 The </w:t>
      </w:r>
      <w:r w:rsidRPr="00B41300">
        <w:rPr>
          <w:highlight w:val="green"/>
          <w:u w:val="single"/>
        </w:rPr>
        <w:t>result renders</w:t>
      </w:r>
      <w:r w:rsidRPr="00C636F5">
        <w:rPr>
          <w:u w:val="single"/>
        </w:rPr>
        <w:t xml:space="preserve"> the </w:t>
      </w:r>
      <w:r w:rsidRPr="000F411A">
        <w:rPr>
          <w:rStyle w:val="Emphasis"/>
        </w:rPr>
        <w:t>NLRA’s</w:t>
      </w:r>
      <w:r w:rsidRPr="000F411A">
        <w:rPr>
          <w:u w:val="single"/>
        </w:rPr>
        <w:t xml:space="preserve"> </w:t>
      </w:r>
      <w:r w:rsidRPr="00B41300">
        <w:rPr>
          <w:rStyle w:val="Emphasis"/>
          <w:highlight w:val="green"/>
        </w:rPr>
        <w:t>protections</w:t>
      </w:r>
      <w:r w:rsidRPr="00C636F5">
        <w:rPr>
          <w:u w:val="single"/>
        </w:rPr>
        <w:t xml:space="preserve"> for striking workers </w:t>
      </w:r>
      <w:r w:rsidRPr="00B41300">
        <w:rPr>
          <w:highlight w:val="green"/>
          <w:u w:val="single"/>
        </w:rPr>
        <w:t xml:space="preserve">a </w:t>
      </w:r>
      <w:r w:rsidRPr="00B41300">
        <w:rPr>
          <w:rStyle w:val="Emphasis"/>
          <w:highlight w:val="green"/>
        </w:rPr>
        <w:t>dead</w:t>
      </w:r>
      <w:r w:rsidRPr="00B41300">
        <w:rPr>
          <w:highlight w:val="green"/>
          <w:u w:val="single"/>
        </w:rPr>
        <w:t xml:space="preserve"> </w:t>
      </w:r>
      <w:r w:rsidRPr="00B41300">
        <w:rPr>
          <w:rStyle w:val="Emphasis"/>
          <w:highlight w:val="green"/>
        </w:rPr>
        <w:t>letter</w:t>
      </w:r>
      <w:r w:rsidRPr="00C636F5">
        <w:rPr>
          <w:u w:val="single"/>
        </w:rPr>
        <w:t xml:space="preserve">. Although employers have a duty to refrain from </w:t>
      </w:r>
      <w:r w:rsidRPr="00B41300">
        <w:rPr>
          <w:rStyle w:val="Emphasis"/>
        </w:rPr>
        <w:t>retaliation</w:t>
      </w:r>
      <w:r w:rsidRPr="00C636F5">
        <w:rPr>
          <w:u w:val="single"/>
        </w:rPr>
        <w:t xml:space="preserve"> against workers engaged in union activity in the form of firing</w:t>
      </w:r>
      <w:r w:rsidRPr="00C636F5">
        <w:rPr>
          <w:sz w:val="16"/>
        </w:rPr>
        <w:t xml:space="preserve">, </w:t>
      </w:r>
      <w:r w:rsidRPr="00C636F5">
        <w:rPr>
          <w:u w:val="single"/>
        </w:rPr>
        <w:t>employers do not have a duty to refrain from reaching the same result through a different tactic—</w:t>
      </w:r>
      <w:r w:rsidRPr="00B41300">
        <w:rPr>
          <w:rStyle w:val="Emphasis"/>
        </w:rPr>
        <w:t>permanent</w:t>
      </w:r>
      <w:r w:rsidRPr="00C636F5">
        <w:rPr>
          <w:u w:val="single"/>
        </w:rPr>
        <w:t xml:space="preserve"> </w:t>
      </w:r>
      <w:r w:rsidRPr="00B41300">
        <w:rPr>
          <w:rStyle w:val="Emphasis"/>
        </w:rPr>
        <w:t>replacement</w:t>
      </w:r>
      <w:r w:rsidRPr="00C636F5">
        <w:rPr>
          <w:sz w:val="16"/>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4FB60FED" w14:textId="77777777" w:rsidR="000700A8" w:rsidRDefault="000700A8" w:rsidP="000700A8">
      <w:pPr>
        <w:pStyle w:val="Heading4"/>
      </w:pPr>
      <w:r>
        <w:t xml:space="preserve">Our </w:t>
      </w:r>
      <w:r w:rsidRPr="00FA36D7">
        <w:rPr>
          <w:u w:val="single"/>
        </w:rPr>
        <w:t>civic engagement</w:t>
      </w:r>
      <w:r>
        <w:t xml:space="preserve"> is key to </w:t>
      </w:r>
      <w:r w:rsidRPr="00FA36D7">
        <w:rPr>
          <w:u w:val="single"/>
        </w:rPr>
        <w:t>comprehensive</w:t>
      </w:r>
      <w:r>
        <w:t xml:space="preserve"> climate action </w:t>
      </w:r>
      <w:r w:rsidRPr="00FA36D7">
        <w:rPr>
          <w:u w:val="single"/>
        </w:rPr>
        <w:t>globally</w:t>
      </w:r>
      <w:r>
        <w:t>.</w:t>
      </w:r>
    </w:p>
    <w:p w14:paraId="168DD549" w14:textId="77777777" w:rsidR="000700A8" w:rsidRPr="00FA36D7" w:rsidRDefault="000700A8" w:rsidP="000700A8">
      <w:r w:rsidRPr="00FA36D7">
        <w:rPr>
          <w:rStyle w:val="Style13ptBold"/>
        </w:rPr>
        <w:t>Fisher and Nasrin 20</w:t>
      </w:r>
      <w:r>
        <w:t xml:space="preserve"> </w:t>
      </w:r>
      <w:r w:rsidRPr="00746976">
        <w:rPr>
          <w:sz w:val="16"/>
          <w:szCs w:val="16"/>
        </w:rPr>
        <w:t xml:space="preserve">[Dana R; 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 </w:t>
      </w:r>
      <w:proofErr w:type="spellStart"/>
      <w:r w:rsidRPr="00746976">
        <w:rPr>
          <w:sz w:val="16"/>
          <w:szCs w:val="16"/>
        </w:rPr>
        <w:t>Sohana</w:t>
      </w:r>
      <w:proofErr w:type="spellEnd"/>
      <w:r w:rsidRPr="00746976">
        <w:rPr>
          <w:sz w:val="16"/>
          <w:szCs w:val="16"/>
        </w:rPr>
        <w:t>; University of Maryland, College Park, UMD, UMCP, University of Maryland College Park · Philip Merrill College of Journalism Master of Arts; “Climate activism and its effects,” Wiley Interdisciplinary Review; October 2020; https://www.researchgate.net/publication/345455893_Climate_activism_and_its_effects] Justin</w:t>
      </w:r>
    </w:p>
    <w:p w14:paraId="5A3C115B" w14:textId="77777777" w:rsidR="000700A8" w:rsidRPr="00B54F49" w:rsidRDefault="000700A8" w:rsidP="000700A8">
      <w:pPr>
        <w:rPr>
          <w:sz w:val="16"/>
        </w:rPr>
      </w:pPr>
      <w:r w:rsidRPr="00B54F49">
        <w:rPr>
          <w:sz w:val="16"/>
        </w:rPr>
        <w:t xml:space="preserve">As </w:t>
      </w:r>
      <w:r w:rsidRPr="00FA36D7">
        <w:rPr>
          <w:rStyle w:val="Emphasis"/>
        </w:rPr>
        <w:t xml:space="preserve">coordinated school </w:t>
      </w:r>
      <w:r w:rsidRPr="00FA36D7">
        <w:rPr>
          <w:rStyle w:val="Emphasis"/>
          <w:highlight w:val="green"/>
        </w:rPr>
        <w:t>strikes</w:t>
      </w:r>
      <w:r w:rsidRPr="00B54F49">
        <w:rPr>
          <w:highlight w:val="green"/>
          <w:u w:val="single"/>
        </w:rPr>
        <w:t xml:space="preserve"> have taken place</w:t>
      </w:r>
      <w:r w:rsidRPr="00034ACA">
        <w:rPr>
          <w:u w:val="single"/>
        </w:rPr>
        <w:t xml:space="preserve"> around the world </w:t>
      </w:r>
      <w:r w:rsidRPr="00B54F49">
        <w:rPr>
          <w:highlight w:val="green"/>
          <w:u w:val="single"/>
        </w:rPr>
        <w:t xml:space="preserve">to </w:t>
      </w:r>
      <w:r w:rsidRPr="00FA36D7">
        <w:rPr>
          <w:rStyle w:val="Emphasis"/>
          <w:highlight w:val="green"/>
        </w:rPr>
        <w:t>draw</w:t>
      </w:r>
      <w:r w:rsidRPr="00B54F49">
        <w:rPr>
          <w:highlight w:val="green"/>
          <w:u w:val="single"/>
        </w:rPr>
        <w:t xml:space="preserve"> </w:t>
      </w:r>
      <w:r w:rsidRPr="00FA36D7">
        <w:rPr>
          <w:rStyle w:val="Emphasis"/>
          <w:highlight w:val="green"/>
        </w:rPr>
        <w:t>attention</w:t>
      </w:r>
      <w:r w:rsidRPr="00B54F49">
        <w:rPr>
          <w:highlight w:val="green"/>
          <w:u w:val="single"/>
        </w:rPr>
        <w:t xml:space="preserve"> to</w:t>
      </w:r>
      <w:r w:rsidRPr="00034ACA">
        <w:rPr>
          <w:u w:val="single"/>
        </w:rPr>
        <w:t xml:space="preserve"> the </w:t>
      </w:r>
      <w:r w:rsidRPr="00B54F49">
        <w:rPr>
          <w:highlight w:val="green"/>
          <w:u w:val="single"/>
        </w:rPr>
        <w:t>climate crisis</w:t>
      </w:r>
      <w:r w:rsidRPr="00B54F49">
        <w:rPr>
          <w:sz w:val="16"/>
        </w:rPr>
        <w:t xml:space="preserve">, </w:t>
      </w:r>
      <w:r w:rsidRPr="00834166">
        <w:rPr>
          <w:u w:val="single"/>
        </w:rPr>
        <w:t xml:space="preserve">they have </w:t>
      </w:r>
      <w:proofErr w:type="spellStart"/>
      <w:r w:rsidRPr="00FA36D7">
        <w:rPr>
          <w:rStyle w:val="Emphasis"/>
          <w:highlight w:val="green"/>
        </w:rPr>
        <w:t>mobi</w:t>
      </w:r>
      <w:r w:rsidRPr="00B54F49">
        <w:rPr>
          <w:highlight w:val="green"/>
          <w:u w:val="single"/>
        </w:rPr>
        <w:t>-</w:t>
      </w:r>
      <w:r w:rsidRPr="00FA36D7">
        <w:rPr>
          <w:rStyle w:val="Emphasis"/>
          <w:highlight w:val="green"/>
        </w:rPr>
        <w:t>lized</w:t>
      </w:r>
      <w:proofErr w:type="spellEnd"/>
      <w:r w:rsidRPr="00834166">
        <w:rPr>
          <w:u w:val="single"/>
        </w:rPr>
        <w:t xml:space="preserve"> an </w:t>
      </w:r>
      <w:r w:rsidRPr="00FA36D7">
        <w:rPr>
          <w:rStyle w:val="Emphasis"/>
          <w:highlight w:val="green"/>
        </w:rPr>
        <w:t>increasing</w:t>
      </w:r>
      <w:r w:rsidRPr="00B54F49">
        <w:rPr>
          <w:highlight w:val="green"/>
          <w:u w:val="single"/>
        </w:rPr>
        <w:t xml:space="preserve"> number of </w:t>
      </w:r>
      <w:r w:rsidRPr="00FA36D7">
        <w:rPr>
          <w:rStyle w:val="Emphasis"/>
          <w:highlight w:val="gree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54F49">
        <w:rPr>
          <w:highlight w:val="gree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FA36D7">
        <w:rPr>
          <w:rStyle w:val="Emphasis"/>
          <w:highlight w:val="green"/>
        </w:rPr>
        <w:t>civic</w:t>
      </w:r>
      <w:r w:rsidRPr="00B54F49">
        <w:rPr>
          <w:highlight w:val="green"/>
          <w:u w:val="single"/>
        </w:rPr>
        <w:t xml:space="preserve"> </w:t>
      </w:r>
      <w:r w:rsidRPr="00FA36D7">
        <w:rPr>
          <w:rStyle w:val="Emphasis"/>
          <w:highlight w:val="green"/>
        </w:rPr>
        <w:t>engagement</w:t>
      </w:r>
      <w:r w:rsidRPr="00B54F49">
        <w:rPr>
          <w:sz w:val="16"/>
        </w:rPr>
        <w:t xml:space="preserve"> that specifically aim to </w:t>
      </w:r>
      <w:r w:rsidRPr="00B54F49">
        <w:rPr>
          <w:highlight w:val="green"/>
          <w:u w:val="single"/>
        </w:rPr>
        <w:t xml:space="preserve">pressure governments to </w:t>
      </w:r>
      <w:r w:rsidRPr="00FA36D7">
        <w:rPr>
          <w:rStyle w:val="Emphasis"/>
          <w:highlight w:val="green"/>
        </w:rPr>
        <w:t>take</w:t>
      </w:r>
      <w:r w:rsidRPr="00B54F49">
        <w:rPr>
          <w:highlight w:val="green"/>
          <w:u w:val="single"/>
        </w:rPr>
        <w:t xml:space="preserve"> </w:t>
      </w:r>
      <w:r w:rsidRPr="00FA36D7">
        <w:rPr>
          <w:rStyle w:val="Emphasis"/>
          <w:highlight w:val="gree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that</w:t>
      </w:r>
      <w:r>
        <w:rPr>
          <w:u w:val="single"/>
        </w:rPr>
        <w:t xml:space="preserve"> </w:t>
      </w:r>
      <w:r w:rsidRPr="00834166">
        <w:rPr>
          <w:u w:val="single"/>
        </w:rPr>
        <w:t xml:space="preserve">involve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w:t>
      </w:r>
      <w:proofErr w:type="spellStart"/>
      <w:r w:rsidRPr="00B54F49">
        <w:rPr>
          <w:sz w:val="16"/>
        </w:rPr>
        <w:t>Tarrow</w:t>
      </w:r>
      <w:proofErr w:type="spellEnd"/>
      <w:r w:rsidRPr="00B54F49">
        <w:rPr>
          <w:sz w:val="16"/>
        </w:rPr>
        <w:t xml:space="preserve">,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w:t>
      </w:r>
      <w:proofErr w:type="spellStart"/>
      <w:r w:rsidRPr="00B54F49">
        <w:rPr>
          <w:sz w:val="16"/>
        </w:rPr>
        <w:t>Gamson</w:t>
      </w:r>
      <w:proofErr w:type="spellEnd"/>
      <w:r w:rsidRPr="00B54F49">
        <w:rPr>
          <w:sz w:val="16"/>
        </w:rPr>
        <w:t xml:space="preserve">, 1975; McAdam, 1983). </w:t>
      </w:r>
      <w:proofErr w:type="spellStart"/>
      <w:r w:rsidRPr="00B54F49">
        <w:rPr>
          <w:sz w:val="16"/>
        </w:rPr>
        <w:t>Ashas</w:t>
      </w:r>
      <w:proofErr w:type="spellEnd"/>
      <w:r w:rsidRPr="00B54F49">
        <w:rPr>
          <w:sz w:val="16"/>
        </w:rPr>
        <w:t xml:space="preserve">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w:t>
      </w:r>
      <w:proofErr w:type="spellStart"/>
      <w:r w:rsidRPr="00B54F49">
        <w:rPr>
          <w:sz w:val="16"/>
        </w:rPr>
        <w:t>DeBardeleben</w:t>
      </w:r>
      <w:proofErr w:type="spellEnd"/>
      <w:r w:rsidRPr="00B54F49">
        <w:rPr>
          <w:sz w:val="16"/>
        </w:rPr>
        <w:t xml:space="preserve">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w:t>
      </w:r>
      <w:proofErr w:type="spellStart"/>
      <w:r w:rsidRPr="00B54F49">
        <w:rPr>
          <w:sz w:val="16"/>
        </w:rPr>
        <w:t>Schofer</w:t>
      </w:r>
      <w:proofErr w:type="spellEnd"/>
      <w:r w:rsidRPr="00B54F49">
        <w:rPr>
          <w:sz w:val="16"/>
        </w:rPr>
        <w:t xml:space="preserve"> &amp; </w:t>
      </w:r>
      <w:proofErr w:type="spellStart"/>
      <w:r w:rsidRPr="00B54F49">
        <w:rPr>
          <w:sz w:val="16"/>
        </w:rPr>
        <w:t>Longhofer</w:t>
      </w:r>
      <w:proofErr w:type="spellEnd"/>
      <w:r w:rsidRPr="00B54F49">
        <w:rPr>
          <w:sz w:val="16"/>
        </w:rPr>
        <w:t xml:space="preserve">, 2011; Skocpol &amp; Fiorina, 1999; de Tocqueville, 2002; see particularly </w:t>
      </w:r>
      <w:proofErr w:type="spellStart"/>
      <w:proofErr w:type="gramStart"/>
      <w:r w:rsidRPr="00B54F49">
        <w:rPr>
          <w:sz w:val="16"/>
        </w:rPr>
        <w:t>Verba,Schlozman</w:t>
      </w:r>
      <w:proofErr w:type="spellEnd"/>
      <w:proofErr w:type="gram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w:t>
      </w:r>
      <w:proofErr w:type="spellStart"/>
      <w:r w:rsidRPr="00B54F49">
        <w:rPr>
          <w:sz w:val="16"/>
        </w:rPr>
        <w:t>Theocharis</w:t>
      </w:r>
      <w:proofErr w:type="spellEnd"/>
      <w:r w:rsidRPr="00B54F49">
        <w:rPr>
          <w:sz w:val="16"/>
        </w:rPr>
        <w:t xml:space="preserve">,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4D72C6F8" w14:textId="77777777" w:rsidR="000700A8" w:rsidRPr="00B54F49" w:rsidRDefault="000700A8" w:rsidP="000700A8">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w:t>
      </w:r>
      <w:proofErr w:type="spellStart"/>
      <w:r w:rsidRPr="00B54F49">
        <w:rPr>
          <w:sz w:val="6"/>
          <w:szCs w:val="6"/>
        </w:rPr>
        <w:t>Bardsley</w:t>
      </w:r>
      <w:proofErr w:type="spellEnd"/>
      <w:r w:rsidRPr="00B54F49">
        <w:rPr>
          <w:sz w:val="6"/>
          <w:szCs w:val="6"/>
        </w:rPr>
        <w:t xml:space="preserve">, 2015; Cherry, 2006; Cronin, McCarthy, &amp; Collins, 2014; </w:t>
      </w:r>
      <w:proofErr w:type="spellStart"/>
      <w:r w:rsidRPr="00B54F49">
        <w:rPr>
          <w:sz w:val="6"/>
          <w:szCs w:val="6"/>
        </w:rPr>
        <w:t>Ergas</w:t>
      </w:r>
      <w:proofErr w:type="spellEnd"/>
      <w:r w:rsidRPr="00B54F49">
        <w:rPr>
          <w:sz w:val="6"/>
          <w:szCs w:val="6"/>
        </w:rPr>
        <w:t xml:space="preserve">, 2010; </w:t>
      </w:r>
      <w:proofErr w:type="spellStart"/>
      <w:r w:rsidRPr="00B54F49">
        <w:rPr>
          <w:sz w:val="6"/>
          <w:szCs w:val="6"/>
        </w:rPr>
        <w:t>Haenfler</w:t>
      </w:r>
      <w:proofErr w:type="spellEnd"/>
      <w:r w:rsidRPr="00B54F49">
        <w:rPr>
          <w:sz w:val="6"/>
          <w:szCs w:val="6"/>
        </w:rPr>
        <w:t xml:space="preserve">, Johnson, &amp; Jones, 2012; </w:t>
      </w:r>
      <w:proofErr w:type="spellStart"/>
      <w:r w:rsidRPr="00B54F49">
        <w:rPr>
          <w:sz w:val="6"/>
          <w:szCs w:val="6"/>
        </w:rPr>
        <w:t>Middlemiss</w:t>
      </w:r>
      <w:proofErr w:type="spellEnd"/>
      <w:r w:rsidRPr="00B54F49">
        <w:rPr>
          <w:sz w:val="6"/>
          <w:szCs w:val="6"/>
        </w:rPr>
        <w:t xml:space="preserve">,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w:t>
      </w:r>
      <w:proofErr w:type="spellStart"/>
      <w:r w:rsidRPr="00B54F49">
        <w:rPr>
          <w:sz w:val="6"/>
          <w:szCs w:val="6"/>
        </w:rPr>
        <w:t>Donaghue</w:t>
      </w:r>
      <w:proofErr w:type="spellEnd"/>
      <w:r w:rsidRPr="00B54F49">
        <w:rPr>
          <w:sz w:val="6"/>
          <w:szCs w:val="6"/>
        </w:rPr>
        <w:t xml:space="preserve">, &amp; Russell, 2013; </w:t>
      </w:r>
      <w:proofErr w:type="spellStart"/>
      <w:r w:rsidRPr="00B54F49">
        <w:rPr>
          <w:sz w:val="6"/>
          <w:szCs w:val="6"/>
        </w:rPr>
        <w:t>Wynes</w:t>
      </w:r>
      <w:proofErr w:type="spellEnd"/>
      <w:r w:rsidRPr="00B54F49">
        <w:rPr>
          <w:sz w:val="6"/>
          <w:szCs w:val="6"/>
        </w:rPr>
        <w:t xml:space="preserve">, Nicholas, Zhao, &amp; Donner, 2018; for an overview on these measures, see </w:t>
      </w:r>
      <w:proofErr w:type="spellStart"/>
      <w:r w:rsidRPr="00B54F49">
        <w:rPr>
          <w:sz w:val="6"/>
          <w:szCs w:val="6"/>
        </w:rPr>
        <w:t>Wynes</w:t>
      </w:r>
      <w:proofErr w:type="spellEnd"/>
      <w:r w:rsidRPr="00B54F49">
        <w:rPr>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B54F49">
        <w:rPr>
          <w:sz w:val="6"/>
          <w:szCs w:val="6"/>
        </w:rPr>
        <w:t>Vestergren</w:t>
      </w:r>
      <w:proofErr w:type="spellEnd"/>
      <w:r w:rsidRPr="00B54F49">
        <w:rPr>
          <w:sz w:val="6"/>
          <w:szCs w:val="6"/>
        </w:rPr>
        <w:t xml:space="preserve"> and colleagues conclude that participants in an environmental campaign sustained reductions in plastic use and meat consumption over the period of their study (</w:t>
      </w:r>
      <w:proofErr w:type="spellStart"/>
      <w:r w:rsidRPr="00B54F49">
        <w:rPr>
          <w:sz w:val="6"/>
          <w:szCs w:val="6"/>
        </w:rPr>
        <w:t>Vestergren</w:t>
      </w:r>
      <w:proofErr w:type="spellEnd"/>
      <w:r w:rsidRPr="00B54F49">
        <w:rPr>
          <w:sz w:val="6"/>
          <w:szCs w:val="6"/>
        </w:rPr>
        <w:t xml:space="preserve">, Drury, &amp; </w:t>
      </w:r>
      <w:proofErr w:type="spellStart"/>
      <w:r w:rsidRPr="00B54F49">
        <w:rPr>
          <w:sz w:val="6"/>
          <w:szCs w:val="6"/>
        </w:rPr>
        <w:t>Chiriac</w:t>
      </w:r>
      <w:proofErr w:type="spellEnd"/>
      <w:r w:rsidRPr="00B54F49">
        <w:rPr>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B54F49">
        <w:rPr>
          <w:sz w:val="6"/>
          <w:szCs w:val="6"/>
        </w:rPr>
        <w:t>Betsill</w:t>
      </w:r>
      <w:proofErr w:type="spellEnd"/>
      <w:r w:rsidRPr="00B54F49">
        <w:rPr>
          <w:sz w:val="6"/>
          <w:szCs w:val="6"/>
        </w:rPr>
        <w:t xml:space="preserve"> &amp; </w:t>
      </w:r>
      <w:proofErr w:type="spellStart"/>
      <w:r w:rsidRPr="00B54F49">
        <w:rPr>
          <w:sz w:val="6"/>
          <w:szCs w:val="6"/>
        </w:rPr>
        <w:t>Corell</w:t>
      </w:r>
      <w:proofErr w:type="spellEnd"/>
      <w:r w:rsidRPr="00B54F49">
        <w:rPr>
          <w:sz w:val="6"/>
          <w:szCs w:val="6"/>
        </w:rPr>
        <w:t xml:space="preserve">, 2008; </w:t>
      </w:r>
      <w:proofErr w:type="spellStart"/>
      <w:r w:rsidRPr="00B54F49">
        <w:rPr>
          <w:sz w:val="6"/>
          <w:szCs w:val="6"/>
        </w:rPr>
        <w:t>Boli</w:t>
      </w:r>
      <w:proofErr w:type="spellEnd"/>
      <w:r w:rsidRPr="00B54F49">
        <w:rPr>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B54F49">
        <w:rPr>
          <w:sz w:val="6"/>
          <w:szCs w:val="6"/>
        </w:rPr>
        <w:t>Hironaka</w:t>
      </w:r>
      <w:proofErr w:type="spellEnd"/>
      <w:r w:rsidRPr="00B54F49">
        <w:rPr>
          <w:sz w:val="6"/>
          <w:szCs w:val="6"/>
        </w:rPr>
        <w:t xml:space="preserve">, &amp; </w:t>
      </w:r>
      <w:proofErr w:type="spellStart"/>
      <w:r w:rsidRPr="00B54F49">
        <w:rPr>
          <w:sz w:val="6"/>
          <w:szCs w:val="6"/>
        </w:rPr>
        <w:t>Schofer</w:t>
      </w:r>
      <w:proofErr w:type="spellEnd"/>
      <w:r w:rsidRPr="00B54F49">
        <w:rPr>
          <w:sz w:val="6"/>
          <w:szCs w:val="6"/>
        </w:rPr>
        <w:t xml:space="preserve">, 2000; Grant, Jorgenson, &amp; </w:t>
      </w:r>
      <w:proofErr w:type="spellStart"/>
      <w:r w:rsidRPr="00B54F49">
        <w:rPr>
          <w:sz w:val="6"/>
          <w:szCs w:val="6"/>
        </w:rPr>
        <w:t>Longhofer</w:t>
      </w:r>
      <w:proofErr w:type="spellEnd"/>
      <w:r w:rsidRPr="00B54F49">
        <w:rPr>
          <w:sz w:val="6"/>
          <w:szCs w:val="6"/>
        </w:rPr>
        <w:t xml:space="preserve">, 2018; Jorgenson, Dick, &amp; Shandra, 2011; </w:t>
      </w:r>
      <w:proofErr w:type="spellStart"/>
      <w:r w:rsidRPr="00B54F49">
        <w:rPr>
          <w:sz w:val="6"/>
          <w:szCs w:val="6"/>
        </w:rPr>
        <w:t>Longhofer</w:t>
      </w:r>
      <w:proofErr w:type="spellEnd"/>
      <w:r w:rsidRPr="00B54F49">
        <w:rPr>
          <w:sz w:val="6"/>
          <w:szCs w:val="6"/>
        </w:rPr>
        <w:t xml:space="preserve"> &amp; Jorgenson, 2017;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Other studies focus specifically on the relationship between NGOs and environmental impact within nations (Dietz, Frank, Whitley, Kelly, &amp; Kelly, 2015; Grant &amp; </w:t>
      </w:r>
      <w:proofErr w:type="spellStart"/>
      <w:r w:rsidRPr="00B54F49">
        <w:rPr>
          <w:sz w:val="6"/>
          <w:szCs w:val="6"/>
        </w:rPr>
        <w:t>Vasi</w:t>
      </w:r>
      <w:proofErr w:type="spellEnd"/>
      <w:r w:rsidRPr="00B54F49">
        <w:rPr>
          <w:sz w:val="6"/>
          <w:szCs w:val="6"/>
        </w:rPr>
        <w:t xml:space="preserve">,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w:t>
      </w:r>
      <w:proofErr w:type="spellStart"/>
      <w:r w:rsidRPr="00B54F49">
        <w:rPr>
          <w:sz w:val="6"/>
          <w:szCs w:val="6"/>
        </w:rPr>
        <w:t>Schofer</w:t>
      </w:r>
      <w:proofErr w:type="spellEnd"/>
      <w:r w:rsidRPr="00B54F49">
        <w:rPr>
          <w:sz w:val="6"/>
          <w:szCs w:val="6"/>
        </w:rPr>
        <w:t xml:space="preserve"> and </w:t>
      </w:r>
      <w:proofErr w:type="spellStart"/>
      <w:r w:rsidRPr="00B54F49">
        <w:rPr>
          <w:sz w:val="6"/>
          <w:szCs w:val="6"/>
        </w:rPr>
        <w:t>Hironaka</w:t>
      </w:r>
      <w:proofErr w:type="spellEnd"/>
      <w:r w:rsidRPr="00B54F49">
        <w:rPr>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More recently, scholars have worked to understand this relationship within the context of development. For example, </w:t>
      </w:r>
      <w:proofErr w:type="spellStart"/>
      <w:r w:rsidRPr="00B54F49">
        <w:rPr>
          <w:sz w:val="6"/>
          <w:szCs w:val="6"/>
        </w:rPr>
        <w:t>Longhofer</w:t>
      </w:r>
      <w:proofErr w:type="spellEnd"/>
      <w:r w:rsidRPr="00B54F49">
        <w:rPr>
          <w:sz w:val="6"/>
          <w:szCs w:val="6"/>
        </w:rPr>
        <w:t xml:space="preserve">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w:t>
      </w:r>
      <w:proofErr w:type="spellStart"/>
      <w:r w:rsidRPr="00B54F49">
        <w:rPr>
          <w:sz w:val="6"/>
          <w:szCs w:val="6"/>
        </w:rPr>
        <w:t>Longhofer</w:t>
      </w:r>
      <w:proofErr w:type="spellEnd"/>
      <w:r w:rsidRPr="00B54F49">
        <w:rPr>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B54F49">
        <w:rPr>
          <w:sz w:val="6"/>
          <w:szCs w:val="6"/>
        </w:rPr>
        <w:t>take action</w:t>
      </w:r>
      <w:proofErr w:type="gramEnd"/>
      <w:r w:rsidRPr="00B54F49">
        <w:rPr>
          <w:sz w:val="6"/>
          <w:szCs w:val="6"/>
        </w:rPr>
        <w:t xml:space="preserve"> across a range of issues (</w:t>
      </w:r>
      <w:proofErr w:type="spellStart"/>
      <w:r w:rsidRPr="00B54F49">
        <w:rPr>
          <w:sz w:val="6"/>
          <w:szCs w:val="6"/>
        </w:rPr>
        <w:t>Amenta</w:t>
      </w:r>
      <w:proofErr w:type="spellEnd"/>
      <w:r w:rsidRPr="00B54F49">
        <w:rPr>
          <w:sz w:val="6"/>
          <w:szCs w:val="6"/>
        </w:rPr>
        <w:t xml:space="preserve">, Caren, </w:t>
      </w:r>
      <w:proofErr w:type="spellStart"/>
      <w:r w:rsidRPr="00B54F49">
        <w:rPr>
          <w:sz w:val="6"/>
          <w:szCs w:val="6"/>
        </w:rPr>
        <w:t>Chiarello</w:t>
      </w:r>
      <w:proofErr w:type="spellEnd"/>
      <w:r w:rsidRPr="00B54F49">
        <w:rPr>
          <w:sz w:val="6"/>
          <w:szCs w:val="6"/>
        </w:rPr>
        <w:t xml:space="preserve">,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w:t>
      </w:r>
      <w:proofErr w:type="spellStart"/>
      <w:r w:rsidRPr="00B54F49">
        <w:rPr>
          <w:sz w:val="6"/>
          <w:szCs w:val="6"/>
        </w:rPr>
        <w:t>Olzak</w:t>
      </w:r>
      <w:proofErr w:type="spellEnd"/>
      <w:r w:rsidRPr="00B54F49">
        <w:rPr>
          <w:sz w:val="6"/>
          <w:szCs w:val="6"/>
        </w:rPr>
        <w:t xml:space="preserve">,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w:t>
      </w:r>
      <w:proofErr w:type="gramStart"/>
      <w:r w:rsidRPr="00B54F49">
        <w:rPr>
          <w:sz w:val="6"/>
          <w:szCs w:val="6"/>
        </w:rPr>
        <w:t>take action</w:t>
      </w:r>
      <w:proofErr w:type="gramEnd"/>
      <w:r w:rsidRPr="00B54F49">
        <w:rPr>
          <w:sz w:val="6"/>
          <w:szCs w:val="6"/>
        </w:rPr>
        <w:t xml:space="preserve"> or enforce existing legislation (McCormick et al., 2017; Peel &amp; Lin, 2019; Peel &amp; Osofsky, 2015; Setzer &amp; </w:t>
      </w:r>
      <w:proofErr w:type="spellStart"/>
      <w:r w:rsidRPr="00B54F49">
        <w:rPr>
          <w:sz w:val="6"/>
          <w:szCs w:val="6"/>
        </w:rPr>
        <w:t>Vanhala</w:t>
      </w:r>
      <w:proofErr w:type="spellEnd"/>
      <w:r w:rsidRPr="00B54F49">
        <w:rPr>
          <w:sz w:val="6"/>
          <w:szCs w:val="6"/>
        </w:rPr>
        <w:t xml:space="preserve">, 2019; see also </w:t>
      </w:r>
      <w:proofErr w:type="spellStart"/>
      <w:r w:rsidRPr="00B54F49">
        <w:rPr>
          <w:sz w:val="6"/>
          <w:szCs w:val="6"/>
        </w:rPr>
        <w:t>Pfrommer</w:t>
      </w:r>
      <w:proofErr w:type="spellEnd"/>
      <w:r w:rsidRPr="00B54F49">
        <w:rPr>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B54F49">
        <w:rPr>
          <w:sz w:val="6"/>
          <w:szCs w:val="6"/>
        </w:rPr>
        <w:t>Vanhala</w:t>
      </w:r>
      <w:proofErr w:type="spellEnd"/>
      <w:r w:rsidRPr="00B54F49">
        <w:rPr>
          <w:sz w:val="6"/>
          <w:szCs w:val="6"/>
        </w:rPr>
        <w:t xml:space="preserve">,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w:t>
      </w:r>
      <w:proofErr w:type="spellStart"/>
      <w:r w:rsidRPr="00B54F49">
        <w:rPr>
          <w:sz w:val="6"/>
          <w:szCs w:val="6"/>
        </w:rPr>
        <w:t>Yildiz</w:t>
      </w:r>
      <w:proofErr w:type="spellEnd"/>
      <w:r w:rsidRPr="00B54F49">
        <w:rPr>
          <w:sz w:val="6"/>
          <w:szCs w:val="6"/>
        </w:rPr>
        <w:t xml:space="preserve"> et al., 2015). Shareholder activism focuses on investors' response to corporate activities and performances (</w:t>
      </w:r>
      <w:proofErr w:type="spellStart"/>
      <w:r w:rsidRPr="00B54F49">
        <w:rPr>
          <w:sz w:val="6"/>
          <w:szCs w:val="6"/>
        </w:rPr>
        <w:t>Gillan</w:t>
      </w:r>
      <w:proofErr w:type="spellEnd"/>
      <w:r w:rsidRPr="00B54F49">
        <w:rPr>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xml:space="preserve">, 2015; </w:t>
      </w:r>
      <w:proofErr w:type="spellStart"/>
      <w:r w:rsidRPr="00B54F49">
        <w:rPr>
          <w:sz w:val="6"/>
          <w:szCs w:val="6"/>
        </w:rPr>
        <w:t>Gillan</w:t>
      </w:r>
      <w:proofErr w:type="spellEnd"/>
      <w:r w:rsidRPr="00B54F49">
        <w:rPr>
          <w:sz w:val="6"/>
          <w:szCs w:val="6"/>
        </w:rPr>
        <w:t xml:space="preserve">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w:t>
      </w:r>
      <w:proofErr w:type="spellStart"/>
      <w:r w:rsidRPr="00B54F49">
        <w:rPr>
          <w:sz w:val="6"/>
          <w:szCs w:val="6"/>
        </w:rPr>
        <w:t>Yildiz</w:t>
      </w:r>
      <w:proofErr w:type="spellEnd"/>
      <w:r w:rsidRPr="00B54F49">
        <w:rPr>
          <w:sz w:val="6"/>
          <w:szCs w:val="6"/>
        </w:rPr>
        <w:t xml:space="preserve">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w:t>
      </w:r>
      <w:proofErr w:type="spellStart"/>
      <w:r w:rsidRPr="00B54F49">
        <w:rPr>
          <w:sz w:val="6"/>
          <w:szCs w:val="6"/>
        </w:rPr>
        <w:t>Sikkink</w:t>
      </w:r>
      <w:proofErr w:type="spellEnd"/>
      <w:r w:rsidRPr="00B54F49">
        <w:rPr>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w:t>
      </w:r>
      <w:proofErr w:type="spellStart"/>
      <w:r w:rsidRPr="00B54F49">
        <w:rPr>
          <w:sz w:val="6"/>
          <w:szCs w:val="6"/>
        </w:rPr>
        <w:t>Ayling</w:t>
      </w:r>
      <w:proofErr w:type="spellEnd"/>
      <w:r w:rsidRPr="00B54F49">
        <w:rPr>
          <w:sz w:val="6"/>
          <w:szCs w:val="6"/>
        </w:rPr>
        <w:t xml:space="preserve"> &amp; </w:t>
      </w:r>
      <w:proofErr w:type="spellStart"/>
      <w:r w:rsidRPr="00B54F49">
        <w:rPr>
          <w:sz w:val="6"/>
          <w:szCs w:val="6"/>
        </w:rPr>
        <w:t>Gunningham</w:t>
      </w:r>
      <w:proofErr w:type="spellEnd"/>
      <w:r w:rsidRPr="00B54F49">
        <w:rPr>
          <w:sz w:val="6"/>
          <w:szCs w:val="6"/>
        </w:rPr>
        <w:t xml:space="preserve">, 2017, p. 131; </w:t>
      </w:r>
      <w:proofErr w:type="spellStart"/>
      <w:r w:rsidRPr="00B54F49">
        <w:rPr>
          <w:sz w:val="6"/>
          <w:szCs w:val="6"/>
        </w:rPr>
        <w:t>Franta</w:t>
      </w:r>
      <w:proofErr w:type="spellEnd"/>
      <w:r w:rsidRPr="00B54F49">
        <w:rPr>
          <w:sz w:val="6"/>
          <w:szCs w:val="6"/>
        </w:rPr>
        <w:t xml:space="preserve">, 2017; Grady-Benson &amp; </w:t>
      </w:r>
      <w:proofErr w:type="spellStart"/>
      <w:r w:rsidRPr="00B54F49">
        <w:rPr>
          <w:sz w:val="6"/>
          <w:szCs w:val="6"/>
        </w:rPr>
        <w:t>Sarathy</w:t>
      </w:r>
      <w:proofErr w:type="spellEnd"/>
      <w:r w:rsidRPr="00B54F49">
        <w:rPr>
          <w:sz w:val="6"/>
          <w:szCs w:val="6"/>
        </w:rPr>
        <w:t xml:space="preserve">, 2016; </w:t>
      </w:r>
      <w:proofErr w:type="spellStart"/>
      <w:r w:rsidRPr="00B54F49">
        <w:rPr>
          <w:sz w:val="6"/>
          <w:szCs w:val="6"/>
        </w:rPr>
        <w:t>Hestres</w:t>
      </w:r>
      <w:proofErr w:type="spellEnd"/>
      <w:r w:rsidRPr="00B54F49">
        <w:rPr>
          <w:sz w:val="6"/>
          <w:szCs w:val="6"/>
        </w:rPr>
        <w:t xml:space="preserve"> &amp; </w:t>
      </w:r>
      <w:proofErr w:type="spellStart"/>
      <w:r w:rsidRPr="00B54F49">
        <w:rPr>
          <w:sz w:val="6"/>
          <w:szCs w:val="6"/>
        </w:rPr>
        <w:t>Hopke</w:t>
      </w:r>
      <w:proofErr w:type="spellEnd"/>
      <w:r w:rsidRPr="00B54F49">
        <w:rPr>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B54F49">
        <w:rPr>
          <w:sz w:val="6"/>
          <w:szCs w:val="6"/>
        </w:rPr>
        <w:t>Verba</w:t>
      </w:r>
      <w:proofErr w:type="spellEnd"/>
      <w:r w:rsidRPr="00B54F49">
        <w:rPr>
          <w:sz w:val="6"/>
          <w:szCs w:val="6"/>
        </w:rPr>
        <w:t xml:space="preserve">, &amp; Brady, 2012). Turning first to lobbying, there is some evidence that these efforts by civic groups have a positive effect on environmental outcomes. In their 2016 study, </w:t>
      </w:r>
      <w:proofErr w:type="spellStart"/>
      <w:r w:rsidRPr="00B54F49">
        <w:rPr>
          <w:sz w:val="6"/>
          <w:szCs w:val="6"/>
        </w:rPr>
        <w:t>Olzak</w:t>
      </w:r>
      <w:proofErr w:type="spellEnd"/>
      <w:r w:rsidRPr="00B54F49">
        <w:rPr>
          <w:sz w:val="6"/>
          <w:szCs w:val="6"/>
        </w:rPr>
        <w:t xml:space="preserve"> and colleagues find that the number of environmental lobbyist organizations has a positive effect on the enactment of environmental legislation (</w:t>
      </w:r>
      <w:proofErr w:type="spellStart"/>
      <w:r w:rsidRPr="00B54F49">
        <w:rPr>
          <w:sz w:val="6"/>
          <w:szCs w:val="6"/>
        </w:rPr>
        <w:t>Olzak</w:t>
      </w:r>
      <w:proofErr w:type="spellEnd"/>
      <w:r w:rsidRPr="00B54F49">
        <w:rPr>
          <w:sz w:val="6"/>
          <w:szCs w:val="6"/>
        </w:rPr>
        <w:t xml:space="preserve">, Soule, </w:t>
      </w:r>
      <w:proofErr w:type="spellStart"/>
      <w:r w:rsidRPr="00B54F49">
        <w:rPr>
          <w:sz w:val="6"/>
          <w:szCs w:val="6"/>
        </w:rPr>
        <w:t>Coddou</w:t>
      </w:r>
      <w:proofErr w:type="spellEnd"/>
      <w:r w:rsidRPr="00B54F49">
        <w:rPr>
          <w:sz w:val="6"/>
          <w:szCs w:val="6"/>
        </w:rPr>
        <w:t>, &amp; Muñoz, 2016). Although the authors do not specifically document the effects of the legislation on material outcomes, more recent research has found climate laws to reduce carbon emissions (</w:t>
      </w:r>
      <w:proofErr w:type="spellStart"/>
      <w:r w:rsidRPr="00B54F49">
        <w:rPr>
          <w:sz w:val="6"/>
          <w:szCs w:val="6"/>
        </w:rPr>
        <w:t>Eskander</w:t>
      </w:r>
      <w:proofErr w:type="spellEnd"/>
      <w:r w:rsidRPr="00B54F49">
        <w:rPr>
          <w:sz w:val="6"/>
          <w:szCs w:val="6"/>
        </w:rPr>
        <w:t xml:space="preserve"> &amp; Fankhauser, 2020). Even though groups representing both the </w:t>
      </w:r>
      <w:proofErr w:type="gramStart"/>
      <w:r w:rsidRPr="00B54F49">
        <w:rPr>
          <w:sz w:val="6"/>
          <w:szCs w:val="6"/>
        </w:rPr>
        <w:t>general public</w:t>
      </w:r>
      <w:proofErr w:type="gramEnd"/>
      <w:r w:rsidRPr="00B54F49">
        <w:rPr>
          <w:sz w:val="6"/>
          <w:szCs w:val="6"/>
        </w:rPr>
        <w:t xml:space="preserve"> and businesses engage in lobbying, research has found business groups have (and spend) more financial and human resources, which affords them “privileged access” to policymakers and policymaking (</w:t>
      </w:r>
      <w:proofErr w:type="spellStart"/>
      <w:r w:rsidRPr="00B54F49">
        <w:rPr>
          <w:sz w:val="6"/>
          <w:szCs w:val="6"/>
        </w:rPr>
        <w:t>Freudenburg</w:t>
      </w:r>
      <w:proofErr w:type="spellEnd"/>
      <w:r w:rsidRPr="00B54F49">
        <w:rPr>
          <w:sz w:val="6"/>
          <w:szCs w:val="6"/>
        </w:rPr>
        <w:t xml:space="preserve">, 2005). In his study of the “climate lobby,” </w:t>
      </w:r>
      <w:proofErr w:type="spellStart"/>
      <w:r w:rsidRPr="00B54F49">
        <w:rPr>
          <w:sz w:val="6"/>
          <w:szCs w:val="6"/>
        </w:rPr>
        <w:t>Brulle</w:t>
      </w:r>
      <w:proofErr w:type="spellEnd"/>
      <w:r w:rsidRPr="00B54F49">
        <w:rPr>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B54F49">
        <w:rPr>
          <w:sz w:val="6"/>
          <w:szCs w:val="6"/>
        </w:rPr>
        <w:t>Brulle</w:t>
      </w:r>
      <w:proofErr w:type="spellEnd"/>
      <w:r w:rsidRPr="00B54F49">
        <w:rPr>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B54F49">
        <w:rPr>
          <w:sz w:val="6"/>
          <w:szCs w:val="6"/>
        </w:rPr>
        <w:t>Mildenberger</w:t>
      </w:r>
      <w:proofErr w:type="spellEnd"/>
      <w:r w:rsidRPr="00B54F49">
        <w:rPr>
          <w:sz w:val="6"/>
          <w:szCs w:val="6"/>
        </w:rPr>
        <w:t xml:space="preserve">, Howe, &amp; </w:t>
      </w:r>
      <w:proofErr w:type="spellStart"/>
      <w:r w:rsidRPr="00B54F49">
        <w:rPr>
          <w:sz w:val="6"/>
          <w:szCs w:val="6"/>
        </w:rPr>
        <w:t>Miljanich</w:t>
      </w:r>
      <w:proofErr w:type="spellEnd"/>
      <w:r w:rsidRPr="00B54F49">
        <w:rPr>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B54F49">
        <w:rPr>
          <w:sz w:val="6"/>
          <w:szCs w:val="6"/>
        </w:rPr>
        <w:t>Muradian</w:t>
      </w:r>
      <w:proofErr w:type="spellEnd"/>
      <w:r w:rsidRPr="00B54F49">
        <w:rPr>
          <w:sz w:val="6"/>
          <w:szCs w:val="6"/>
        </w:rPr>
        <w:t xml:space="preserve"> &amp; Pascual, 2020). In their study of the success of “far-right movements” around the world and the concurrent election of “far-right” candidates, </w:t>
      </w:r>
      <w:proofErr w:type="spellStart"/>
      <w:r w:rsidRPr="00B54F49">
        <w:rPr>
          <w:sz w:val="6"/>
          <w:szCs w:val="6"/>
        </w:rPr>
        <w:t>Muradian</w:t>
      </w:r>
      <w:proofErr w:type="spellEnd"/>
      <w:r w:rsidRPr="00B54F49">
        <w:rPr>
          <w:sz w:val="6"/>
          <w:szCs w:val="6"/>
        </w:rPr>
        <w:t xml:space="preserve"> and Pascual note that far-right-leaning elected officials tend to have low concern for environmental issues and to deny climate change and disregard scientific evidence (</w:t>
      </w:r>
      <w:proofErr w:type="spellStart"/>
      <w:r w:rsidRPr="00B54F49">
        <w:rPr>
          <w:sz w:val="6"/>
          <w:szCs w:val="6"/>
        </w:rPr>
        <w:t>Muradian</w:t>
      </w:r>
      <w:proofErr w:type="spellEnd"/>
      <w:r w:rsidRPr="00B54F49">
        <w:rPr>
          <w:sz w:val="6"/>
          <w:szCs w:val="6"/>
        </w:rPr>
        <w:t xml:space="preserve"> &amp; Pascual, 2020). Although they do not specifically look at the environmental outcomes of these </w:t>
      </w:r>
      <w:proofErr w:type="gramStart"/>
      <w:r w:rsidRPr="00B54F49">
        <w:rPr>
          <w:sz w:val="6"/>
          <w:szCs w:val="6"/>
        </w:rPr>
        <w:t>officials</w:t>
      </w:r>
      <w:proofErr w:type="gramEnd"/>
      <w:r w:rsidRPr="00B54F49">
        <w:rPr>
          <w:sz w:val="6"/>
          <w:szCs w:val="6"/>
        </w:rPr>
        <w:t xml:space="preserve"> holding office, given their common values and the empirical evidence coming out of the early years of the Trump Administration (</w:t>
      </w:r>
      <w:proofErr w:type="spellStart"/>
      <w:r w:rsidRPr="00B54F49">
        <w:rPr>
          <w:sz w:val="6"/>
          <w:szCs w:val="6"/>
        </w:rPr>
        <w:t>Bomberg</w:t>
      </w:r>
      <w:proofErr w:type="spellEnd"/>
      <w:r w:rsidRPr="00B54F49">
        <w:rPr>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w:t>
      </w:r>
      <w:proofErr w:type="spellStart"/>
      <w:r w:rsidRPr="00B54F49">
        <w:rPr>
          <w:sz w:val="6"/>
          <w:szCs w:val="6"/>
        </w:rPr>
        <w:t>Tarrow</w:t>
      </w:r>
      <w:proofErr w:type="spellEnd"/>
      <w:r w:rsidRPr="00B54F49">
        <w:rPr>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B54F49">
        <w:rPr>
          <w:sz w:val="6"/>
          <w:szCs w:val="6"/>
        </w:rPr>
        <w:t>Olcese</w:t>
      </w:r>
      <w:proofErr w:type="spellEnd"/>
      <w:r w:rsidRPr="00B54F49">
        <w:rPr>
          <w:sz w:val="6"/>
          <w:szCs w:val="6"/>
        </w:rPr>
        <w:t xml:space="preserve">, Rainsford, &amp; </w:t>
      </w:r>
      <w:proofErr w:type="spellStart"/>
      <w:r w:rsidRPr="00B54F49">
        <w:rPr>
          <w:sz w:val="6"/>
          <w:szCs w:val="6"/>
        </w:rPr>
        <w:t>Rootes</w:t>
      </w:r>
      <w:proofErr w:type="spellEnd"/>
      <w:r w:rsidRPr="00B54F49">
        <w:rPr>
          <w:sz w:val="6"/>
          <w:szCs w:val="6"/>
        </w:rPr>
        <w:t xml:space="preserve">,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w:t>
      </w:r>
      <w:proofErr w:type="spellStart"/>
      <w:r w:rsidRPr="00B54F49">
        <w:rPr>
          <w:sz w:val="6"/>
          <w:szCs w:val="6"/>
        </w:rPr>
        <w:t>Rootes</w:t>
      </w:r>
      <w:proofErr w:type="spellEnd"/>
      <w:r w:rsidRPr="00B54F49">
        <w:rPr>
          <w:sz w:val="6"/>
          <w:szCs w:val="6"/>
        </w:rPr>
        <w:t xml:space="preserve">, 2013; see also Fisher, Stanley, Berman, &amp; Neff, 2005; </w:t>
      </w:r>
      <w:proofErr w:type="spellStart"/>
      <w:r w:rsidRPr="00B54F49">
        <w:rPr>
          <w:sz w:val="6"/>
          <w:szCs w:val="6"/>
        </w:rPr>
        <w:t>Walgrave</w:t>
      </w:r>
      <w:proofErr w:type="spellEnd"/>
      <w:r w:rsidRPr="00B54F49">
        <w:rPr>
          <w:sz w:val="6"/>
          <w:szCs w:val="6"/>
        </w:rPr>
        <w:t xml:space="preserve">, 4 of 11 FISHER AND NASRIN </w:t>
      </w:r>
      <w:proofErr w:type="spellStart"/>
      <w:r w:rsidRPr="00B54F49">
        <w:rPr>
          <w:sz w:val="6"/>
          <w:szCs w:val="6"/>
        </w:rPr>
        <w:t>Wouters</w:t>
      </w:r>
      <w:proofErr w:type="spellEnd"/>
      <w:r w:rsidRPr="00B54F49">
        <w:rPr>
          <w:sz w:val="6"/>
          <w:szCs w:val="6"/>
        </w:rPr>
        <w:t xml:space="preserve">,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xml:space="preserve">, 2012). So far, however, only a handful of studies have explored the effect of these tactics on climate-related outcomes (but see Muñoz, </w:t>
      </w:r>
      <w:proofErr w:type="spellStart"/>
      <w:r w:rsidRPr="00B54F49">
        <w:rPr>
          <w:sz w:val="6"/>
          <w:szCs w:val="6"/>
        </w:rPr>
        <w:t>Olzak</w:t>
      </w:r>
      <w:proofErr w:type="spellEnd"/>
      <w:r w:rsidRPr="00B54F49">
        <w:rPr>
          <w:sz w:val="6"/>
          <w:szCs w:val="6"/>
        </w:rPr>
        <w:t xml:space="preserve">, &amp; Soule, 2018; </w:t>
      </w:r>
      <w:proofErr w:type="spellStart"/>
      <w:r w:rsidRPr="00B54F49">
        <w:rPr>
          <w:sz w:val="6"/>
          <w:szCs w:val="6"/>
        </w:rPr>
        <w:t>Olzak</w:t>
      </w:r>
      <w:proofErr w:type="spellEnd"/>
      <w:r w:rsidRPr="00B54F49">
        <w:rPr>
          <w:sz w:val="6"/>
          <w:szCs w:val="6"/>
        </w:rPr>
        <w:t xml:space="preserve"> et al., 2016). In their research on the success of environmental legislation in the U.S. Congress, </w:t>
      </w:r>
      <w:proofErr w:type="spellStart"/>
      <w:r w:rsidRPr="00B54F49">
        <w:rPr>
          <w:sz w:val="6"/>
          <w:szCs w:val="6"/>
        </w:rPr>
        <w:t>Olzak</w:t>
      </w:r>
      <w:proofErr w:type="spellEnd"/>
      <w:r w:rsidRPr="00B54F49">
        <w:rPr>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B54F49">
        <w:rPr>
          <w:sz w:val="6"/>
          <w:szCs w:val="6"/>
        </w:rPr>
        <w:t>Olzak</w:t>
      </w:r>
      <w:proofErr w:type="spellEnd"/>
      <w:r w:rsidRPr="00B54F49">
        <w:rPr>
          <w:sz w:val="6"/>
          <w:szCs w:val="6"/>
        </w:rPr>
        <w:t xml:space="preserve"> et al., 2016; see also </w:t>
      </w:r>
      <w:proofErr w:type="spellStart"/>
      <w:r w:rsidRPr="00B54F49">
        <w:rPr>
          <w:sz w:val="6"/>
          <w:szCs w:val="6"/>
        </w:rPr>
        <w:t>Olzak</w:t>
      </w:r>
      <w:proofErr w:type="spellEnd"/>
      <w:r w:rsidRPr="00B54F49">
        <w:rPr>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4747FC0C" w14:textId="77777777" w:rsidR="000700A8" w:rsidRPr="00B54F49" w:rsidRDefault="000700A8" w:rsidP="000700A8">
      <w:pPr>
        <w:rPr>
          <w:sz w:val="16"/>
        </w:rPr>
      </w:pPr>
      <w:r w:rsidRPr="00B54F49">
        <w:rPr>
          <w:sz w:val="16"/>
        </w:rPr>
        <w:t xml:space="preserve">A </w:t>
      </w:r>
      <w:r w:rsidRPr="00834166">
        <w:rPr>
          <w:u w:val="single"/>
        </w:rPr>
        <w:t xml:space="preserve">good deal of </w:t>
      </w:r>
      <w:r w:rsidRPr="00B54F49">
        <w:rPr>
          <w:highlight w:val="gree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FA36D7">
        <w:rPr>
          <w:rStyle w:val="Emphasis"/>
          <w:highlight w:val="green"/>
        </w:rPr>
        <w:t>protests</w:t>
      </w:r>
      <w:r w:rsidRPr="00B54F49">
        <w:rPr>
          <w:highlight w:val="green"/>
          <w:u w:val="single"/>
        </w:rPr>
        <w:t xml:space="preserve"> or </w:t>
      </w:r>
      <w:r w:rsidRPr="00FA36D7">
        <w:rPr>
          <w:rStyle w:val="Emphasis"/>
          <w:highlight w:val="green"/>
        </w:rPr>
        <w:t>strikes</w:t>
      </w:r>
      <w:r w:rsidRPr="00B54F49">
        <w:rPr>
          <w:highlight w:val="green"/>
          <w:u w:val="single"/>
        </w:rPr>
        <w:t xml:space="preserve"> played a </w:t>
      </w:r>
      <w:r w:rsidRPr="00FA36D7">
        <w:rPr>
          <w:rStyle w:val="Emphasis"/>
          <w:highlight w:val="green"/>
        </w:rPr>
        <w:t>large</w:t>
      </w:r>
      <w:r w:rsidRPr="00B54F49">
        <w:rPr>
          <w:highlight w:val="green"/>
          <w:u w:val="single"/>
        </w:rPr>
        <w:t xml:space="preserve"> </w:t>
      </w:r>
      <w:r w:rsidRPr="00FA36D7">
        <w:rPr>
          <w:rStyle w:val="Emphasis"/>
          <w:highlight w:val="green"/>
        </w:rPr>
        <w:t>role</w:t>
      </w:r>
      <w:r w:rsidRPr="00B54F49">
        <w:rPr>
          <w:highlight w:val="green"/>
          <w:u w:val="single"/>
        </w:rPr>
        <w:t xml:space="preserve"> in </w:t>
      </w:r>
      <w:r w:rsidRPr="00FA36D7">
        <w:rPr>
          <w:rStyle w:val="Emphasis"/>
          <w:highlight w:val="green"/>
        </w:rPr>
        <w:t>pressuring</w:t>
      </w:r>
      <w:r w:rsidRPr="00B54F49">
        <w:rPr>
          <w:highlight w:val="green"/>
          <w:u w:val="single"/>
        </w:rPr>
        <w:t xml:space="preserve"> governments to create </w:t>
      </w:r>
      <w:r w:rsidRPr="00FA36D7">
        <w:rPr>
          <w:rStyle w:val="Emphasis"/>
          <w:highlight w:val="green"/>
        </w:rPr>
        <w:t>environmental</w:t>
      </w:r>
      <w:r w:rsidRPr="00B54F49">
        <w:rPr>
          <w:highlight w:val="green"/>
          <w:u w:val="single"/>
        </w:rPr>
        <w:t xml:space="preserve"> </w:t>
      </w:r>
      <w:r w:rsidRPr="00FA36D7">
        <w:rPr>
          <w:rStyle w:val="Emphasis"/>
          <w:highlight w:val="gree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w:t>
      </w:r>
      <w:proofErr w:type="spellStart"/>
      <w:r w:rsidRPr="00B54F49">
        <w:rPr>
          <w:sz w:val="16"/>
        </w:rPr>
        <w:t>Brulle</w:t>
      </w:r>
      <w:proofErr w:type="spellEnd"/>
      <w:r w:rsidRPr="00B54F49">
        <w:rPr>
          <w:sz w:val="16"/>
        </w:rPr>
        <w:t xml:space="preserve">, 2000; see also </w:t>
      </w:r>
      <w:proofErr w:type="spellStart"/>
      <w:r w:rsidRPr="00B54F49">
        <w:rPr>
          <w:sz w:val="16"/>
        </w:rPr>
        <w:t>Longhofer</w:t>
      </w:r>
      <w:proofErr w:type="spellEnd"/>
      <w:r w:rsidRPr="00B54F49">
        <w:rPr>
          <w:sz w:val="16"/>
        </w:rPr>
        <w:t xml:space="preserve">, </w:t>
      </w:r>
      <w:proofErr w:type="spellStart"/>
      <w:r w:rsidRPr="00B54F49">
        <w:rPr>
          <w:sz w:val="16"/>
        </w:rPr>
        <w:t>Schofer</w:t>
      </w:r>
      <w:proofErr w:type="spellEnd"/>
      <w:r w:rsidRPr="00B54F49">
        <w:rPr>
          <w:sz w:val="16"/>
        </w:rPr>
        <w:t xml:space="preserve">,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w:t>
      </w:r>
      <w:proofErr w:type="spellStart"/>
      <w:r w:rsidRPr="00B54F49">
        <w:rPr>
          <w:sz w:val="16"/>
        </w:rPr>
        <w:t>Schreurs</w:t>
      </w:r>
      <w:proofErr w:type="spellEnd"/>
      <w:r w:rsidRPr="00B54F49">
        <w:rPr>
          <w:sz w:val="16"/>
        </w:rPr>
        <w:t xml:space="preserve">,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54F49">
        <w:rPr>
          <w:highlight w:val="gree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FA36D7">
        <w:rPr>
          <w:rStyle w:val="Emphasis"/>
          <w:highlight w:val="green"/>
        </w:rPr>
        <w:t>success</w:t>
      </w:r>
      <w:r w:rsidRPr="00B54F49">
        <w:rPr>
          <w:highlight w:val="green"/>
          <w:u w:val="single"/>
        </w:rPr>
        <w:t xml:space="preserve"> when they </w:t>
      </w:r>
      <w:r w:rsidRPr="00FA36D7">
        <w:rPr>
          <w:rStyle w:val="Emphasis"/>
          <w:highlight w:val="green"/>
        </w:rPr>
        <w:t>protested</w:t>
      </w:r>
      <w:r w:rsidRPr="00B54F49">
        <w:rPr>
          <w:highlight w:val="green"/>
          <w:u w:val="single"/>
        </w:rPr>
        <w:t xml:space="preserve"> </w:t>
      </w:r>
      <w:r w:rsidRPr="00FA36D7">
        <w:rPr>
          <w:rStyle w:val="Emphasis"/>
          <w:highlight w:val="green"/>
        </w:rPr>
        <w:t>environmentally</w:t>
      </w:r>
      <w:r w:rsidRPr="00B54F49">
        <w:rPr>
          <w:highlight w:val="green"/>
          <w:u w:val="single"/>
        </w:rPr>
        <w:t xml:space="preserve"> </w:t>
      </w:r>
      <w:r w:rsidRPr="00FA36D7">
        <w:rPr>
          <w:rStyle w:val="Emphasis"/>
          <w:highlight w:val="green"/>
        </w:rPr>
        <w:t>damaging</w:t>
      </w:r>
      <w:r w:rsidRPr="00B54F49">
        <w:rPr>
          <w:highlight w:val="green"/>
          <w:u w:val="single"/>
        </w:rPr>
        <w:t xml:space="preserve"> </w:t>
      </w:r>
      <w:r w:rsidRPr="00FA36D7">
        <w:rPr>
          <w:rStyle w:val="Emphasis"/>
          <w:highlight w:val="gree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2F9D3E0A" w14:textId="77777777" w:rsidR="000700A8" w:rsidRPr="00B54F49" w:rsidRDefault="000700A8" w:rsidP="000700A8">
      <w:pPr>
        <w:rPr>
          <w:sz w:val="16"/>
        </w:rPr>
      </w:pPr>
      <w:r w:rsidRPr="00B54F49">
        <w:rPr>
          <w:sz w:val="16"/>
        </w:rPr>
        <w:t>4 | CLIMATE STRIKES AS A GROWING TACTIC</w:t>
      </w:r>
    </w:p>
    <w:p w14:paraId="3E61CBC4" w14:textId="77777777" w:rsidR="000700A8" w:rsidRPr="00152DAE" w:rsidRDefault="000700A8" w:rsidP="000700A8">
      <w:pPr>
        <w:rPr>
          <w:sz w:val="16"/>
        </w:rPr>
      </w:pPr>
      <w:r w:rsidRPr="00B54F49">
        <w:rPr>
          <w:highlight w:val="green"/>
          <w:u w:val="single"/>
        </w:rPr>
        <w:t>Climate strikes</w:t>
      </w:r>
      <w:r w:rsidRPr="00834166">
        <w:rPr>
          <w:u w:val="single"/>
        </w:rPr>
        <w:t xml:space="preserve"> are a </w:t>
      </w:r>
      <w:r w:rsidRPr="00FA36D7">
        <w:rPr>
          <w:rStyle w:val="Emphasis"/>
        </w:rPr>
        <w:t>particular</w:t>
      </w:r>
      <w:r w:rsidRPr="00834166">
        <w:rPr>
          <w:u w:val="single"/>
        </w:rPr>
        <w:t xml:space="preserve">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834166">
        <w:rPr>
          <w:u w:val="single"/>
        </w:rPr>
        <w:t xml:space="preserve"> that </w:t>
      </w:r>
      <w:r w:rsidRPr="00B54F49">
        <w:rPr>
          <w:highlight w:val="green"/>
          <w:u w:val="single"/>
        </w:rPr>
        <w:t xml:space="preserve">aims to </w:t>
      </w:r>
      <w:r w:rsidRPr="00FA36D7">
        <w:rPr>
          <w:rStyle w:val="Emphasis"/>
          <w:highlight w:val="green"/>
        </w:rPr>
        <w:t>pressure</w:t>
      </w:r>
      <w:r w:rsidRPr="00834166">
        <w:rPr>
          <w:u w:val="single"/>
        </w:rPr>
        <w:t xml:space="preserve"> both the political and economic </w:t>
      </w:r>
      <w:r w:rsidRPr="00B54F49">
        <w:rPr>
          <w:highlight w:val="green"/>
          <w:u w:val="single"/>
        </w:rPr>
        <w:t>system</w:t>
      </w:r>
      <w:r w:rsidRPr="00B54F49">
        <w:rPr>
          <w:sz w:val="16"/>
        </w:rPr>
        <w:t xml:space="preserve">. On August 20, </w:t>
      </w:r>
      <w:r w:rsidRPr="00152DAE">
        <w:rPr>
          <w:sz w:val="16"/>
        </w:rPr>
        <w:t xml:space="preserve">2018, </w:t>
      </w:r>
      <w:r w:rsidRPr="00152DAE">
        <w:rPr>
          <w:u w:val="single"/>
        </w:rPr>
        <w:t xml:space="preserve">Greta Thunberg decided </w:t>
      </w:r>
      <w:r w:rsidRPr="00152DAE">
        <w:rPr>
          <w:rStyle w:val="Emphasis"/>
        </w:rPr>
        <w:t>not</w:t>
      </w:r>
      <w:r w:rsidRPr="00152DAE">
        <w:rPr>
          <w:u w:val="single"/>
        </w:rPr>
        <w:t xml:space="preserve"> to attend school and sit on the steps of the Swedish parliament to </w:t>
      </w:r>
      <w:r w:rsidRPr="00152DAE">
        <w:rPr>
          <w:rStyle w:val="Emphasis"/>
        </w:rPr>
        <w:t>demand</w:t>
      </w:r>
      <w:r w:rsidRPr="00152DAE">
        <w:rPr>
          <w:u w:val="single"/>
        </w:rPr>
        <w:t xml:space="preserve"> that the government take steps to address </w:t>
      </w:r>
      <w:r w:rsidRPr="00152DAE">
        <w:rPr>
          <w:rStyle w:val="Emphasis"/>
        </w:rPr>
        <w:t>climate</w:t>
      </w:r>
      <w:r w:rsidRPr="00152DAE">
        <w:rPr>
          <w:u w:val="single"/>
        </w:rPr>
        <w:t xml:space="preserve"> </w:t>
      </w:r>
      <w:r w:rsidRPr="00152DAE">
        <w:rPr>
          <w:rStyle w:val="Emphasis"/>
        </w:rPr>
        <w:t>change</w:t>
      </w:r>
      <w:r w:rsidRPr="00152DAE">
        <w:rPr>
          <w:sz w:val="16"/>
        </w:rPr>
        <w:t xml:space="preserve"> (</w:t>
      </w:r>
      <w:proofErr w:type="spellStart"/>
      <w:r w:rsidRPr="00152DAE">
        <w:rPr>
          <w:sz w:val="16"/>
        </w:rPr>
        <w:t>Gessen</w:t>
      </w:r>
      <w:proofErr w:type="spellEnd"/>
      <w:r w:rsidRPr="00152DAE">
        <w:rPr>
          <w:sz w:val="16"/>
        </w:rPr>
        <w:t xml:space="preserve">, 2018). Inspired by the national school walkout against gun violence in the United States that was organized after the Parkland School Shooting in Florida, </w:t>
      </w:r>
      <w:r w:rsidRPr="00152DAE">
        <w:rPr>
          <w:u w:val="single"/>
        </w:rPr>
        <w:t xml:space="preserve">the 15-year-old has spent her Fridays sitting with a </w:t>
      </w:r>
      <w:r w:rsidRPr="00152DAE">
        <w:rPr>
          <w:rStyle w:val="Emphasis"/>
        </w:rPr>
        <w:t>hand</w:t>
      </w:r>
      <w:r w:rsidRPr="00152DAE">
        <w:rPr>
          <w:u w:val="single"/>
        </w:rPr>
        <w:t>-</w:t>
      </w:r>
      <w:r w:rsidRPr="00152DAE">
        <w:rPr>
          <w:rStyle w:val="Emphasis"/>
        </w:rPr>
        <w:t>written</w:t>
      </w:r>
      <w:r w:rsidRPr="00152DAE">
        <w:rPr>
          <w:u w:val="single"/>
        </w:rPr>
        <w:t xml:space="preserve"> </w:t>
      </w:r>
      <w:r w:rsidRPr="00152DAE">
        <w:rPr>
          <w:rStyle w:val="Emphasis"/>
        </w:rPr>
        <w:t>sign</w:t>
      </w:r>
      <w:r w:rsidRPr="00152DAE">
        <w:rPr>
          <w:u w:val="single"/>
        </w:rPr>
        <w:t xml:space="preserve"> </w:t>
      </w:r>
      <w:r w:rsidRPr="00152DAE">
        <w:rPr>
          <w:rStyle w:val="Emphasis"/>
        </w:rPr>
        <w:t>protesting</w:t>
      </w:r>
      <w:r w:rsidRPr="00152DAE">
        <w:rPr>
          <w:u w:val="single"/>
        </w:rPr>
        <w:t xml:space="preserve"> ever since</w:t>
      </w:r>
      <w:r w:rsidRPr="00152DAE">
        <w:rPr>
          <w:sz w:val="16"/>
        </w:rPr>
        <w:t xml:space="preserve">. Fridays for Future—the name of the group coordinating this </w:t>
      </w:r>
      <w:r w:rsidRPr="00152DAE">
        <w:rPr>
          <w:u w:val="single"/>
        </w:rPr>
        <w:t xml:space="preserve">tactic of </w:t>
      </w:r>
      <w:r w:rsidRPr="00152DAE">
        <w:rPr>
          <w:rStyle w:val="Emphasis"/>
        </w:rPr>
        <w:t>skipping</w:t>
      </w:r>
      <w:r w:rsidRPr="00152DAE">
        <w:rPr>
          <w:u w:val="single"/>
        </w:rPr>
        <w:t xml:space="preserve"> school on Fridays to </w:t>
      </w:r>
      <w:r w:rsidRPr="00152DAE">
        <w:rPr>
          <w:rStyle w:val="Emphasis"/>
        </w:rPr>
        <w:t>protest</w:t>
      </w:r>
      <w:r w:rsidRPr="00152DAE">
        <w:rPr>
          <w:u w:val="single"/>
        </w:rPr>
        <w:t xml:space="preserve"> </w:t>
      </w:r>
      <w:r w:rsidRPr="00152DAE">
        <w:rPr>
          <w:rStyle w:val="Emphasis"/>
        </w:rPr>
        <w:t>inaction</w:t>
      </w:r>
      <w:r w:rsidRPr="00152DAE">
        <w:rPr>
          <w:u w:val="single"/>
        </w:rPr>
        <w:t xml:space="preserve"> on climate change—flourished due to its </w:t>
      </w:r>
      <w:r w:rsidRPr="00152DAE">
        <w:rPr>
          <w:rStyle w:val="Emphasis"/>
        </w:rPr>
        <w:t>usage</w:t>
      </w:r>
      <w:r w:rsidRPr="00152DAE">
        <w:rPr>
          <w:u w:val="single"/>
        </w:rPr>
        <w:t xml:space="preserve"> of </w:t>
      </w:r>
      <w:r w:rsidRPr="00152DAE">
        <w:rPr>
          <w:rStyle w:val="Emphasis"/>
        </w:rPr>
        <w:t>digital</w:t>
      </w:r>
      <w:r w:rsidRPr="00152DAE">
        <w:rPr>
          <w:u w:val="single"/>
        </w:rPr>
        <w:t xml:space="preserve"> </w:t>
      </w:r>
      <w:r w:rsidRPr="00152DAE">
        <w:rPr>
          <w:rStyle w:val="Emphasis"/>
        </w:rPr>
        <w:t>technologies</w:t>
      </w:r>
      <w:r w:rsidRPr="00152DAE">
        <w:rPr>
          <w:sz w:val="16"/>
        </w:rPr>
        <w:t xml:space="preserve"> to engage young people and the tactic has spread.</w:t>
      </w:r>
    </w:p>
    <w:p w14:paraId="48D2F8A4" w14:textId="77777777" w:rsidR="000700A8" w:rsidRPr="00AD0AD8" w:rsidRDefault="000700A8" w:rsidP="000700A8">
      <w:pPr>
        <w:rPr>
          <w:u w:val="single"/>
        </w:rPr>
      </w:pPr>
      <w:r w:rsidRPr="00152DAE">
        <w:rPr>
          <w:sz w:val="16"/>
        </w:rPr>
        <w:t xml:space="preserve">In March 2019, </w:t>
      </w:r>
      <w:r w:rsidRPr="00152DAE">
        <w:rPr>
          <w:u w:val="single"/>
        </w:rPr>
        <w:t xml:space="preserve">the </w:t>
      </w:r>
      <w:r w:rsidRPr="00152DAE">
        <w:rPr>
          <w:rStyle w:val="Emphasis"/>
        </w:rPr>
        <w:t>first</w:t>
      </w:r>
      <w:r w:rsidRPr="00152DAE">
        <w:rPr>
          <w:u w:val="single"/>
        </w:rPr>
        <w:t xml:space="preserve"> global climate strike took</w:t>
      </w:r>
      <w:r w:rsidRPr="00AD0AD8">
        <w:rPr>
          <w:u w:val="single"/>
        </w:rPr>
        <w:t xml:space="preserve"> place, turning out more than </w:t>
      </w:r>
      <w:r w:rsidRPr="00AD0AD8">
        <w:rPr>
          <w:rStyle w:val="Emphasis"/>
        </w:rPr>
        <w:t>1 million people</w:t>
      </w:r>
      <w:r w:rsidRPr="00AD0AD8">
        <w:rPr>
          <w:u w:val="single"/>
        </w:rPr>
        <w:t xml:space="preserve"> around the world</w:t>
      </w:r>
      <w:r w:rsidRPr="00AD0AD8">
        <w:rPr>
          <w:sz w:val="16"/>
        </w:rPr>
        <w:t xml:space="preserve">. Six months later in September 2019, </w:t>
      </w:r>
      <w:r w:rsidRPr="00AD0AD8">
        <w:rPr>
          <w:rStyle w:val="Emphasis"/>
        </w:rPr>
        <w:t>young</w:t>
      </w:r>
      <w:r w:rsidRPr="00AD0AD8">
        <w:rPr>
          <w:u w:val="single"/>
        </w:rPr>
        <w:t xml:space="preserve"> </w:t>
      </w:r>
      <w:r w:rsidRPr="00AD0AD8">
        <w:rPr>
          <w:rStyle w:val="Emphasis"/>
        </w:rPr>
        <w:t>people</w:t>
      </w:r>
      <w:r w:rsidRPr="00AD0AD8">
        <w:rPr>
          <w:u w:val="single"/>
        </w:rPr>
        <w:t xml:space="preserve"> and </w:t>
      </w:r>
      <w:r w:rsidRPr="00AD0AD8">
        <w:rPr>
          <w:rStyle w:val="Emphasis"/>
        </w:rPr>
        <w:t>adults</w:t>
      </w:r>
      <w:r w:rsidRPr="00AD0AD8">
        <w:rPr>
          <w:u w:val="single"/>
        </w:rPr>
        <w:t xml:space="preserve"> responded to a call by young activists to participate in climate strikes as part of the “</w:t>
      </w:r>
      <w:r w:rsidRPr="00AD0AD8">
        <w:rPr>
          <w:rStyle w:val="Emphasis"/>
        </w:rPr>
        <w:t>Global</w:t>
      </w:r>
      <w:r w:rsidRPr="00AD0AD8">
        <w:rPr>
          <w:u w:val="single"/>
        </w:rPr>
        <w:t xml:space="preserve"> </w:t>
      </w:r>
      <w:r w:rsidRPr="00AD0AD8">
        <w:rPr>
          <w:rStyle w:val="Emphasis"/>
        </w:rPr>
        <w:t>Week</w:t>
      </w:r>
      <w:r w:rsidRPr="00AD0AD8">
        <w:rPr>
          <w:u w:val="single"/>
        </w:rPr>
        <w:t xml:space="preserve"> for </w:t>
      </w:r>
      <w:r w:rsidRPr="00AD0AD8">
        <w:rPr>
          <w:rStyle w:val="Emphasis"/>
        </w:rPr>
        <w:t>Future</w:t>
      </w:r>
      <w:r w:rsidRPr="00AD0AD8">
        <w:rPr>
          <w:u w:val="single"/>
        </w:rPr>
        <w:t>”</w:t>
      </w:r>
      <w:r w:rsidRPr="00AD0AD8">
        <w:rPr>
          <w:sz w:val="16"/>
        </w:rPr>
        <w:t xml:space="preserve"> surrounding the UN Climate Action Summit.1 The </w:t>
      </w:r>
      <w:r w:rsidRPr="00AD0AD8">
        <w:rPr>
          <w:u w:val="single"/>
        </w:rPr>
        <w:t xml:space="preserve">number of participants in this event globally jumped to an </w:t>
      </w:r>
      <w:r w:rsidRPr="00AD0AD8">
        <w:rPr>
          <w:rStyle w:val="Emphasis"/>
        </w:rPr>
        <w:t>estimated</w:t>
      </w:r>
      <w:r w:rsidRPr="00AD0AD8">
        <w:rPr>
          <w:u w:val="single"/>
        </w:rPr>
        <w:t xml:space="preserve"> </w:t>
      </w:r>
      <w:r w:rsidRPr="00AD0AD8">
        <w:rPr>
          <w:rStyle w:val="Emphasis"/>
        </w:rPr>
        <w:t>7.6 million people</w:t>
      </w:r>
      <w:r w:rsidRPr="00AD0AD8">
        <w:rPr>
          <w:sz w:val="16"/>
        </w:rPr>
        <w:t xml:space="preserve"> (</w:t>
      </w:r>
      <w:proofErr w:type="spellStart"/>
      <w:r w:rsidRPr="00AD0AD8">
        <w:rPr>
          <w:sz w:val="16"/>
        </w:rPr>
        <w:t>Rosane</w:t>
      </w:r>
      <w:proofErr w:type="spellEnd"/>
      <w:r w:rsidRPr="00AD0AD8">
        <w:rPr>
          <w:sz w:val="16"/>
        </w:rPr>
        <w:t xml:space="preserve">, 2019). Figure 1 presents the </w:t>
      </w:r>
      <w:r w:rsidRPr="00AD0AD8">
        <w:rPr>
          <w:u w:val="single"/>
        </w:rPr>
        <w:t xml:space="preserve">growth in the </w:t>
      </w:r>
      <w:r w:rsidRPr="00AD0AD8">
        <w:rPr>
          <w:rStyle w:val="Emphasis"/>
        </w:rPr>
        <w:t>tactic</w:t>
      </w:r>
      <w:r w:rsidRPr="00AD0AD8">
        <w:rPr>
          <w:u w:val="single"/>
        </w:rPr>
        <w:t xml:space="preserve"> of climate strikes in terms of the numbers of nations where strikes have taken place and the </w:t>
      </w:r>
      <w:r w:rsidRPr="00AD0AD8">
        <w:rPr>
          <w:rStyle w:val="Emphasis"/>
        </w:rPr>
        <w:t>total</w:t>
      </w:r>
      <w:r w:rsidRPr="00AD0AD8">
        <w:rPr>
          <w:u w:val="single"/>
        </w:rPr>
        <w:t xml:space="preserve"> number of participants </w:t>
      </w:r>
      <w:r w:rsidRPr="00AD0AD8">
        <w:rPr>
          <w:rStyle w:val="Emphasis"/>
        </w:rPr>
        <w:t>involved</w:t>
      </w:r>
      <w:r w:rsidRPr="00AD0AD8">
        <w:rPr>
          <w:u w:val="single"/>
        </w:rPr>
        <w:t>.</w:t>
      </w:r>
    </w:p>
    <w:p w14:paraId="60998EA2" w14:textId="77777777" w:rsidR="000700A8" w:rsidRPr="00B54F49" w:rsidRDefault="000700A8" w:rsidP="000700A8">
      <w:pPr>
        <w:rPr>
          <w:sz w:val="16"/>
        </w:rPr>
      </w:pPr>
      <w:r w:rsidRPr="00AD0AD8">
        <w:rPr>
          <w:sz w:val="16"/>
        </w:rPr>
        <w:t>Even before this movement had mobilized millions to strike, a narrative synthesis of studies that focused on youth perceptions of climate change from 1993 to 2018 documented</w:t>
      </w:r>
      <w:r w:rsidRPr="00B54F49">
        <w:rPr>
          <w:sz w:val="16"/>
        </w:rPr>
        <w:t xml:space="preserve">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w:t>
      </w:r>
      <w:proofErr w:type="spellStart"/>
      <w:r w:rsidRPr="00B54F49">
        <w:rPr>
          <w:sz w:val="16"/>
        </w:rPr>
        <w:t>Evensen</w:t>
      </w:r>
      <w:proofErr w:type="spellEnd"/>
      <w:r w:rsidRPr="00B54F49">
        <w:rPr>
          <w:sz w:val="16"/>
        </w:rPr>
        <w:t xml:space="preserve">,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7E01BBA2" w14:textId="77777777" w:rsidR="000700A8" w:rsidRPr="00B54F49" w:rsidRDefault="000700A8" w:rsidP="000700A8">
      <w:pPr>
        <w:rPr>
          <w:sz w:val="16"/>
        </w:rPr>
      </w:pPr>
      <w:r w:rsidRPr="00B54F49">
        <w:rPr>
          <w:sz w:val="16"/>
        </w:rPr>
        <w:t xml:space="preserve">As an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B54F49">
        <w:rPr>
          <w:highlight w:val="green"/>
          <w:u w:val="single"/>
        </w:rPr>
        <w:t xml:space="preserve"> by school-aged children</w:t>
      </w:r>
      <w:r w:rsidRPr="00B54F49">
        <w:rPr>
          <w:u w:val="single"/>
        </w:rPr>
        <w:t xml:space="preserve"> that aims to </w:t>
      </w:r>
      <w:r w:rsidRPr="00B54F49">
        <w:rPr>
          <w:highlight w:val="green"/>
          <w:u w:val="single"/>
        </w:rPr>
        <w:t xml:space="preserve">pressure governments to </w:t>
      </w:r>
      <w:r w:rsidRPr="00FA36D7">
        <w:rPr>
          <w:rStyle w:val="Emphasis"/>
          <w:highlight w:val="green"/>
        </w:rPr>
        <w:t>implement</w:t>
      </w:r>
      <w:r w:rsidRPr="00B54F49">
        <w:rPr>
          <w:u w:val="single"/>
        </w:rPr>
        <w:t xml:space="preserve"> more </w:t>
      </w:r>
      <w:r w:rsidRPr="00FA36D7">
        <w:rPr>
          <w:rStyle w:val="Emphasis"/>
          <w:highlight w:val="green"/>
        </w:rPr>
        <w:t>radical</w:t>
      </w:r>
      <w:r w:rsidRPr="00B54F49">
        <w:rPr>
          <w:highlight w:val="green"/>
          <w:u w:val="single"/>
        </w:rPr>
        <w:t xml:space="preserve"> climate policies</w:t>
      </w:r>
      <w:r w:rsidRPr="00B54F49">
        <w:rPr>
          <w:u w:val="single"/>
        </w:rPr>
        <w:t xml:space="preserve"> that will </w:t>
      </w:r>
      <w:r w:rsidRPr="00B54F49">
        <w:rPr>
          <w:highlight w:val="green"/>
          <w:u w:val="single"/>
        </w:rPr>
        <w:t xml:space="preserve">lead to </w:t>
      </w:r>
      <w:r w:rsidRPr="00FA36D7">
        <w:rPr>
          <w:rStyle w:val="Emphasis"/>
          <w:highlight w:val="green"/>
        </w:rPr>
        <w:t>emissions</w:t>
      </w:r>
      <w:r w:rsidRPr="00B54F49">
        <w:rPr>
          <w:highlight w:val="green"/>
          <w:u w:val="single"/>
        </w:rPr>
        <w:t xml:space="preserve"> </w:t>
      </w:r>
      <w:r w:rsidRPr="00FA36D7">
        <w:rPr>
          <w:rStyle w:val="Emphasis"/>
          <w:highlight w:val="gree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w:t>
      </w:r>
      <w:r w:rsidRPr="00AD0AD8">
        <w:rPr>
          <w:u w:val="single"/>
        </w:rPr>
        <w:t xml:space="preserve">activism with the goal of having an </w:t>
      </w:r>
      <w:r w:rsidRPr="00AD0AD8">
        <w:rPr>
          <w:rStyle w:val="Emphasis"/>
        </w:rPr>
        <w:t>indirect</w:t>
      </w:r>
      <w:r w:rsidRPr="00AD0AD8">
        <w:rPr>
          <w:u w:val="single"/>
        </w:rPr>
        <w:t xml:space="preserve"> </w:t>
      </w:r>
      <w:r w:rsidRPr="00AD0AD8">
        <w:rPr>
          <w:rStyle w:val="Emphasis"/>
        </w:rPr>
        <w:t>effect</w:t>
      </w:r>
      <w:r w:rsidRPr="00AD0AD8">
        <w:rPr>
          <w:u w:val="single"/>
        </w:rPr>
        <w:t xml:space="preserve"> on </w:t>
      </w:r>
      <w:r w:rsidRPr="00AD0AD8">
        <w:rPr>
          <w:rStyle w:val="Emphasis"/>
        </w:rPr>
        <w:t>climate</w:t>
      </w:r>
      <w:r w:rsidRPr="00AD0AD8">
        <w:rPr>
          <w:u w:val="single"/>
        </w:rPr>
        <w:t xml:space="preserve"> </w:t>
      </w:r>
      <w:r w:rsidRPr="00AD0AD8">
        <w:rPr>
          <w:rStyle w:val="Emphasis"/>
        </w:rPr>
        <w:t>change</w:t>
      </w:r>
      <w:r w:rsidRPr="00AD0AD8">
        <w:rPr>
          <w:sz w:val="16"/>
        </w:rPr>
        <w:t>. Measuring the outcomes of these efforts, in terms of political outcomes and emissions reductions is extremely challenging given the indirect nature of this activism. Such calculations are made even more challenging given</w:t>
      </w:r>
      <w:r w:rsidRPr="00B54F49">
        <w:rPr>
          <w:sz w:val="16"/>
        </w:rPr>
        <w:t xml:space="preserve">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23882D70" w14:textId="77777777" w:rsidR="000700A8" w:rsidRPr="00A83C19" w:rsidRDefault="000700A8" w:rsidP="000700A8">
      <w:pPr>
        <w:pStyle w:val="Heading4"/>
      </w:pPr>
      <w:r w:rsidRPr="00A83C19">
        <w:t>Warming causes extinction</w:t>
      </w:r>
    </w:p>
    <w:p w14:paraId="3A43F7A2" w14:textId="77777777" w:rsidR="000700A8" w:rsidRPr="008C74CB" w:rsidRDefault="000700A8" w:rsidP="000700A8">
      <w:pPr>
        <w:rPr>
          <w:color w:val="000000" w:themeColor="text1"/>
        </w:rPr>
      </w:pPr>
      <w:proofErr w:type="spellStart"/>
      <w:r w:rsidRPr="00A83C19">
        <w:rPr>
          <w:rStyle w:val="Style13ptBold"/>
          <w:color w:val="000000" w:themeColor="text1"/>
        </w:rPr>
        <w:t>Specktor</w:t>
      </w:r>
      <w:proofErr w:type="spellEnd"/>
      <w:r w:rsidRPr="00A83C19">
        <w:rPr>
          <w:rStyle w:val="Style13ptBold"/>
          <w:color w:val="000000" w:themeColor="text1"/>
        </w:rPr>
        <w:t xml:space="preserve"> 19</w:t>
      </w:r>
      <w:r w:rsidRPr="00A83C19">
        <w:rPr>
          <w:color w:val="000000" w:themeColor="text1"/>
        </w:rPr>
        <w:t xml:space="preserve"> </w:t>
      </w:r>
      <w:r w:rsidRPr="008F5BBD">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F5BBD">
        <w:rPr>
          <w:color w:val="000000" w:themeColor="text1"/>
          <w:sz w:val="16"/>
          <w:szCs w:val="16"/>
        </w:rPr>
        <w:t>livescience</w:t>
      </w:r>
      <w:proofErr w:type="spellEnd"/>
      <w:r w:rsidRPr="008F5BBD">
        <w:rPr>
          <w:color w:val="000000" w:themeColor="text1"/>
          <w:sz w:val="16"/>
          <w:szCs w:val="16"/>
        </w:rPr>
        <w:t xml:space="preserve">, </w:t>
      </w:r>
      <w:hyperlink r:id="rId26" w:history="1">
        <w:r w:rsidRPr="008F5BBD">
          <w:rPr>
            <w:color w:val="000000" w:themeColor="text1"/>
            <w:sz w:val="16"/>
            <w:szCs w:val="16"/>
          </w:rPr>
          <w:t>https://www.livescience.com/65633-climate-change-dooms-humans-by-2050.html</w:t>
        </w:r>
      </w:hyperlink>
      <w:r w:rsidRPr="008F5BBD">
        <w:rPr>
          <w:color w:val="000000" w:themeColor="text1"/>
          <w:sz w:val="16"/>
          <w:szCs w:val="16"/>
        </w:rPr>
        <w:t xml:space="preserve"> Justin</w:t>
      </w:r>
    </w:p>
    <w:p w14:paraId="5C7FC270" w14:textId="77777777" w:rsidR="000700A8" w:rsidRDefault="000700A8" w:rsidP="000700A8">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E542DA">
        <w:rPr>
          <w:color w:val="000000" w:themeColor="text1"/>
          <w:highlight w:val="green"/>
          <w:u w:val="single"/>
        </w:rPr>
        <w:t>models</w:t>
      </w:r>
      <w:r w:rsidRPr="0041591F">
        <w:rPr>
          <w:color w:val="000000" w:themeColor="text1"/>
          <w:sz w:val="12"/>
          <w:szCs w:val="12"/>
        </w:rPr>
        <w:t xml:space="preserve"> — like the one that the </w:t>
      </w:r>
      <w:hyperlink r:id="rId27"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E542DA">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E542DA">
        <w:rPr>
          <w:b/>
          <w:bCs/>
          <w:color w:val="000000" w:themeColor="text1"/>
          <w:highlight w:val="green"/>
          <w:u w:val="single"/>
        </w:rPr>
        <w:t xml:space="preserve">interlinked </w:t>
      </w:r>
      <w:r w:rsidRPr="008C74CB">
        <w:rPr>
          <w:b/>
          <w:bCs/>
          <w:color w:val="000000" w:themeColor="text1"/>
          <w:u w:val="single"/>
        </w:rPr>
        <w:t xml:space="preserve">geological </w:t>
      </w:r>
      <w:r w:rsidRPr="00E542DA">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E542DA">
        <w:rPr>
          <w:color w:val="000000" w:themeColor="text1"/>
          <w:highlight w:val="green"/>
          <w:u w:val="single"/>
        </w:rPr>
        <w:t>governments</w:t>
      </w:r>
      <w:r w:rsidRPr="008C74CB">
        <w:rPr>
          <w:color w:val="000000" w:themeColor="text1"/>
          <w:u w:val="single"/>
        </w:rPr>
        <w:t xml:space="preserve"> "politely </w:t>
      </w:r>
      <w:r w:rsidRPr="00E542DA">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E542DA">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E542DA">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8"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E542DA">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E542DA">
        <w:rPr>
          <w:color w:val="000000" w:themeColor="text1"/>
          <w:highlight w:val="green"/>
          <w:u w:val="single"/>
        </w:rPr>
        <w:t>Thirty-five percent of</w:t>
      </w:r>
      <w:r w:rsidRPr="008C74CB">
        <w:rPr>
          <w:color w:val="000000" w:themeColor="text1"/>
          <w:u w:val="single"/>
        </w:rPr>
        <w:t xml:space="preserve"> the global </w:t>
      </w:r>
      <w:r w:rsidRPr="00E542DA">
        <w:rPr>
          <w:color w:val="000000" w:themeColor="text1"/>
          <w:highlight w:val="green"/>
          <w:u w:val="single"/>
        </w:rPr>
        <w:t>land</w:t>
      </w:r>
      <w:r w:rsidRPr="008C74CB">
        <w:rPr>
          <w:color w:val="000000" w:themeColor="text1"/>
          <w:u w:val="single"/>
        </w:rPr>
        <w:t xml:space="preserve"> area, </w:t>
      </w:r>
      <w:r w:rsidRPr="00E542DA">
        <w:rPr>
          <w:color w:val="000000" w:themeColor="text1"/>
          <w:highlight w:val="green"/>
          <w:u w:val="single"/>
        </w:rPr>
        <w:t xml:space="preserve">and </w:t>
      </w:r>
      <w:r w:rsidRPr="00E542DA">
        <w:rPr>
          <w:b/>
          <w:bCs/>
          <w:color w:val="000000" w:themeColor="text1"/>
          <w:highlight w:val="green"/>
          <w:u w:val="single"/>
        </w:rPr>
        <w:t xml:space="preserve">55 percent of </w:t>
      </w:r>
      <w:r w:rsidRPr="008C74CB">
        <w:rPr>
          <w:b/>
          <w:bCs/>
          <w:color w:val="000000" w:themeColor="text1"/>
          <w:u w:val="single"/>
        </w:rPr>
        <w:t xml:space="preserve">the global </w:t>
      </w:r>
      <w:r w:rsidRPr="00E542DA">
        <w:rPr>
          <w:b/>
          <w:bCs/>
          <w:color w:val="000000" w:themeColor="text1"/>
          <w:highlight w:val="green"/>
          <w:u w:val="single"/>
        </w:rPr>
        <w:t>population</w:t>
      </w:r>
      <w:r w:rsidRPr="008C74CB">
        <w:rPr>
          <w:b/>
          <w:bCs/>
          <w:color w:val="000000" w:themeColor="text1"/>
          <w:u w:val="single"/>
        </w:rPr>
        <w:t xml:space="preserve">, are </w:t>
      </w:r>
      <w:r w:rsidRPr="00E542DA">
        <w:rPr>
          <w:b/>
          <w:bCs/>
          <w:color w:val="000000" w:themeColor="text1"/>
          <w:highlight w:val="green"/>
          <w:u w:val="single"/>
        </w:rPr>
        <w:t>subject to</w:t>
      </w:r>
      <w:r w:rsidRPr="008C74CB">
        <w:rPr>
          <w:b/>
          <w:bCs/>
          <w:color w:val="000000" w:themeColor="text1"/>
          <w:u w:val="single"/>
        </w:rPr>
        <w:t xml:space="preserve"> more than 20 days a year of </w:t>
      </w:r>
      <w:hyperlink r:id="rId29" w:history="1">
        <w:r w:rsidRPr="00E542DA">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E542DA">
        <w:rPr>
          <w:color w:val="000000" w:themeColor="text1"/>
          <w:highlight w:val="green"/>
          <w:u w:val="single"/>
        </w:rPr>
        <w:t>droughts, floods and wildfires</w:t>
      </w:r>
      <w:r w:rsidRPr="008C74CB">
        <w:rPr>
          <w:color w:val="000000" w:themeColor="text1"/>
          <w:u w:val="single"/>
        </w:rPr>
        <w:t xml:space="preserve"> regularly </w:t>
      </w:r>
      <w:r w:rsidRPr="00E542DA">
        <w:rPr>
          <w:color w:val="000000" w:themeColor="text1"/>
          <w:highlight w:val="green"/>
          <w:u w:val="single"/>
        </w:rPr>
        <w:t>ravage the land</w:t>
      </w:r>
      <w:r w:rsidRPr="008C74CB">
        <w:rPr>
          <w:color w:val="000000" w:themeColor="text1"/>
          <w:u w:val="single"/>
        </w:rPr>
        <w:t xml:space="preserve">. Nearly </w:t>
      </w:r>
      <w:r w:rsidRPr="00E542DA">
        <w:rPr>
          <w:b/>
          <w:bCs/>
          <w:color w:val="000000" w:themeColor="text1"/>
          <w:highlight w:val="green"/>
          <w:u w:val="single"/>
        </w:rPr>
        <w:t xml:space="preserve">one-third </w:t>
      </w:r>
      <w:r w:rsidRPr="008C74CB">
        <w:rPr>
          <w:b/>
          <w:bCs/>
          <w:color w:val="000000" w:themeColor="text1"/>
          <w:u w:val="single"/>
        </w:rPr>
        <w:t xml:space="preserve">of the world's land surface </w:t>
      </w:r>
      <w:r w:rsidRPr="00E542DA">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E542DA">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E542DA">
        <w:rPr>
          <w:color w:val="000000" w:themeColor="text1"/>
          <w:highlight w:val="green"/>
          <w:u w:val="single"/>
        </w:rPr>
        <w:t>destroying</w:t>
      </w:r>
      <w:r w:rsidRPr="008C74CB">
        <w:rPr>
          <w:color w:val="000000" w:themeColor="text1"/>
          <w:u w:val="single"/>
        </w:rPr>
        <w:t xml:space="preserve"> the region's </w:t>
      </w:r>
      <w:proofErr w:type="gramStart"/>
      <w:r w:rsidRPr="00E542DA">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E542DA">
        <w:rPr>
          <w:color w:val="000000" w:themeColor="text1"/>
          <w:highlight w:val="green"/>
          <w:u w:val="single"/>
        </w:rPr>
        <w:t>turning</w:t>
      </w:r>
      <w:r w:rsidRPr="008C74CB">
        <w:rPr>
          <w:color w:val="000000" w:themeColor="text1"/>
          <w:u w:val="single"/>
        </w:rPr>
        <w:t xml:space="preserve"> more than </w:t>
      </w:r>
      <w:r w:rsidRPr="00E542DA">
        <w:rPr>
          <w:color w:val="000000" w:themeColor="text1"/>
          <w:highlight w:val="green"/>
          <w:u w:val="single"/>
        </w:rPr>
        <w:t>1 bil</w:t>
      </w:r>
      <w:r w:rsidRPr="008C74CB">
        <w:rPr>
          <w:color w:val="000000" w:themeColor="text1"/>
          <w:u w:val="single"/>
        </w:rPr>
        <w:t xml:space="preserve">lion people </w:t>
      </w:r>
      <w:r w:rsidRPr="00E542DA">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30" w:history="1">
        <w:r w:rsidRPr="00E542DA">
          <w:rPr>
            <w:rStyle w:val="Hyperlink"/>
            <w:color w:val="000000" w:themeColor="text1"/>
            <w:highlight w:val="green"/>
            <w:u w:val="single"/>
          </w:rPr>
          <w:t>shrinking coastlines</w:t>
        </w:r>
      </w:hyperlink>
      <w:r w:rsidRPr="00E542DA">
        <w:rPr>
          <w:color w:val="000000" w:themeColor="text1"/>
          <w:highlight w:val="green"/>
          <w:u w:val="single"/>
        </w:rPr>
        <w:t xml:space="preserve"> and</w:t>
      </w:r>
      <w:r w:rsidRPr="008C74CB">
        <w:rPr>
          <w:color w:val="000000" w:themeColor="text1"/>
          <w:u w:val="single"/>
        </w:rPr>
        <w:t xml:space="preserve"> severe </w:t>
      </w:r>
      <w:r w:rsidRPr="00E542DA">
        <w:rPr>
          <w:color w:val="000000" w:themeColor="text1"/>
          <w:highlight w:val="green"/>
          <w:u w:val="single"/>
        </w:rPr>
        <w:t>drops in food and water</w:t>
      </w:r>
      <w:r w:rsidRPr="008C74CB">
        <w:rPr>
          <w:color w:val="000000" w:themeColor="text1"/>
          <w:u w:val="single"/>
        </w:rPr>
        <w:t xml:space="preserve"> availability — begin to </w:t>
      </w:r>
      <w:r w:rsidRPr="00E542DA">
        <w:rPr>
          <w:b/>
          <w:bCs/>
          <w:color w:val="000000" w:themeColor="text1"/>
          <w:highlight w:val="green"/>
          <w:u w:val="single"/>
        </w:rPr>
        <w:t>stress</w:t>
      </w:r>
      <w:r w:rsidRPr="008C74CB">
        <w:rPr>
          <w:b/>
          <w:bCs/>
          <w:color w:val="000000" w:themeColor="text1"/>
          <w:u w:val="single"/>
        </w:rPr>
        <w:t xml:space="preserve"> the fabric of the world's largest </w:t>
      </w:r>
      <w:r w:rsidRPr="00E542DA">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E542DA">
        <w:rPr>
          <w:b/>
          <w:bCs/>
          <w:color w:val="000000" w:themeColor="text1"/>
          <w:highlight w:val="green"/>
          <w:u w:val="single"/>
        </w:rPr>
        <w:t>nuclear war</w:t>
      </w:r>
      <w:r w:rsidRPr="008C74CB">
        <w:rPr>
          <w:b/>
          <w:bCs/>
          <w:color w:val="000000" w:themeColor="text1"/>
          <w:u w:val="single"/>
        </w:rPr>
        <w:t xml:space="preserve">, are </w:t>
      </w:r>
      <w:r w:rsidRPr="00E542DA">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E542DA">
        <w:rPr>
          <w:color w:val="000000" w:themeColor="text1"/>
          <w:highlight w:val="green"/>
          <w:u w:val="single"/>
        </w:rPr>
        <w:t>end of</w:t>
      </w:r>
      <w:r w:rsidRPr="008C74CB">
        <w:rPr>
          <w:color w:val="000000" w:themeColor="text1"/>
          <w:u w:val="single"/>
        </w:rPr>
        <w:t xml:space="preserve"> human global </w:t>
      </w:r>
      <w:r w:rsidRPr="00E542DA">
        <w:rPr>
          <w:color w:val="000000" w:themeColor="text1"/>
          <w:highlight w:val="green"/>
          <w:u w:val="single"/>
        </w:rPr>
        <w:t>civilization</w:t>
      </w:r>
      <w:r w:rsidRPr="008C74CB">
        <w:rPr>
          <w:color w:val="000000" w:themeColor="text1"/>
          <w:u w:val="single"/>
        </w:rPr>
        <w:t xml:space="preserve"> as we know it."</w:t>
      </w:r>
    </w:p>
    <w:p w14:paraId="2C53328F" w14:textId="77777777" w:rsidR="000700A8" w:rsidRPr="00CE15ED" w:rsidRDefault="000700A8" w:rsidP="000700A8">
      <w:pPr>
        <w:pStyle w:val="Heading4"/>
      </w:pPr>
      <w:r>
        <w:t xml:space="preserve">Ought </w:t>
      </w:r>
      <w:proofErr w:type="gramStart"/>
      <w:r>
        <w:t>is</w:t>
      </w:r>
      <w:proofErr w:type="gramEnd"/>
      <w:r>
        <w:t xml:space="preserve"> an </w:t>
      </w:r>
      <w:r w:rsidRPr="009146F3">
        <w:rPr>
          <w:u w:val="single"/>
        </w:rPr>
        <w:t>obligation</w:t>
      </w:r>
      <w:r>
        <w:t xml:space="preserve"> – outweighs because entry 1.</w:t>
      </w:r>
    </w:p>
    <w:p w14:paraId="0EC752B2" w14:textId="77777777" w:rsidR="000700A8" w:rsidRPr="00A70380" w:rsidRDefault="000700A8" w:rsidP="000700A8">
      <w:r w:rsidRPr="00A70380">
        <w:rPr>
          <w:rStyle w:val="Style13ptBold"/>
        </w:rPr>
        <w:t>Merriam Webster</w:t>
      </w:r>
      <w:r w:rsidRPr="00A70380">
        <w:rPr>
          <w:sz w:val="16"/>
          <w:szCs w:val="16"/>
        </w:rPr>
        <w:t xml:space="preserve"> ["Ought." Merriam-Webster.com. Merriam-Webster, n.d. Web. 27 Dec. 2018. </w:t>
      </w:r>
      <w:hyperlink r:id="rId31" w:history="1">
        <w:r w:rsidRPr="00A70380">
          <w:rPr>
            <w:rStyle w:val="Hyperlink"/>
            <w:sz w:val="16"/>
            <w:szCs w:val="16"/>
          </w:rPr>
          <w:t>https://www.merriam-webster.com/dictionary/ought //</w:t>
        </w:r>
      </w:hyperlink>
      <w:r w:rsidRPr="00A70380">
        <w:rPr>
          <w:sz w:val="16"/>
          <w:szCs w:val="16"/>
        </w:rPr>
        <w:t xml:space="preserve"> ABML]</w:t>
      </w:r>
      <w:r w:rsidRPr="00A70380">
        <w:rPr>
          <w:rFonts w:ascii="Arial" w:eastAsia="Times New Roman" w:hAnsi="Arial" w:cs="Arial"/>
          <w:vanish/>
          <w:sz w:val="16"/>
          <w:szCs w:val="16"/>
          <w:lang w:val="en-GB" w:eastAsia="en-GB"/>
        </w:rPr>
        <w:t>Top of Form</w:t>
      </w:r>
    </w:p>
    <w:p w14:paraId="0FBC39BA" w14:textId="77777777" w:rsidR="000700A8" w:rsidRPr="00353C62" w:rsidRDefault="000700A8" w:rsidP="000700A8">
      <w:pPr>
        <w:rPr>
          <w:sz w:val="14"/>
        </w:rPr>
      </w:pPr>
      <w:r w:rsidRPr="00B13AFB">
        <w:rPr>
          <w:rStyle w:val="Emphasis"/>
          <w:highlight w:val="green"/>
        </w:rPr>
        <w:t xml:space="preserve">Ought </w:t>
      </w:r>
      <w:hyperlink r:id="rId32" w:history="1">
        <w:r w:rsidRPr="00A70380">
          <w:rPr>
            <w:rStyle w:val="Hyperlink"/>
            <w:sz w:val="14"/>
          </w:rPr>
          <w:t>auxiliary verb</w:t>
        </w:r>
      </w:hyperlink>
      <w:r w:rsidRPr="00A70380">
        <w:rPr>
          <w:sz w:val="14"/>
        </w:rPr>
        <w:t xml:space="preserve"> \ˈ</w:t>
      </w:r>
      <w:proofErr w:type="spellStart"/>
      <w:r w:rsidRPr="00A70380">
        <w:rPr>
          <w:sz w:val="14"/>
        </w:rPr>
        <w:t>ȯt</w:t>
      </w:r>
      <w:proofErr w:type="spellEnd"/>
      <w:r w:rsidRPr="00A70380">
        <w:rPr>
          <w:sz w:val="14"/>
        </w:rPr>
        <w:t>  \ Definition of ought  (</w:t>
      </w:r>
      <w:r w:rsidRPr="00B13AFB">
        <w:rPr>
          <w:rStyle w:val="Emphasis"/>
          <w:highlight w:val="green"/>
        </w:rPr>
        <w:t>Entry 1</w:t>
      </w:r>
      <w:r w:rsidRPr="00A70380">
        <w:rPr>
          <w:sz w:val="14"/>
        </w:rPr>
        <w:t xml:space="preserve"> of 4) —</w:t>
      </w:r>
      <w:r w:rsidRPr="00B13AFB">
        <w:rPr>
          <w:rStyle w:val="Emphasis"/>
          <w:highlight w:val="green"/>
        </w:rPr>
        <w:t>used to express obligation</w:t>
      </w:r>
      <w:r>
        <w:rPr>
          <w:rStyle w:val="Emphasis"/>
        </w:rPr>
        <w:t xml:space="preserve"> </w:t>
      </w:r>
      <w:r w:rsidRPr="00A70380">
        <w:rPr>
          <w:sz w:val="14"/>
        </w:rPr>
        <w:t xml:space="preserve">ought to pay our debts, advisability ought to take care of yourself, natural expectation ought to be here by now, or logical consequence the result ought to be infinity ought </w:t>
      </w:r>
      <w:hyperlink r:id="rId33" w:history="1">
        <w:r w:rsidRPr="00A70380">
          <w:rPr>
            <w:rStyle w:val="Hyperlink"/>
            <w:sz w:val="14"/>
          </w:rPr>
          <w:t>verb</w:t>
        </w:r>
      </w:hyperlink>
      <w:r w:rsidRPr="00A70380">
        <w:rPr>
          <w:sz w:val="14"/>
        </w:rPr>
        <w:t xml:space="preserve"> \ˈȯ(ḵ)t  \ Definition of ought (Entry 2 of 4) </w:t>
      </w:r>
      <w:hyperlink r:id="rId34" w:history="1">
        <w:r w:rsidRPr="00A70380">
          <w:rPr>
            <w:rStyle w:val="Hyperlink"/>
            <w:sz w:val="14"/>
          </w:rPr>
          <w:t>transitive verb</w:t>
        </w:r>
      </w:hyperlink>
      <w:r w:rsidRPr="00A70380">
        <w:rPr>
          <w:sz w:val="14"/>
        </w:rPr>
        <w:t xml:space="preserve"> 1chiefly Scotland : </w:t>
      </w:r>
      <w:hyperlink r:id="rId35" w:history="1">
        <w:r w:rsidRPr="00A70380">
          <w:rPr>
            <w:rStyle w:val="Hyperlink"/>
            <w:sz w:val="14"/>
          </w:rPr>
          <w:t>POSSESS</w:t>
        </w:r>
      </w:hyperlink>
      <w:r w:rsidRPr="00A70380">
        <w:rPr>
          <w:sz w:val="14"/>
        </w:rPr>
        <w:t xml:space="preserve"> 2chiefly Scotland : </w:t>
      </w:r>
      <w:hyperlink r:id="rId36" w:history="1">
        <w:r w:rsidRPr="00A70380">
          <w:rPr>
            <w:rStyle w:val="Hyperlink"/>
            <w:sz w:val="14"/>
          </w:rPr>
          <w:t>OWE</w:t>
        </w:r>
      </w:hyperlink>
      <w:r w:rsidRPr="00A70380">
        <w:rPr>
          <w:sz w:val="14"/>
        </w:rPr>
        <w:t xml:space="preserve"> ought  </w:t>
      </w:r>
      <w:hyperlink r:id="rId37" w:history="1">
        <w:r w:rsidRPr="00A70380">
          <w:rPr>
            <w:rStyle w:val="Hyperlink"/>
            <w:sz w:val="14"/>
          </w:rPr>
          <w:t>noun</w:t>
        </w:r>
      </w:hyperlink>
      <w:r w:rsidRPr="00A70380">
        <w:rPr>
          <w:sz w:val="14"/>
        </w:rPr>
        <w:t xml:space="preserve"> \ˈ</w:t>
      </w:r>
      <w:proofErr w:type="spellStart"/>
      <w:r w:rsidRPr="00A70380">
        <w:rPr>
          <w:sz w:val="14"/>
        </w:rPr>
        <w:t>ȯt</w:t>
      </w:r>
      <w:proofErr w:type="spellEnd"/>
      <w:r w:rsidRPr="00A70380">
        <w:rPr>
          <w:sz w:val="14"/>
        </w:rPr>
        <w:t>  \ Definition of ought (Entry 3 of 4) : moral obligation : </w:t>
      </w:r>
      <w:hyperlink r:id="rId38" w:history="1">
        <w:r w:rsidRPr="00A70380">
          <w:rPr>
            <w:rStyle w:val="Hyperlink"/>
            <w:sz w:val="14"/>
          </w:rPr>
          <w:t>DUTY</w:t>
        </w:r>
      </w:hyperlink>
      <w:r w:rsidRPr="00A70380">
        <w:rPr>
          <w:sz w:val="14"/>
        </w:rPr>
        <w:t xml:space="preserve"> ought \ˈ</w:t>
      </w:r>
      <w:proofErr w:type="spellStart"/>
      <w:r w:rsidRPr="00A70380">
        <w:rPr>
          <w:sz w:val="14"/>
        </w:rPr>
        <w:t>ȯt</w:t>
      </w:r>
      <w:proofErr w:type="spellEnd"/>
      <w:r w:rsidRPr="00A70380">
        <w:rPr>
          <w:sz w:val="14"/>
        </w:rPr>
        <w:t>,  ˈ</w:t>
      </w:r>
      <w:proofErr w:type="spellStart"/>
      <w:r w:rsidRPr="00A70380">
        <w:rPr>
          <w:sz w:val="14"/>
        </w:rPr>
        <w:t>ät</w:t>
      </w:r>
      <w:proofErr w:type="spellEnd"/>
      <w:r w:rsidRPr="00A70380">
        <w:rPr>
          <w:sz w:val="14"/>
        </w:rPr>
        <w:t>\ Definition of ought (Entry 4 of 4) archaic spelling of </w:t>
      </w:r>
      <w:hyperlink r:id="rId39" w:history="1">
        <w:r w:rsidRPr="00A70380">
          <w:rPr>
            <w:rStyle w:val="Hyperlink"/>
            <w:sz w:val="14"/>
          </w:rPr>
          <w:t>AUGHT</w:t>
        </w:r>
      </w:hyperlink>
    </w:p>
    <w:p w14:paraId="42FF5DDA" w14:textId="77777777" w:rsidR="000700A8" w:rsidRDefault="000700A8" w:rsidP="000700A8"/>
    <w:p w14:paraId="59C04065" w14:textId="77777777" w:rsidR="000700A8" w:rsidRDefault="000700A8" w:rsidP="000700A8">
      <w:pPr>
        <w:pStyle w:val="Heading4"/>
      </w:pPr>
      <w:r>
        <w:t xml:space="preserve">Definition of </w:t>
      </w:r>
      <w:r w:rsidRPr="0026026A">
        <w:rPr>
          <w:u w:val="single"/>
        </w:rPr>
        <w:t>unconditional right to strike</w:t>
      </w:r>
      <w:r>
        <w:t>:</w:t>
      </w:r>
    </w:p>
    <w:p w14:paraId="3F73587B" w14:textId="77777777" w:rsidR="000700A8" w:rsidRDefault="000700A8" w:rsidP="000700A8">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40" w:history="1">
        <w:r w:rsidRPr="00540FF3">
          <w:rPr>
            <w:rStyle w:val="Hyperlink"/>
          </w:rPr>
          <w:t>https://play.google.com/store/books/details?id=7o1tA__v4xwC&amp;rdid=book-7o1tA__v4xwC&amp;rdot=1</w:t>
        </w:r>
      </w:hyperlink>
      <w:r>
        <w:t>] Justin</w:t>
      </w:r>
    </w:p>
    <w:p w14:paraId="47162ED7" w14:textId="77777777" w:rsidR="000700A8" w:rsidRPr="0026026A" w:rsidRDefault="000700A8" w:rsidP="000700A8">
      <w:r>
        <w:t>**Edited for gendered language</w:t>
      </w:r>
    </w:p>
    <w:p w14:paraId="390FC4E0" w14:textId="77777777" w:rsidR="000700A8" w:rsidRDefault="000700A8" w:rsidP="000700A8">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proofErr w:type="gramStart"/>
      <w:r w:rsidRPr="00FC1BCC">
        <w:rPr>
          <w:highlight w:val="green"/>
          <w:u w:val="single"/>
        </w:rPr>
        <w:t>each individual</w:t>
      </w:r>
      <w:proofErr w:type="gramEnd"/>
      <w:r w:rsidRPr="00FC1BCC">
        <w:rPr>
          <w:highlight w:val="green"/>
          <w:u w:val="single"/>
        </w:rPr>
        <w:t xml:space="preserve">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2D0085E4" w14:textId="77777777" w:rsidR="000700A8" w:rsidRPr="00E54889" w:rsidRDefault="000700A8" w:rsidP="000700A8">
      <w:pPr>
        <w:rPr>
          <w:color w:val="000000" w:themeColor="text1"/>
          <w:u w:val="single"/>
        </w:rPr>
      </w:pPr>
    </w:p>
    <w:p w14:paraId="081D3E5E" w14:textId="77777777" w:rsidR="000700A8" w:rsidRDefault="000700A8" w:rsidP="000700A8"/>
    <w:p w14:paraId="64EE5B03" w14:textId="77777777" w:rsidR="000700A8" w:rsidRDefault="000700A8" w:rsidP="000700A8">
      <w:pPr>
        <w:pStyle w:val="Heading3"/>
      </w:pPr>
      <w:r>
        <w:t>Framework</w:t>
      </w:r>
    </w:p>
    <w:p w14:paraId="27266B24" w14:textId="77777777" w:rsidR="000700A8" w:rsidRPr="00E75985" w:rsidRDefault="000700A8" w:rsidP="000700A8">
      <w:pPr>
        <w:pStyle w:val="Heading4"/>
        <w:rPr>
          <w:rFonts w:asciiTheme="majorHAnsi" w:hAnsiTheme="majorHAnsi"/>
          <w:bCs w:val="0"/>
          <w:u w:val="single"/>
        </w:rPr>
      </w:pPr>
      <w:r w:rsidRPr="00E75985">
        <w:rPr>
          <w:rFonts w:asciiTheme="majorHAnsi" w:hAnsiTheme="majorHAnsi"/>
        </w:rPr>
        <w:t xml:space="preserve">Pleasure and pain </w:t>
      </w:r>
      <w:r w:rsidRPr="00E75985">
        <w:rPr>
          <w:rFonts w:asciiTheme="majorHAnsi" w:hAnsiTheme="majorHAnsi"/>
          <w:i/>
        </w:rPr>
        <w:t>are</w:t>
      </w:r>
      <w:r w:rsidRPr="00E75985">
        <w:rPr>
          <w:rFonts w:asciiTheme="majorHAnsi" w:hAnsiTheme="majorHAnsi"/>
        </w:rPr>
        <w:t xml:space="preserve"> intrinsic </w:t>
      </w:r>
      <w:r w:rsidRPr="00E75985">
        <w:rPr>
          <w:rFonts w:asciiTheme="majorHAnsi" w:hAnsiTheme="majorHAnsi"/>
          <w:u w:val="single"/>
        </w:rPr>
        <w:t>value</w:t>
      </w:r>
      <w:r w:rsidRPr="00E75985">
        <w:rPr>
          <w:rFonts w:asciiTheme="majorHAnsi" w:hAnsiTheme="majorHAnsi"/>
        </w:rPr>
        <w:t xml:space="preserve"> and </w:t>
      </w:r>
      <w:r w:rsidRPr="00E75985">
        <w:rPr>
          <w:rFonts w:asciiTheme="majorHAnsi" w:hAnsiTheme="majorHAnsi"/>
          <w:u w:val="single"/>
        </w:rPr>
        <w:t>disvalue</w:t>
      </w:r>
      <w:r>
        <w:rPr>
          <w:rFonts w:asciiTheme="majorHAnsi" w:hAnsiTheme="majorHAnsi"/>
        </w:rPr>
        <w:t>.</w:t>
      </w:r>
    </w:p>
    <w:p w14:paraId="07E910E2" w14:textId="77777777" w:rsidR="000700A8" w:rsidRPr="00CA3F84" w:rsidRDefault="000700A8" w:rsidP="000700A8">
      <w:pPr>
        <w:rPr>
          <w:rFonts w:asciiTheme="majorHAnsi" w:hAnsiTheme="majorHAnsi" w:cstheme="majorHAnsi"/>
          <w:b/>
          <w:sz w:val="26"/>
        </w:rPr>
      </w:pPr>
      <w:r w:rsidRPr="00E75985">
        <w:rPr>
          <w:rStyle w:val="Style13ptBold"/>
          <w:rFonts w:asciiTheme="majorHAnsi" w:hAnsiTheme="majorHAnsi" w:cstheme="majorHAnsi"/>
        </w:rPr>
        <w:t>Blum et al. 18</w:t>
      </w:r>
      <w:r>
        <w:rPr>
          <w:rStyle w:val="Style13ptBold"/>
          <w:rFonts w:asciiTheme="majorHAnsi" w:hAnsiTheme="majorHAnsi" w:cstheme="majorHAnsi"/>
        </w:rPr>
        <w:t xml:space="preserve"> </w:t>
      </w:r>
      <w:r w:rsidRPr="00E75985">
        <w:rPr>
          <w:rFonts w:asciiTheme="majorHAnsi" w:hAnsiTheme="majorHAnsi" w:cstheme="majorHAnsi"/>
          <w:sz w:val="16"/>
          <w:szCs w:val="16"/>
        </w:rPr>
        <w:t xml:space="preserve">Kenneth Blum, 1Department of Psychiatry, </w:t>
      </w:r>
      <w:proofErr w:type="spellStart"/>
      <w:r w:rsidRPr="00E75985">
        <w:rPr>
          <w:rFonts w:asciiTheme="majorHAnsi" w:hAnsiTheme="majorHAnsi" w:cstheme="majorHAnsi"/>
          <w:sz w:val="16"/>
          <w:szCs w:val="16"/>
        </w:rPr>
        <w:t>Boonshoft</w:t>
      </w:r>
      <w:proofErr w:type="spellEnd"/>
      <w:r w:rsidRPr="00E75985">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E75985">
        <w:rPr>
          <w:rFonts w:asciiTheme="majorHAnsi" w:hAnsiTheme="majorHAnsi" w:cstheme="majorHAnsi"/>
          <w:sz w:val="16"/>
          <w:szCs w:val="16"/>
        </w:rPr>
        <w:t>Geneus</w:t>
      </w:r>
      <w:proofErr w:type="spellEnd"/>
      <w:r w:rsidRPr="00E75985">
        <w:rPr>
          <w:rFonts w:asciiTheme="majorHAnsi" w:hAnsiTheme="majorHAnsi" w:cstheme="majorHAnsi"/>
          <w:sz w:val="16"/>
          <w:szCs w:val="16"/>
        </w:rPr>
        <w:t xml:space="preserve"> Health LLC, San Antonio, TX, USA 6Department of Addiction Research &amp; Therapy, </w:t>
      </w:r>
      <w:proofErr w:type="spellStart"/>
      <w:r w:rsidRPr="00E75985">
        <w:rPr>
          <w:rFonts w:asciiTheme="majorHAnsi" w:hAnsiTheme="majorHAnsi" w:cstheme="majorHAnsi"/>
          <w:sz w:val="16"/>
          <w:szCs w:val="16"/>
        </w:rPr>
        <w:t>Nupathways</w:t>
      </w:r>
      <w:proofErr w:type="spellEnd"/>
      <w:r w:rsidRPr="00E75985">
        <w:rPr>
          <w:rFonts w:asciiTheme="majorHAnsi" w:hAnsiTheme="majorHAnsi" w:cstheme="majorHAnsi"/>
          <w:sz w:val="16"/>
          <w:szCs w:val="16"/>
        </w:rPr>
        <w:t xml:space="preserve"> Inc., </w:t>
      </w:r>
      <w:proofErr w:type="spellStart"/>
      <w:r w:rsidRPr="00E75985">
        <w:rPr>
          <w:rFonts w:asciiTheme="majorHAnsi" w:hAnsiTheme="majorHAnsi" w:cstheme="majorHAnsi"/>
          <w:sz w:val="16"/>
          <w:szCs w:val="16"/>
        </w:rPr>
        <w:t>Innsbrook</w:t>
      </w:r>
      <w:proofErr w:type="spellEnd"/>
      <w:r w:rsidRPr="00E75985">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E75985">
        <w:rPr>
          <w:rFonts w:asciiTheme="majorHAnsi" w:hAnsiTheme="majorHAnsi" w:cstheme="majorHAnsi"/>
          <w:sz w:val="16"/>
          <w:szCs w:val="16"/>
        </w:rPr>
        <w:t>Eötvös</w:t>
      </w:r>
      <w:proofErr w:type="spellEnd"/>
      <w:r w:rsidRPr="00E75985">
        <w:rPr>
          <w:rFonts w:asciiTheme="majorHAnsi" w:hAnsiTheme="majorHAnsi" w:cstheme="majorHAnsi"/>
          <w:sz w:val="16"/>
          <w:szCs w:val="16"/>
        </w:rPr>
        <w:t xml:space="preserve"> </w:t>
      </w:r>
      <w:proofErr w:type="spellStart"/>
      <w:r w:rsidRPr="00E75985">
        <w:rPr>
          <w:rFonts w:asciiTheme="majorHAnsi" w:hAnsiTheme="majorHAnsi" w:cstheme="majorHAnsi"/>
          <w:sz w:val="16"/>
          <w:szCs w:val="16"/>
        </w:rPr>
        <w:t>Loránd</w:t>
      </w:r>
      <w:proofErr w:type="spellEnd"/>
      <w:r w:rsidRPr="00E75985">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E75985">
        <w:rPr>
          <w:rFonts w:asciiTheme="majorHAnsi" w:hAnsiTheme="majorHAnsi" w:cstheme="majorHAnsi"/>
          <w:sz w:val="16"/>
          <w:szCs w:val="16"/>
        </w:rPr>
        <w:t>Lederach</w:t>
      </w:r>
      <w:proofErr w:type="spellEnd"/>
      <w:r w:rsidRPr="00E75985">
        <w:rPr>
          <w:rFonts w:asciiTheme="majorHAnsi" w:hAnsiTheme="majorHAnsi" w:cstheme="majorHAnsi"/>
          <w:sz w:val="16"/>
          <w:szCs w:val="16"/>
        </w:rPr>
        <w:t xml:space="preserve">, PA., USA 12National Human Genome Center at Howard University, Washington, DC., USA, Marjorie </w:t>
      </w:r>
      <w:proofErr w:type="spellStart"/>
      <w:r w:rsidRPr="00E75985">
        <w:rPr>
          <w:rFonts w:asciiTheme="majorHAnsi" w:hAnsiTheme="majorHAnsi" w:cstheme="majorHAnsi"/>
          <w:sz w:val="16"/>
          <w:szCs w:val="16"/>
        </w:rPr>
        <w:t>Gondré</w:t>
      </w:r>
      <w:proofErr w:type="spellEnd"/>
      <w:r w:rsidRPr="00E75985">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E75985">
        <w:rPr>
          <w:rFonts w:asciiTheme="majorHAnsi" w:hAnsiTheme="majorHAnsi" w:cstheme="majorHAnsi"/>
          <w:sz w:val="16"/>
          <w:szCs w:val="16"/>
        </w:rPr>
        <w:t>Modestino</w:t>
      </w:r>
      <w:proofErr w:type="spellEnd"/>
      <w:r w:rsidRPr="00E75985">
        <w:rPr>
          <w:rFonts w:asciiTheme="majorHAnsi" w:hAnsiTheme="majorHAnsi" w:cstheme="majorHAnsi"/>
          <w:sz w:val="16"/>
          <w:szCs w:val="16"/>
        </w:rPr>
        <w:t xml:space="preserve">, 14Department of Psychology, Curry College, Milton, MA, USA, Rajendra D </w:t>
      </w:r>
      <w:proofErr w:type="spellStart"/>
      <w:r w:rsidRPr="00E75985">
        <w:rPr>
          <w:rFonts w:asciiTheme="majorHAnsi" w:hAnsiTheme="majorHAnsi" w:cstheme="majorHAnsi"/>
          <w:sz w:val="16"/>
          <w:szCs w:val="16"/>
        </w:rPr>
        <w:t>Badgaiyan</w:t>
      </w:r>
      <w:proofErr w:type="spellEnd"/>
      <w:r w:rsidRPr="00E75985">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1" w:history="1">
        <w:r w:rsidRPr="00E75985">
          <w:rPr>
            <w:rStyle w:val="Hyperlink"/>
            <w:rFonts w:asciiTheme="majorHAnsi" w:hAnsiTheme="majorHAnsi" w:cstheme="majorHAnsi"/>
            <w:sz w:val="16"/>
            <w:szCs w:val="16"/>
          </w:rPr>
          <w:t>https://www.ncbi.nlm.nih.gov/pmc/articles/PMC6446569/</w:t>
        </w:r>
      </w:hyperlink>
      <w:r w:rsidRPr="00E75985">
        <w:rPr>
          <w:rFonts w:asciiTheme="majorHAnsi" w:hAnsiTheme="majorHAnsi" w:cstheme="majorHAnsi"/>
          <w:sz w:val="16"/>
          <w:szCs w:val="16"/>
        </w:rPr>
        <w:t>, R.S.</w:t>
      </w:r>
    </w:p>
    <w:p w14:paraId="1339688C" w14:textId="77777777" w:rsidR="000700A8" w:rsidRPr="00334F3F" w:rsidRDefault="000700A8" w:rsidP="000700A8">
      <w:pPr>
        <w:rPr>
          <w:rFonts w:asciiTheme="majorHAnsi" w:hAnsiTheme="majorHAnsi" w:cstheme="majorHAnsi"/>
          <w:sz w:val="10"/>
        </w:rPr>
      </w:pPr>
      <w:r w:rsidRPr="00E542DA">
        <w:rPr>
          <w:rFonts w:asciiTheme="majorHAnsi" w:hAnsiTheme="majorHAnsi" w:cstheme="majorHAnsi"/>
          <w:b/>
          <w:bCs/>
          <w:highlight w:val="green"/>
          <w:u w:val="single"/>
        </w:rPr>
        <w:t>Pleasure</w:t>
      </w:r>
      <w:r w:rsidRPr="00E75985">
        <w:rPr>
          <w:rFonts w:asciiTheme="majorHAnsi" w:hAnsiTheme="majorHAnsi" w:cstheme="majorHAnsi"/>
          <w:u w:val="single"/>
        </w:rPr>
        <w:t xml:space="preserve"> is not only</w:t>
      </w:r>
      <w:r w:rsidRPr="00A43E4F">
        <w:rPr>
          <w:rFonts w:asciiTheme="majorHAnsi" w:hAnsiTheme="majorHAnsi" w:cstheme="majorHAnsi"/>
          <w:sz w:val="10"/>
        </w:rPr>
        <w:t xml:space="preserve"> one of the three </w:t>
      </w:r>
      <w:r w:rsidRPr="00E75985">
        <w:rPr>
          <w:rFonts w:asciiTheme="majorHAnsi" w:hAnsiTheme="majorHAnsi" w:cstheme="majorHAnsi"/>
          <w:u w:val="single"/>
        </w:rPr>
        <w:t xml:space="preserve">primary reward </w:t>
      </w:r>
      <w:proofErr w:type="gramStart"/>
      <w:r w:rsidRPr="00E75985">
        <w:rPr>
          <w:rFonts w:asciiTheme="majorHAnsi" w:hAnsiTheme="majorHAnsi" w:cstheme="majorHAnsi"/>
          <w:u w:val="single"/>
        </w:rPr>
        <w:t>functions</w:t>
      </w:r>
      <w:proofErr w:type="gramEnd"/>
      <w:r w:rsidRPr="00A43E4F">
        <w:rPr>
          <w:rFonts w:asciiTheme="majorHAnsi" w:hAnsiTheme="majorHAnsi" w:cstheme="majorHAnsi"/>
          <w:sz w:val="10"/>
        </w:rPr>
        <w:t xml:space="preserve"> but </w:t>
      </w:r>
      <w:r w:rsidRPr="00E75985">
        <w:rPr>
          <w:rFonts w:asciiTheme="majorHAnsi" w:hAnsiTheme="majorHAnsi" w:cstheme="majorHAnsi"/>
          <w:u w:val="single"/>
        </w:rPr>
        <w:t xml:space="preserve">it also </w:t>
      </w:r>
      <w:r w:rsidRPr="00E542DA">
        <w:rPr>
          <w:rFonts w:asciiTheme="majorHAnsi" w:hAnsiTheme="majorHAnsi" w:cstheme="majorHAnsi"/>
          <w:b/>
          <w:bCs/>
          <w:highlight w:val="green"/>
          <w:u w:val="single"/>
        </w:rPr>
        <w:t>defines reward.</w:t>
      </w:r>
      <w:r w:rsidRPr="00A43E4F">
        <w:rPr>
          <w:rFonts w:asciiTheme="majorHAnsi" w:hAnsiTheme="majorHAnsi" w:cstheme="majorHAnsi"/>
          <w:sz w:val="10"/>
        </w:rPr>
        <w:t xml:space="preserve"> As homeostasis explains the </w:t>
      </w:r>
      <w:r w:rsidRPr="00E75985">
        <w:rPr>
          <w:rFonts w:asciiTheme="majorHAnsi" w:hAnsiTheme="majorHAnsi" w:cstheme="majorHAnsi"/>
          <w:u w:val="single"/>
        </w:rPr>
        <w:t>functions of</w:t>
      </w:r>
      <w:r w:rsidRPr="00A43E4F">
        <w:rPr>
          <w:rFonts w:asciiTheme="majorHAnsi" w:hAnsiTheme="majorHAnsi" w:cstheme="majorHAnsi"/>
          <w:sz w:val="10"/>
        </w:rPr>
        <w:t xml:space="preserve"> only a limited number of </w:t>
      </w:r>
      <w:r w:rsidRPr="00E75985">
        <w:rPr>
          <w:rFonts w:asciiTheme="majorHAnsi" w:hAnsiTheme="majorHAnsi" w:cstheme="majorHAnsi"/>
          <w:u w:val="single"/>
        </w:rPr>
        <w:t>rewards, the</w:t>
      </w:r>
      <w:r w:rsidRPr="00A43E4F">
        <w:rPr>
          <w:rFonts w:asciiTheme="majorHAnsi" w:hAnsiTheme="majorHAnsi" w:cstheme="majorHAnsi"/>
          <w:sz w:val="10"/>
        </w:rPr>
        <w:t xml:space="preserve"> principal </w:t>
      </w:r>
      <w:r w:rsidRPr="00D67DA6">
        <w:rPr>
          <w:rFonts w:asciiTheme="majorHAnsi" w:hAnsiTheme="majorHAnsi" w:cstheme="majorHAnsi"/>
          <w:u w:val="single"/>
        </w:rPr>
        <w:t xml:space="preserve">reason why </w:t>
      </w:r>
      <w:r w:rsidRPr="00E542DA">
        <w:rPr>
          <w:rFonts w:asciiTheme="majorHAnsi" w:hAnsiTheme="majorHAnsi" w:cstheme="majorHAnsi"/>
          <w:highlight w:val="green"/>
          <w:u w:val="single"/>
        </w:rPr>
        <w:t>particular stimuli</w:t>
      </w:r>
      <w:r w:rsidRPr="00E75985">
        <w:rPr>
          <w:rFonts w:asciiTheme="majorHAnsi" w:hAnsiTheme="majorHAnsi" w:cstheme="majorHAnsi"/>
          <w:u w:val="single"/>
        </w:rPr>
        <w:t xml:space="preserve">, objects, events, situations, and </w:t>
      </w:r>
      <w:r w:rsidRPr="00D67DA6">
        <w:rPr>
          <w:rFonts w:asciiTheme="majorHAnsi" w:hAnsiTheme="majorHAnsi" w:cstheme="majorHAnsi"/>
          <w:u w:val="single"/>
        </w:rPr>
        <w:t xml:space="preserve">activities are </w:t>
      </w:r>
      <w:r w:rsidRPr="00E542DA">
        <w:rPr>
          <w:rFonts w:asciiTheme="majorHAnsi" w:hAnsiTheme="majorHAnsi" w:cstheme="majorHAnsi"/>
          <w:highlight w:val="green"/>
          <w:u w:val="single"/>
        </w:rPr>
        <w:t>rewarding</w:t>
      </w:r>
      <w:r w:rsidRPr="00A43E4F">
        <w:rPr>
          <w:rFonts w:asciiTheme="majorHAnsi" w:hAnsiTheme="majorHAnsi" w:cstheme="majorHAnsi"/>
          <w:sz w:val="10"/>
        </w:rPr>
        <w:t xml:space="preserve"> may be </w:t>
      </w:r>
      <w:r w:rsidRPr="00E542DA">
        <w:rPr>
          <w:rFonts w:asciiTheme="majorHAnsi" w:hAnsiTheme="majorHAnsi" w:cstheme="majorHAnsi"/>
          <w:highlight w:val="green"/>
          <w:u w:val="single"/>
        </w:rPr>
        <w:t>due to pleasure.</w:t>
      </w:r>
      <w:r w:rsidRPr="00A43E4F">
        <w:rPr>
          <w:rFonts w:asciiTheme="majorHAnsi" w:hAnsiTheme="majorHAnsi" w:cstheme="majorHAnsi"/>
          <w:sz w:val="10"/>
        </w:rPr>
        <w:t xml:space="preserve"> This applies </w:t>
      </w:r>
      <w:proofErr w:type="gramStart"/>
      <w:r w:rsidRPr="00A43E4F">
        <w:rPr>
          <w:rFonts w:asciiTheme="majorHAnsi" w:hAnsiTheme="majorHAnsi" w:cstheme="majorHAnsi"/>
          <w:sz w:val="10"/>
        </w:rPr>
        <w:t>first of all</w:t>
      </w:r>
      <w:proofErr w:type="gramEnd"/>
      <w:r w:rsidRPr="00A43E4F">
        <w:rPr>
          <w:rFonts w:asciiTheme="majorHAnsi" w:hAnsiTheme="majorHAnsi" w:cstheme="majorHAnsi"/>
          <w:sz w:val="10"/>
        </w:rPr>
        <w:t xml:space="preserve"> to sex and to the primary homeostatic rewards of food and liquid and extends to money, taste, beauty, social encounters and nonmaterial, internally set, and intrinsic rewards. </w:t>
      </w:r>
      <w:r w:rsidRPr="00E75985">
        <w:rPr>
          <w:rFonts w:asciiTheme="majorHAnsi" w:hAnsiTheme="majorHAnsi" w:cstheme="majorHAnsi"/>
          <w:u w:val="single"/>
        </w:rPr>
        <w:t>Pleasure, as the primary effect of rewards</w:t>
      </w:r>
      <w:r w:rsidRPr="00A43E4F">
        <w:rPr>
          <w:rFonts w:asciiTheme="majorHAnsi" w:hAnsiTheme="majorHAnsi" w:cstheme="majorHAnsi"/>
          <w:sz w:val="10"/>
        </w:rPr>
        <w:t xml:space="preserve">, drives the prime reward functions of learning, approach behavior, and decision </w:t>
      </w:r>
      <w:r w:rsidRPr="00D67DA6">
        <w:rPr>
          <w:rFonts w:asciiTheme="majorHAnsi" w:hAnsiTheme="majorHAnsi" w:cstheme="majorHAnsi"/>
          <w:sz w:val="10"/>
        </w:rPr>
        <w:t xml:space="preserve">making and </w:t>
      </w:r>
      <w:r w:rsidRPr="00D67DA6">
        <w:rPr>
          <w:rFonts w:asciiTheme="majorHAnsi" w:hAnsiTheme="majorHAnsi" w:cstheme="majorHAnsi"/>
          <w:u w:val="single"/>
        </w:rPr>
        <w:t xml:space="preserve">provides the </w:t>
      </w:r>
      <w:r w:rsidRPr="00E542DA">
        <w:rPr>
          <w:rFonts w:asciiTheme="majorHAnsi" w:hAnsiTheme="majorHAnsi" w:cstheme="majorHAnsi"/>
          <w:b/>
          <w:bCs/>
          <w:highlight w:val="green"/>
          <w:u w:val="single"/>
        </w:rPr>
        <w:t>basis for hedonic theories</w:t>
      </w:r>
      <w:r w:rsidRPr="00E542DA">
        <w:rPr>
          <w:rFonts w:asciiTheme="majorHAnsi" w:hAnsiTheme="majorHAnsi" w:cstheme="majorHAnsi"/>
          <w:highlight w:val="green"/>
          <w:u w:val="single"/>
        </w:rPr>
        <w:t xml:space="preserve"> of reward</w:t>
      </w:r>
      <w:r w:rsidRPr="00E75985">
        <w:rPr>
          <w:rFonts w:asciiTheme="majorHAnsi" w:hAnsiTheme="majorHAnsi" w:cstheme="majorHAnsi"/>
          <w:u w:val="single"/>
        </w:rPr>
        <w:t xml:space="preserve"> function. We are attracted by</w:t>
      </w:r>
      <w:r w:rsidRPr="00A43E4F">
        <w:rPr>
          <w:rFonts w:asciiTheme="majorHAnsi" w:hAnsiTheme="majorHAnsi" w:cstheme="majorHAnsi"/>
          <w:sz w:val="10"/>
        </w:rPr>
        <w:t xml:space="preserve"> most </w:t>
      </w:r>
      <w:r w:rsidRPr="00E75985">
        <w:rPr>
          <w:rFonts w:asciiTheme="majorHAnsi" w:hAnsiTheme="majorHAnsi" w:cstheme="majorHAnsi"/>
          <w:u w:val="single"/>
        </w:rPr>
        <w:t>rewards and exert intense efforts to obtain them</w:t>
      </w:r>
      <w:r w:rsidRPr="00A43E4F">
        <w:rPr>
          <w:rFonts w:asciiTheme="majorHAnsi" w:hAnsiTheme="majorHAnsi" w:cstheme="majorHAnsi"/>
          <w:sz w:val="10"/>
        </w:rPr>
        <w:t xml:space="preserve">, just </w:t>
      </w:r>
      <w:r w:rsidRPr="00E75985">
        <w:rPr>
          <w:rFonts w:asciiTheme="majorHAnsi" w:hAnsiTheme="majorHAnsi" w:cstheme="majorHAnsi"/>
          <w:u w:val="single"/>
        </w:rPr>
        <w:t>because they are enjoyable</w:t>
      </w:r>
      <w:r w:rsidRPr="00A43E4F">
        <w:rPr>
          <w:rFonts w:asciiTheme="majorHAnsi" w:hAnsiTheme="majorHAnsi" w:cstheme="maj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75985">
        <w:rPr>
          <w:rFonts w:asciiTheme="majorHAnsi" w:hAnsiTheme="majorHAnsi" w:cstheme="majorHAnsi"/>
          <w:u w:val="single"/>
        </w:rPr>
        <w:t>using both humans and detailed invasive brain analysis of animals has discovered some critical ways that the brain processes pleasure</w:t>
      </w:r>
      <w:r w:rsidRPr="00A43E4F">
        <w:rPr>
          <w:rFonts w:asciiTheme="majorHAnsi" w:hAnsiTheme="majorHAnsi" w:cstheme="majorHAnsi"/>
          <w:sz w:val="10"/>
        </w:rPr>
        <w:t xml:space="preserve"> [14]. </w:t>
      </w:r>
      <w:r w:rsidRPr="00E75985">
        <w:rPr>
          <w:rFonts w:asciiTheme="majorHAnsi" w:hAnsiTheme="majorHAnsi" w:cstheme="majorHAnsi"/>
          <w:u w:val="single"/>
        </w:rPr>
        <w:t>Pleasure as a hallmark of reward is sufficient for defining a reward</w:t>
      </w:r>
      <w:r w:rsidRPr="00A43E4F">
        <w:rPr>
          <w:rFonts w:asciiTheme="majorHAnsi" w:hAnsiTheme="majorHAnsi" w:cstheme="majorHAnsi"/>
          <w:sz w:val="10"/>
        </w:rPr>
        <w:t xml:space="preserve">, but it may not be necessary. </w:t>
      </w:r>
      <w:r w:rsidRPr="00E75985">
        <w:rPr>
          <w:rFonts w:asciiTheme="majorHAnsi" w:hAnsiTheme="majorHAnsi" w:cstheme="majorHAnsi"/>
          <w:u w:val="single"/>
        </w:rPr>
        <w:t>A reward may generate positive</w:t>
      </w:r>
      <w:r w:rsidRPr="00A43E4F">
        <w:rPr>
          <w:rFonts w:asciiTheme="majorHAnsi" w:hAnsiTheme="majorHAnsi" w:cstheme="majorHAnsi"/>
          <w:sz w:val="10"/>
        </w:rPr>
        <w:t xml:space="preserve"> learning and approach </w:t>
      </w:r>
      <w:r w:rsidRPr="00E75985">
        <w:rPr>
          <w:rFonts w:asciiTheme="majorHAnsi" w:hAnsiTheme="majorHAnsi" w:cstheme="majorHAnsi"/>
          <w:u w:val="single"/>
        </w:rPr>
        <w:t>behavior</w:t>
      </w:r>
      <w:r w:rsidRPr="00A43E4F">
        <w:rPr>
          <w:rFonts w:asciiTheme="majorHAnsi" w:hAnsiTheme="majorHAnsi" w:cstheme="majorHAnsi"/>
          <w:sz w:val="10"/>
        </w:rPr>
        <w:t xml:space="preserve"> simply </w:t>
      </w:r>
      <w:r w:rsidRPr="00E75985">
        <w:rPr>
          <w:rFonts w:asciiTheme="majorHAnsi" w:hAnsiTheme="majorHAnsi" w:cstheme="majorHAnsi"/>
          <w:u w:val="single"/>
        </w:rPr>
        <w:t>because it contains substances that are essential for body function.</w:t>
      </w:r>
      <w:r w:rsidRPr="00A43E4F">
        <w:rPr>
          <w:rFonts w:asciiTheme="majorHAnsi" w:hAnsiTheme="majorHAnsi" w:cstheme="maj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w:t>
      </w:r>
      <w:r w:rsidRPr="00D67DA6">
        <w:rPr>
          <w:rFonts w:asciiTheme="majorHAnsi" w:hAnsiTheme="majorHAnsi" w:cstheme="majorHAnsi"/>
          <w:sz w:val="10"/>
        </w:rPr>
        <w:t xml:space="preserve">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67DA6">
        <w:rPr>
          <w:rFonts w:asciiTheme="majorHAnsi" w:hAnsiTheme="majorHAnsi" w:cstheme="majorHAnsi"/>
          <w:u w:val="single"/>
        </w:rPr>
        <w:t>evolution and its basic principles found</w:t>
      </w:r>
      <w:r w:rsidRPr="00D67DA6">
        <w:rPr>
          <w:rFonts w:asciiTheme="majorHAnsi" w:hAnsiTheme="majorHAnsi" w:cstheme="majorHAnsi"/>
          <w:sz w:val="10"/>
        </w:rPr>
        <w:t xml:space="preserve"> various </w:t>
      </w:r>
      <w:r w:rsidRPr="00D67DA6">
        <w:rPr>
          <w:rFonts w:asciiTheme="majorHAnsi" w:hAnsiTheme="majorHAnsi" w:cstheme="majorHAnsi"/>
          <w:u w:val="single"/>
        </w:rPr>
        <w:t>mechanisms that steer behavio</w:t>
      </w:r>
      <w:r w:rsidRPr="00E75985">
        <w:rPr>
          <w:rFonts w:asciiTheme="majorHAnsi" w:hAnsiTheme="majorHAnsi" w:cstheme="majorHAnsi"/>
          <w:u w:val="single"/>
        </w:rPr>
        <w:t>r and biological development.</w:t>
      </w:r>
      <w:r w:rsidRPr="00A43E4F">
        <w:rPr>
          <w:rFonts w:asciiTheme="majorHAnsi" w:hAnsiTheme="majorHAnsi" w:cstheme="maj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542DA">
        <w:rPr>
          <w:rFonts w:asciiTheme="majorHAnsi" w:hAnsiTheme="majorHAnsi" w:cstheme="majorHAnsi"/>
          <w:b/>
          <w:bCs/>
          <w:highlight w:val="green"/>
          <w:u w:val="single"/>
        </w:rPr>
        <w:t>organisms are</w:t>
      </w:r>
      <w:r w:rsidRPr="00E75985">
        <w:rPr>
          <w:rFonts w:asciiTheme="majorHAnsi" w:hAnsiTheme="majorHAnsi" w:cstheme="majorHAnsi"/>
          <w:u w:val="single"/>
        </w:rPr>
        <w:t xml:space="preserve"> the </w:t>
      </w:r>
      <w:r w:rsidRPr="00E542DA">
        <w:rPr>
          <w:rFonts w:asciiTheme="majorHAnsi" w:hAnsiTheme="majorHAnsi" w:cstheme="majorHAnsi"/>
          <w:b/>
          <w:bCs/>
          <w:highlight w:val="green"/>
          <w:u w:val="single"/>
        </w:rPr>
        <w:t>result of evolutionary competition.</w:t>
      </w:r>
      <w:r w:rsidRPr="00A43E4F">
        <w:rPr>
          <w:rFonts w:asciiTheme="majorHAnsi" w:hAnsiTheme="majorHAnsi" w:cstheme="majorHAnsi"/>
          <w:sz w:val="10"/>
        </w:rPr>
        <w:t xml:space="preserve"> In fact, Richard </w:t>
      </w:r>
      <w:r w:rsidRPr="00E75985">
        <w:rPr>
          <w:rFonts w:asciiTheme="majorHAnsi" w:hAnsiTheme="majorHAnsi" w:cstheme="majorHAnsi"/>
          <w:u w:val="single"/>
        </w:rPr>
        <w:t>Dawkins stresses gene survival and propagation as the basic mechanism of life</w:t>
      </w:r>
      <w:r w:rsidRPr="00A43E4F">
        <w:rPr>
          <w:rFonts w:asciiTheme="majorHAnsi" w:hAnsiTheme="majorHAnsi" w:cstheme="majorHAnsi"/>
          <w:sz w:val="10"/>
        </w:rPr>
        <w:t xml:space="preserve"> [20]. Only genes that lead to </w:t>
      </w:r>
      <w:r w:rsidRPr="00E75985">
        <w:rPr>
          <w:rFonts w:asciiTheme="majorHAnsi" w:hAnsiTheme="majorHAnsi" w:cstheme="majorHAnsi"/>
          <w:u w:val="single"/>
        </w:rPr>
        <w:t>the fittest phenotype will make it.</w:t>
      </w:r>
      <w:r w:rsidRPr="00A43E4F">
        <w:rPr>
          <w:rFonts w:asciiTheme="majorHAnsi" w:hAnsiTheme="majorHAnsi" w:cstheme="majorHAnsi"/>
          <w:sz w:val="10"/>
        </w:rPr>
        <w:t xml:space="preserve"> It is noteworthy that the phenotype is selected based on behavior that maximizes gene propagation. To do so, the phenotype must survive and generate offspring, and be better at it than its competitors. Thus, </w:t>
      </w:r>
      <w:r w:rsidRPr="00E75985">
        <w:rPr>
          <w:rFonts w:asciiTheme="majorHAnsi" w:hAnsiTheme="majorHAnsi" w:cstheme="majorHAnsi"/>
          <w:u w:val="single"/>
        </w:rPr>
        <w:t xml:space="preserve">the ultimate, distal function of </w:t>
      </w:r>
      <w:r w:rsidRPr="00E542DA">
        <w:rPr>
          <w:rFonts w:asciiTheme="majorHAnsi" w:hAnsiTheme="majorHAnsi" w:cstheme="majorHAnsi"/>
          <w:highlight w:val="green"/>
          <w:u w:val="single"/>
        </w:rPr>
        <w:t>rewards</w:t>
      </w:r>
      <w:r w:rsidRPr="00E75985">
        <w:rPr>
          <w:rFonts w:asciiTheme="majorHAnsi" w:hAnsiTheme="majorHAnsi" w:cstheme="majorHAnsi"/>
          <w:u w:val="single"/>
        </w:rPr>
        <w:t xml:space="preserve"> is to </w:t>
      </w:r>
      <w:r w:rsidRPr="00E542DA">
        <w:rPr>
          <w:rFonts w:asciiTheme="majorHAnsi" w:hAnsiTheme="majorHAnsi" w:cstheme="majorHAnsi"/>
          <w:highlight w:val="green"/>
          <w:u w:val="single"/>
        </w:rPr>
        <w:t>increase</w:t>
      </w:r>
      <w:r w:rsidRPr="00E75985">
        <w:rPr>
          <w:rFonts w:asciiTheme="majorHAnsi" w:hAnsiTheme="majorHAnsi" w:cstheme="majorHAnsi"/>
          <w:u w:val="single"/>
        </w:rPr>
        <w:t xml:space="preserve"> evolutionary </w:t>
      </w:r>
      <w:r w:rsidRPr="00E542DA">
        <w:rPr>
          <w:rFonts w:asciiTheme="majorHAnsi" w:hAnsiTheme="majorHAnsi" w:cstheme="majorHAnsi"/>
          <w:highlight w:val="green"/>
          <w:u w:val="single"/>
        </w:rPr>
        <w:t>fitness</w:t>
      </w:r>
      <w:r w:rsidRPr="00A43E4F">
        <w:rPr>
          <w:rFonts w:asciiTheme="majorHAnsi" w:hAnsiTheme="majorHAnsi" w:cstheme="maj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E75985">
        <w:rPr>
          <w:rFonts w:asciiTheme="majorHAnsi" w:hAnsiTheme="majorHAnsi" w:cstheme="majorHAnsi"/>
          <w:u w:val="single"/>
        </w:rPr>
        <w:t>Behavioral reward functions have evolved to help individuals to survive and propagate their genes</w:t>
      </w:r>
      <w:r w:rsidRPr="00A43E4F">
        <w:rPr>
          <w:rFonts w:asciiTheme="majorHAnsi" w:hAnsiTheme="majorHAnsi" w:cstheme="majorHAnsi"/>
          <w:sz w:val="10"/>
        </w:rPr>
        <w:t xml:space="preserve">. Apparently, </w:t>
      </w:r>
      <w:r w:rsidRPr="00E75985">
        <w:rPr>
          <w:rFonts w:asciiTheme="majorHAnsi" w:hAnsiTheme="majorHAnsi" w:cstheme="majorHAnsi"/>
          <w:u w:val="single"/>
        </w:rPr>
        <w:t>people need to live well and long enough to reproduce.</w:t>
      </w:r>
      <w:r w:rsidRPr="00A43E4F">
        <w:rPr>
          <w:rFonts w:asciiTheme="majorHAnsi" w:hAnsiTheme="majorHAnsi" w:cstheme="maj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E75985">
        <w:rPr>
          <w:rFonts w:asciiTheme="majorHAnsi" w:hAnsiTheme="majorHAnsi" w:cstheme="majorHAnsi"/>
          <w:u w:val="single"/>
        </w:rPr>
        <w:t>any small edge will ultimately result in evolutionary advantage</w:t>
      </w:r>
      <w:r w:rsidRPr="00A43E4F">
        <w:rPr>
          <w:rFonts w:asciiTheme="majorHAnsi" w:hAnsiTheme="majorHAnsi" w:cstheme="maj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E75985">
        <w:rPr>
          <w:rFonts w:asciiTheme="majorHAnsi" w:hAnsiTheme="majorHAnsi" w:cstheme="majorHAnsi"/>
          <w:u w:val="single"/>
        </w:rPr>
        <w:t>Thus</w:t>
      </w:r>
      <w:proofErr w:type="gramEnd"/>
      <w:r w:rsidRPr="00E75985">
        <w:rPr>
          <w:rFonts w:asciiTheme="majorHAnsi" w:hAnsiTheme="majorHAnsi" w:cstheme="majorHAnsi"/>
          <w:u w:val="single"/>
        </w:rPr>
        <w:t xml:space="preserve"> the distal reward function in gene propagation and evolutionary fitness defines the proximal reward functions that we see</w:t>
      </w:r>
      <w:r w:rsidRPr="00A43E4F">
        <w:rPr>
          <w:rFonts w:asciiTheme="majorHAnsi" w:hAnsiTheme="majorHAnsi" w:cstheme="majorHAnsi"/>
          <w:sz w:val="10"/>
        </w:rPr>
        <w:t xml:space="preserve"> in everyday behavior. </w:t>
      </w:r>
      <w:r w:rsidRPr="00E75985">
        <w:rPr>
          <w:rFonts w:asciiTheme="majorHAnsi" w:hAnsiTheme="majorHAnsi" w:cstheme="majorHAnsi"/>
          <w:u w:val="single"/>
        </w:rPr>
        <w:t xml:space="preserve">That is why </w:t>
      </w:r>
      <w:r w:rsidRPr="00E542DA">
        <w:rPr>
          <w:rFonts w:asciiTheme="majorHAnsi" w:hAnsiTheme="majorHAnsi" w:cstheme="majorHAnsi"/>
          <w:highlight w:val="green"/>
          <w:u w:val="single"/>
        </w:rPr>
        <w:t>foods, drinks, mates, and offspring are rewarding.</w:t>
      </w:r>
      <w:r>
        <w:rPr>
          <w:rFonts w:asciiTheme="majorHAnsi" w:hAnsiTheme="majorHAnsi" w:cstheme="majorHAnsi"/>
          <w:sz w:val="16"/>
          <w:szCs w:val="16"/>
          <w:u w:val="single"/>
        </w:rPr>
        <w:t xml:space="preserve"> </w:t>
      </w:r>
      <w:r w:rsidRPr="00A43E4F">
        <w:rPr>
          <w:rFonts w:asciiTheme="majorHAnsi" w:hAnsiTheme="majorHAnsi" w:cstheme="majorHAnsi"/>
          <w:sz w:val="10"/>
        </w:rPr>
        <w:t xml:space="preserve">There have been theories linking pleasure as a required component of health benefits </w:t>
      </w:r>
      <w:proofErr w:type="spellStart"/>
      <w:r w:rsidRPr="00A43E4F">
        <w:rPr>
          <w:rFonts w:asciiTheme="majorHAnsi" w:hAnsiTheme="majorHAnsi" w:cstheme="majorHAnsi"/>
          <w:sz w:val="10"/>
        </w:rPr>
        <w:t>salutogenesis</w:t>
      </w:r>
      <w:proofErr w:type="spellEnd"/>
      <w:r w:rsidRPr="00A43E4F">
        <w:rPr>
          <w:rFonts w:asciiTheme="majorHAnsi" w:hAnsiTheme="majorHAnsi" w:cstheme="majorHAnsi"/>
          <w:sz w:val="10"/>
        </w:rPr>
        <w:t>, (</w:t>
      </w:r>
      <w:proofErr w:type="spellStart"/>
      <w:r w:rsidRPr="00A43E4F">
        <w:rPr>
          <w:rFonts w:asciiTheme="majorHAnsi" w:hAnsiTheme="majorHAnsi" w:cstheme="majorHAnsi"/>
          <w:sz w:val="10"/>
        </w:rPr>
        <w:t>salugenesis</w:t>
      </w:r>
      <w:proofErr w:type="spellEnd"/>
      <w:r w:rsidRPr="00A43E4F">
        <w:rPr>
          <w:rFonts w:asciiTheme="majorHAnsi" w:hAnsiTheme="majorHAnsi" w:cstheme="majorHAnsi"/>
          <w:sz w:val="10"/>
        </w:rPr>
        <w:t xml:space="preserve">). In essence, under these terms, </w:t>
      </w:r>
      <w:r w:rsidRPr="00E75985">
        <w:rPr>
          <w:rFonts w:asciiTheme="majorHAnsi" w:hAnsiTheme="majorHAnsi" w:cstheme="majorHAnsi"/>
          <w:u w:val="single"/>
        </w:rPr>
        <w:t>pleasure is described as a state or feeling of happiness and satisfaction resulting from an experience that one enjoys.</w:t>
      </w:r>
      <w:r w:rsidRPr="00A43E4F">
        <w:rPr>
          <w:rFonts w:asciiTheme="majorHAnsi" w:hAnsiTheme="majorHAnsi" w:cstheme="maj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43E4F">
        <w:rPr>
          <w:rFonts w:asciiTheme="majorHAnsi" w:hAnsiTheme="majorHAnsi" w:cstheme="majorHAnsi"/>
          <w:sz w:val="10"/>
        </w:rPr>
        <w:t>morphinergic</w:t>
      </w:r>
      <w:proofErr w:type="spellEnd"/>
      <w:r w:rsidRPr="00A43E4F">
        <w:rPr>
          <w:rFonts w:asciiTheme="majorHAnsi" w:hAnsiTheme="majorHAnsi" w:cstheme="majorHAnsi"/>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43E4F">
        <w:rPr>
          <w:rFonts w:asciiTheme="majorHAnsi" w:hAnsiTheme="majorHAnsi" w:cstheme="majorHAnsi"/>
          <w:sz w:val="10"/>
        </w:rPr>
        <w:t>hypodopaminergia</w:t>
      </w:r>
      <w:proofErr w:type="spellEnd"/>
      <w:r w:rsidRPr="00A43E4F">
        <w:rPr>
          <w:rFonts w:asciiTheme="majorHAnsi" w:hAnsiTheme="majorHAnsi" w:cstheme="majorHAnsi"/>
          <w:sz w:val="10"/>
        </w:rPr>
        <w:t xml:space="preserve"> [24]. Most would agree that pleasurable activities can stimulate personal growth and may help to induce healthy behavioral changes, including stress management [25]. The work of </w:t>
      </w:r>
      <w:proofErr w:type="spellStart"/>
      <w:r w:rsidRPr="00A43E4F">
        <w:rPr>
          <w:rFonts w:asciiTheme="majorHAnsi" w:hAnsiTheme="majorHAnsi" w:cstheme="majorHAnsi"/>
          <w:sz w:val="10"/>
        </w:rPr>
        <w:t>Esch</w:t>
      </w:r>
      <w:proofErr w:type="spellEnd"/>
      <w:r w:rsidRPr="00A43E4F">
        <w:rPr>
          <w:rFonts w:asciiTheme="majorHAnsi" w:hAnsiTheme="majorHAnsi" w:cstheme="majorHAnsi"/>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A43E4F">
        <w:rPr>
          <w:rFonts w:asciiTheme="majorHAnsi" w:hAnsiTheme="majorHAnsi" w:cstheme="majorHAnsi"/>
          <w:sz w:val="10"/>
        </w:rPr>
        <w:t>As</w:t>
      </w:r>
      <w:proofErr w:type="gramEnd"/>
      <w:r w:rsidRPr="00A43E4F">
        <w:rPr>
          <w:rFonts w:asciiTheme="majorHAnsi" w:hAnsiTheme="majorHAnsi" w:cstheme="majorHAnsi"/>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43E4F">
        <w:rPr>
          <w:rFonts w:asciiTheme="majorHAnsi" w:hAnsiTheme="majorHAnsi" w:cstheme="majorHAnsi"/>
          <w:sz w:val="10"/>
        </w:rPr>
        <w:t>all of</w:t>
      </w:r>
      <w:proofErr w:type="gramEnd"/>
      <w:r w:rsidRPr="00A43E4F">
        <w:rPr>
          <w:rFonts w:asciiTheme="majorHAnsi" w:hAnsiTheme="majorHAnsi" w:cstheme="majorHAnsi"/>
          <w:sz w:val="10"/>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E75985">
        <w:rPr>
          <w:rFonts w:asciiTheme="majorHAnsi" w:hAnsiTheme="majorHAnsi" w:cstheme="majorHAnsi"/>
          <w:u w:val="single"/>
        </w:rPr>
        <w:t>pathways for ordinary liking and pleasure</w:t>
      </w:r>
      <w:r w:rsidRPr="00A43E4F">
        <w:rPr>
          <w:rFonts w:asciiTheme="majorHAnsi" w:hAnsiTheme="majorHAnsi" w:cstheme="majorHAnsi"/>
          <w:sz w:val="10"/>
        </w:rPr>
        <w:t xml:space="preserve">, which </w:t>
      </w:r>
      <w:r w:rsidRPr="00E75985">
        <w:rPr>
          <w:rFonts w:asciiTheme="majorHAnsi" w:hAnsiTheme="majorHAnsi" w:cstheme="majorHAnsi"/>
          <w:u w:val="single"/>
        </w:rPr>
        <w:t>are limited in scope</w:t>
      </w:r>
      <w:r w:rsidRPr="00A43E4F">
        <w:rPr>
          <w:rFonts w:asciiTheme="majorHAnsi" w:hAnsiTheme="majorHAnsi" w:cstheme="majorHAnsi"/>
          <w:sz w:val="10"/>
        </w:rPr>
        <w:t xml:space="preserve"> as described above in this </w:t>
      </w:r>
      <w:r w:rsidRPr="00D67DA6">
        <w:rPr>
          <w:rFonts w:asciiTheme="majorHAnsi" w:hAnsiTheme="majorHAnsi" w:cstheme="majorHAnsi"/>
          <w:sz w:val="10"/>
        </w:rPr>
        <w:t xml:space="preserve">commentary. However, </w:t>
      </w:r>
      <w:r w:rsidRPr="00D67DA6">
        <w:rPr>
          <w:rFonts w:asciiTheme="majorHAnsi" w:hAnsiTheme="majorHAnsi" w:cstheme="majorHAnsi"/>
          <w:u w:val="single"/>
        </w:rPr>
        <w:t xml:space="preserve">there are </w:t>
      </w:r>
      <w:r w:rsidRPr="00D67DA6">
        <w:rPr>
          <w:rFonts w:asciiTheme="majorHAnsi" w:hAnsiTheme="majorHAnsi" w:cstheme="majorHAnsi"/>
          <w:b/>
          <w:bCs/>
          <w:u w:val="single"/>
        </w:rPr>
        <w:t xml:space="preserve">many </w:t>
      </w:r>
      <w:r w:rsidRPr="00E542DA">
        <w:rPr>
          <w:rFonts w:asciiTheme="majorHAnsi" w:hAnsiTheme="majorHAnsi" w:cstheme="majorHAnsi"/>
          <w:b/>
          <w:bCs/>
          <w:highlight w:val="green"/>
          <w:u w:val="single"/>
        </w:rPr>
        <w:t>brain regions</w:t>
      </w:r>
      <w:r w:rsidRPr="00A43E4F">
        <w:rPr>
          <w:rFonts w:asciiTheme="majorHAnsi" w:hAnsiTheme="majorHAnsi" w:cstheme="majorHAnsi"/>
          <w:sz w:val="10"/>
        </w:rPr>
        <w:t xml:space="preserve">, often termed hot and cold spots, </w:t>
      </w:r>
      <w:r w:rsidRPr="00E75985">
        <w:rPr>
          <w:rFonts w:asciiTheme="majorHAnsi" w:hAnsiTheme="majorHAnsi" w:cstheme="majorHAnsi"/>
          <w:u w:val="single"/>
        </w:rPr>
        <w:t xml:space="preserve">that significantly </w:t>
      </w:r>
      <w:r w:rsidRPr="00E542DA">
        <w:rPr>
          <w:rFonts w:asciiTheme="majorHAnsi" w:hAnsiTheme="majorHAnsi" w:cstheme="majorHAnsi"/>
          <w:b/>
          <w:bCs/>
          <w:highlight w:val="green"/>
          <w:u w:val="single"/>
        </w:rPr>
        <w:t>modulate</w:t>
      </w:r>
      <w:r w:rsidRPr="00A43E4F">
        <w:rPr>
          <w:rFonts w:asciiTheme="majorHAnsi" w:hAnsiTheme="majorHAnsi" w:cstheme="majorHAnsi"/>
          <w:sz w:val="10"/>
        </w:rPr>
        <w:t xml:space="preserve"> (increase or decrease) </w:t>
      </w:r>
      <w:r w:rsidRPr="00E75985">
        <w:rPr>
          <w:rFonts w:asciiTheme="majorHAnsi" w:hAnsiTheme="majorHAnsi" w:cstheme="majorHAnsi"/>
          <w:u w:val="single"/>
        </w:rPr>
        <w:t xml:space="preserve">our </w:t>
      </w:r>
      <w:r w:rsidRPr="00E542DA">
        <w:rPr>
          <w:rFonts w:asciiTheme="majorHAnsi" w:hAnsiTheme="majorHAnsi" w:cstheme="majorHAnsi"/>
          <w:b/>
          <w:bCs/>
          <w:highlight w:val="green"/>
          <w:u w:val="single"/>
        </w:rPr>
        <w:t>pleasure or</w:t>
      </w:r>
      <w:r w:rsidRPr="00E75985">
        <w:rPr>
          <w:rFonts w:asciiTheme="majorHAnsi" w:hAnsiTheme="majorHAnsi" w:cstheme="majorHAnsi"/>
          <w:u w:val="single"/>
        </w:rPr>
        <w:t xml:space="preserve"> even produce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the opposite</w:t>
      </w:r>
      <w:r w:rsidRPr="00A43E4F">
        <w:rPr>
          <w:rFonts w:asciiTheme="majorHAnsi" w:hAnsiTheme="majorHAnsi" w:cstheme="majorHAnsi"/>
          <w:sz w:val="10"/>
        </w:rPr>
        <w:t xml:space="preserve"> of pleasure— that is </w:t>
      </w:r>
      <w:r w:rsidRPr="00E75985">
        <w:rPr>
          <w:rFonts w:asciiTheme="majorHAnsi" w:hAnsiTheme="majorHAnsi" w:cstheme="majorHAnsi"/>
          <w:u w:val="single"/>
        </w:rPr>
        <w:t>disgust and fear</w:t>
      </w:r>
      <w:r w:rsidRPr="00A43E4F">
        <w:rPr>
          <w:rFonts w:asciiTheme="majorHAnsi" w:hAnsiTheme="majorHAnsi" w:cstheme="majorHAnsi"/>
          <w:sz w:val="10"/>
        </w:rPr>
        <w:t xml:space="preserve"> [39]. </w:t>
      </w:r>
      <w:r w:rsidRPr="00E75985">
        <w:rPr>
          <w:rFonts w:asciiTheme="majorHAnsi" w:hAnsiTheme="majorHAnsi" w:cstheme="majorHAnsi"/>
          <w:u w:val="single"/>
        </w:rPr>
        <w:t>One</w:t>
      </w:r>
      <w:r w:rsidRPr="00A43E4F">
        <w:rPr>
          <w:rFonts w:asciiTheme="majorHAnsi" w:hAnsiTheme="majorHAnsi" w:cstheme="majorHAnsi"/>
          <w:sz w:val="10"/>
        </w:rPr>
        <w:t xml:space="preserve"> specific </w:t>
      </w:r>
      <w:r w:rsidRPr="00E75985">
        <w:rPr>
          <w:rFonts w:asciiTheme="majorHAnsi" w:hAnsiTheme="majorHAnsi" w:cstheme="majorHAnsi"/>
          <w:u w:val="single"/>
        </w:rPr>
        <w:t>region</w:t>
      </w:r>
      <w:r w:rsidRPr="00A43E4F">
        <w:rPr>
          <w:rFonts w:asciiTheme="majorHAnsi" w:hAnsiTheme="majorHAnsi" w:cstheme="majorHAnsi"/>
          <w:sz w:val="10"/>
        </w:rPr>
        <w:t xml:space="preserve"> of the nucleus </w:t>
      </w:r>
      <w:proofErr w:type="spellStart"/>
      <w:r w:rsidRPr="00A43E4F">
        <w:rPr>
          <w:rFonts w:asciiTheme="majorHAnsi" w:hAnsiTheme="majorHAnsi" w:cstheme="majorHAnsi"/>
          <w:sz w:val="10"/>
        </w:rPr>
        <w:t>accumbens</w:t>
      </w:r>
      <w:proofErr w:type="spellEnd"/>
      <w:r w:rsidRPr="00A43E4F">
        <w:rPr>
          <w:rFonts w:asciiTheme="majorHAnsi" w:hAnsiTheme="majorHAnsi" w:cstheme="majorHAnsi"/>
          <w:sz w:val="10"/>
        </w:rPr>
        <w:t xml:space="preserve"> </w:t>
      </w:r>
      <w:r w:rsidRPr="00E75985">
        <w:rPr>
          <w:rFonts w:asciiTheme="majorHAnsi" w:hAnsiTheme="majorHAnsi" w:cstheme="majorHAnsi"/>
          <w:u w:val="single"/>
        </w:rPr>
        <w:t xml:space="preserve">is organized like a computer keyboard, with </w:t>
      </w:r>
      <w:proofErr w:type="gramStart"/>
      <w:r w:rsidRPr="00E75985">
        <w:rPr>
          <w:rFonts w:asciiTheme="majorHAnsi" w:hAnsiTheme="majorHAnsi" w:cstheme="majorHAnsi"/>
          <w:u w:val="single"/>
        </w:rPr>
        <w:t>particular stimulus</w:t>
      </w:r>
      <w:proofErr w:type="gramEnd"/>
      <w:r w:rsidRPr="00E75985">
        <w:rPr>
          <w:rFonts w:asciiTheme="majorHAnsi" w:hAnsiTheme="majorHAnsi" w:cstheme="majorHAnsi"/>
          <w:u w:val="single"/>
        </w:rPr>
        <w:t xml:space="preserve"> triggers in rows</w:t>
      </w:r>
      <w:r w:rsidRPr="00A43E4F">
        <w:rPr>
          <w:rFonts w:asciiTheme="majorHAnsi" w:hAnsiTheme="majorHAnsi" w:cstheme="majorHAnsi"/>
          <w:sz w:val="10"/>
        </w:rPr>
        <w:t xml:space="preserve">— producing an increase and decrease of pleasure and disgust. Moreover, </w:t>
      </w:r>
      <w:r w:rsidRPr="00E75985">
        <w:rPr>
          <w:rFonts w:asciiTheme="majorHAnsi" w:hAnsiTheme="majorHAnsi" w:cstheme="majorHAnsi"/>
          <w:u w:val="single"/>
        </w:rPr>
        <w:t>the cortex has unique roles in the cognitive evaluation of our feelings of pleasure</w:t>
      </w:r>
      <w:r w:rsidRPr="00A43E4F">
        <w:rPr>
          <w:rFonts w:asciiTheme="majorHAnsi" w:hAnsiTheme="majorHAnsi" w:cstheme="majorHAnsi"/>
          <w:sz w:val="10"/>
        </w:rPr>
        <w:t xml:space="preserve"> [40]. Importantly, the interplay of these multiple triggers and the higher brain centers in the prefrontal cortex are very intricate and are just being uncovered. Desire and reward centers It </w:t>
      </w:r>
      <w:proofErr w:type="gramStart"/>
      <w:r w:rsidRPr="00A43E4F">
        <w:rPr>
          <w:rFonts w:asciiTheme="majorHAnsi" w:hAnsiTheme="majorHAnsi" w:cstheme="majorHAnsi"/>
          <w:sz w:val="10"/>
        </w:rPr>
        <w:t>is</w:t>
      </w:r>
      <w:proofErr w:type="gramEnd"/>
      <w:r w:rsidRPr="00A43E4F">
        <w:rPr>
          <w:rFonts w:asciiTheme="majorHAnsi" w:hAnsiTheme="majorHAnsi" w:cstheme="majorHAnsi"/>
          <w:sz w:val="10"/>
        </w:rPr>
        <w:t xml:space="preserve"> surprising that many different sources of pleasure activate the same circuits between the </w:t>
      </w:r>
      <w:proofErr w:type="spellStart"/>
      <w:r w:rsidRPr="00A43E4F">
        <w:rPr>
          <w:rFonts w:asciiTheme="majorHAnsi" w:hAnsiTheme="majorHAnsi" w:cstheme="majorHAnsi"/>
          <w:sz w:val="10"/>
        </w:rPr>
        <w:t>mesocorticolimbic</w:t>
      </w:r>
      <w:proofErr w:type="spellEnd"/>
      <w:r w:rsidRPr="00A43E4F">
        <w:rPr>
          <w:rFonts w:asciiTheme="majorHAnsi" w:hAnsiTheme="majorHAnsi" w:cstheme="majorHAnsi"/>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w:t>
      </w:r>
      <w:r w:rsidRPr="00D67DA6">
        <w:rPr>
          <w:rFonts w:asciiTheme="majorHAnsi" w:hAnsiTheme="majorHAnsi" w:cstheme="majorHAnsi"/>
          <w:sz w:val="10"/>
        </w:rPr>
        <w:t>erm</w:t>
      </w:r>
      <w:r w:rsidRPr="00A43E4F">
        <w:rPr>
          <w:rFonts w:asciiTheme="majorHAnsi" w:hAnsiTheme="majorHAnsi" w:cstheme="majorHAnsi"/>
          <w:sz w:val="10"/>
        </w:rPr>
        <w:t xml:space="preserve">s, the well-established mesolimbic system is a dopamine circuit for reward. It starts in the ventral tegmental area (VTA) of the midbrain and travels to the nucleus </w:t>
      </w:r>
      <w:proofErr w:type="spellStart"/>
      <w:r w:rsidRPr="00A43E4F">
        <w:rPr>
          <w:rFonts w:asciiTheme="majorHAnsi" w:hAnsiTheme="majorHAnsi" w:cstheme="majorHAnsi"/>
          <w:sz w:val="10"/>
        </w:rPr>
        <w:t>accumbens</w:t>
      </w:r>
      <w:proofErr w:type="spellEnd"/>
      <w:r w:rsidRPr="00A43E4F">
        <w:rPr>
          <w:rFonts w:asciiTheme="majorHAnsi" w:hAnsiTheme="majorHAnsi" w:cstheme="majorHAnsi"/>
          <w:sz w:val="10"/>
        </w:rPr>
        <w:t xml:space="preserve"> (Figure 2). It is the cornerstone target to all addictions. The VTA is encompassed with neurons using glutamate, GABA, and dopamine. The nucleus </w:t>
      </w:r>
      <w:proofErr w:type="spellStart"/>
      <w:r w:rsidRPr="00A43E4F">
        <w:rPr>
          <w:rFonts w:asciiTheme="majorHAnsi" w:hAnsiTheme="majorHAnsi" w:cstheme="majorHAnsi"/>
          <w:sz w:val="10"/>
        </w:rPr>
        <w:t>accumbens</w:t>
      </w:r>
      <w:proofErr w:type="spellEnd"/>
      <w:r w:rsidRPr="00A43E4F">
        <w:rPr>
          <w:rFonts w:asciiTheme="majorHAnsi" w:hAnsiTheme="majorHAnsi" w:cstheme="majorHAnsi"/>
          <w:sz w:val="10"/>
        </w:rPr>
        <w:t xml:space="preserve"> (</w:t>
      </w:r>
      <w:proofErr w:type="spellStart"/>
      <w:r w:rsidRPr="00A43E4F">
        <w:rPr>
          <w:rFonts w:asciiTheme="majorHAnsi" w:hAnsiTheme="majorHAnsi" w:cstheme="majorHAnsi"/>
          <w:sz w:val="10"/>
        </w:rPr>
        <w:t>NAc</w:t>
      </w:r>
      <w:proofErr w:type="spellEnd"/>
      <w:r w:rsidRPr="00A43E4F">
        <w:rPr>
          <w:rFonts w:asciiTheme="majorHAnsi" w:hAnsiTheme="majorHAnsi" w:cstheme="majorHAnsi"/>
          <w:sz w:val="10"/>
        </w:rPr>
        <w:t xml:space="preserve">) is located within the ventral striatum and is divided into two sub-regions—the motor and limbic regions associated with its core and shell, respectively. The </w:t>
      </w:r>
      <w:proofErr w:type="spellStart"/>
      <w:r w:rsidRPr="00A43E4F">
        <w:rPr>
          <w:rFonts w:asciiTheme="majorHAnsi" w:hAnsiTheme="majorHAnsi" w:cstheme="majorHAnsi"/>
          <w:sz w:val="10"/>
        </w:rPr>
        <w:t>NAc</w:t>
      </w:r>
      <w:proofErr w:type="spellEnd"/>
      <w:r w:rsidRPr="00A43E4F">
        <w:rPr>
          <w:rFonts w:asciiTheme="majorHAnsi" w:hAnsiTheme="majorHAnsi" w:cstheme="majorHAnsi"/>
          <w:sz w:val="10"/>
        </w:rPr>
        <w:t xml:space="preserve"> has spiny neurons that receive dopamine from the VTA and glutamate (a dopamine driver) from the hippocampus, </w:t>
      </w:r>
      <w:proofErr w:type="gramStart"/>
      <w:r w:rsidRPr="00A43E4F">
        <w:rPr>
          <w:rFonts w:asciiTheme="majorHAnsi" w:hAnsiTheme="majorHAnsi" w:cstheme="majorHAnsi"/>
          <w:sz w:val="10"/>
        </w:rPr>
        <w:t>amygdala</w:t>
      </w:r>
      <w:proofErr w:type="gramEnd"/>
      <w:r w:rsidRPr="00A43E4F">
        <w:rPr>
          <w:rFonts w:asciiTheme="majorHAnsi" w:hAnsiTheme="majorHAnsi" w:cstheme="majorHAnsi"/>
          <w:sz w:val="10"/>
        </w:rPr>
        <w:t xml:space="preserve"> and medial prefrontal cortex. Subsequently, the </w:t>
      </w:r>
      <w:proofErr w:type="spellStart"/>
      <w:r w:rsidRPr="00A43E4F">
        <w:rPr>
          <w:rFonts w:asciiTheme="majorHAnsi" w:hAnsiTheme="majorHAnsi" w:cstheme="majorHAnsi"/>
          <w:sz w:val="10"/>
        </w:rPr>
        <w:t>NAc</w:t>
      </w:r>
      <w:proofErr w:type="spellEnd"/>
      <w:r w:rsidRPr="00A43E4F">
        <w:rPr>
          <w:rFonts w:asciiTheme="majorHAnsi" w:hAnsiTheme="majorHAnsi" w:cstheme="majorHAnsi"/>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43E4F">
        <w:rPr>
          <w:rFonts w:asciiTheme="majorHAnsi" w:hAnsiTheme="majorHAnsi" w:cstheme="majorHAnsi"/>
          <w:sz w:val="10"/>
        </w:rPr>
        <w:t>hypodopaminergia</w:t>
      </w:r>
      <w:proofErr w:type="spellEnd"/>
      <w:r w:rsidRPr="00A43E4F">
        <w:rPr>
          <w:rFonts w:asciiTheme="majorHAnsi" w:hAnsiTheme="majorHAnsi" w:cstheme="majorHAnsi"/>
          <w:sz w:val="10"/>
        </w:rPr>
        <w:t xml:space="preserve"> in the “Brain Reward Cascade” that contribute to addiction and compulsive behaviors [3,6,41]. Furthermore, ordinary </w:t>
      </w:r>
      <w:r w:rsidRPr="00E75985">
        <w:rPr>
          <w:rFonts w:asciiTheme="majorHAnsi" w:hAnsiTheme="majorHAnsi" w:cstheme="majorHAnsi"/>
          <w:u w:val="single"/>
        </w:rPr>
        <w:t>“</w:t>
      </w:r>
      <w:r w:rsidRPr="00E542DA">
        <w:rPr>
          <w:rFonts w:asciiTheme="majorHAnsi" w:hAnsiTheme="majorHAnsi" w:cstheme="majorHAnsi"/>
          <w:highlight w:val="green"/>
          <w:u w:val="single"/>
        </w:rPr>
        <w:t>liking</w:t>
      </w:r>
      <w:r w:rsidRPr="00E75985">
        <w:rPr>
          <w:rFonts w:asciiTheme="majorHAnsi" w:hAnsiTheme="majorHAnsi" w:cstheme="majorHAnsi"/>
          <w:u w:val="single"/>
        </w:rPr>
        <w:t xml:space="preserve">” of </w:t>
      </w:r>
      <w:r w:rsidRPr="00E542DA">
        <w:rPr>
          <w:rFonts w:asciiTheme="majorHAnsi" w:hAnsiTheme="majorHAnsi" w:cstheme="majorHAnsi"/>
          <w:highlight w:val="green"/>
          <w:u w:val="single"/>
        </w:rPr>
        <w:t>something</w:t>
      </w:r>
      <w:r w:rsidRPr="00E75985">
        <w:rPr>
          <w:rFonts w:asciiTheme="majorHAnsi" w:hAnsiTheme="majorHAnsi" w:cstheme="majorHAnsi"/>
          <w:u w:val="single"/>
        </w:rPr>
        <w:t xml:space="preserve">, or pure pleasure, is </w:t>
      </w:r>
      <w:r w:rsidRPr="00E542DA">
        <w:rPr>
          <w:rFonts w:asciiTheme="majorHAnsi" w:hAnsiTheme="majorHAnsi" w:cstheme="majorHAnsi"/>
          <w:highlight w:val="green"/>
          <w:u w:val="single"/>
        </w:rPr>
        <w:t>represented by</w:t>
      </w:r>
      <w:r w:rsidRPr="00A43E4F">
        <w:rPr>
          <w:rFonts w:asciiTheme="majorHAnsi" w:hAnsiTheme="majorHAnsi" w:cstheme="majorHAnsi"/>
          <w:sz w:val="10"/>
        </w:rPr>
        <w:t xml:space="preserve"> small </w:t>
      </w:r>
      <w:r w:rsidRPr="00E542DA">
        <w:rPr>
          <w:rFonts w:asciiTheme="majorHAnsi" w:hAnsiTheme="majorHAnsi" w:cstheme="majorHAnsi"/>
          <w:highlight w:val="green"/>
          <w:u w:val="single"/>
        </w:rPr>
        <w:t>regions</w:t>
      </w:r>
      <w:r w:rsidRPr="00A43E4F">
        <w:rPr>
          <w:rFonts w:asciiTheme="majorHAnsi" w:hAnsiTheme="majorHAnsi" w:cstheme="majorHAnsi"/>
          <w:sz w:val="10"/>
        </w:rPr>
        <w:t xml:space="preserve"> mainly </w:t>
      </w:r>
      <w:r w:rsidRPr="00E542DA">
        <w:rPr>
          <w:rFonts w:asciiTheme="majorHAnsi" w:hAnsiTheme="majorHAnsi" w:cstheme="majorHAnsi"/>
          <w:highlight w:val="green"/>
          <w:u w:val="single"/>
        </w:rPr>
        <w:t>in the limbic system</w:t>
      </w:r>
      <w:r w:rsidRPr="00A43E4F">
        <w:rPr>
          <w:rFonts w:asciiTheme="majorHAnsi" w:hAnsiTheme="majorHAnsi" w:cstheme="majorHAnsi"/>
          <w:sz w:val="10"/>
        </w:rPr>
        <w:t xml:space="preserve"> (old reptilian part of the brain). These may be </w:t>
      </w:r>
      <w:r w:rsidRPr="00E75985">
        <w:rPr>
          <w:rFonts w:asciiTheme="majorHAnsi" w:hAnsiTheme="majorHAnsi" w:cstheme="majorHAnsi"/>
          <w:u w:val="single"/>
        </w:rPr>
        <w:t>part of larger neural circuits.</w:t>
      </w:r>
      <w:r w:rsidRPr="00A43E4F">
        <w:rPr>
          <w:rFonts w:asciiTheme="majorHAnsi" w:hAnsiTheme="majorHAnsi" w:cstheme="majorHAnsi"/>
          <w:sz w:val="10"/>
        </w:rPr>
        <w:t xml:space="preserve"> In Latin, </w:t>
      </w:r>
      <w:proofErr w:type="spellStart"/>
      <w:r w:rsidRPr="00A43E4F">
        <w:rPr>
          <w:rFonts w:asciiTheme="majorHAnsi" w:hAnsiTheme="majorHAnsi" w:cstheme="majorHAnsi"/>
          <w:sz w:val="10"/>
        </w:rPr>
        <w:t>hedus</w:t>
      </w:r>
      <w:proofErr w:type="spellEnd"/>
      <w:r w:rsidRPr="00A43E4F">
        <w:rPr>
          <w:rFonts w:asciiTheme="majorHAnsi" w:hAnsiTheme="majorHAnsi" w:cstheme="majorHAnsi"/>
          <w:sz w:val="10"/>
        </w:rPr>
        <w:t xml:space="preserve"> is the term for “sweet”; and in Greek, </w:t>
      </w:r>
      <w:proofErr w:type="spellStart"/>
      <w:r w:rsidRPr="00A43E4F">
        <w:rPr>
          <w:rFonts w:asciiTheme="majorHAnsi" w:hAnsiTheme="majorHAnsi" w:cstheme="majorHAnsi"/>
          <w:sz w:val="10"/>
        </w:rPr>
        <w:t>hodone</w:t>
      </w:r>
      <w:proofErr w:type="spellEnd"/>
      <w:r w:rsidRPr="00A43E4F">
        <w:rPr>
          <w:rFonts w:asciiTheme="majorHAnsi" w:hAnsiTheme="majorHAnsi" w:cstheme="majorHAnsi"/>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A43E4F">
        <w:rPr>
          <w:rFonts w:asciiTheme="majorHAnsi" w:hAnsiTheme="majorHAnsi" w:cstheme="majorHAnsi"/>
          <w:sz w:val="10"/>
        </w:rPr>
        <w:t>In an attempt to</w:t>
      </w:r>
      <w:proofErr w:type="gramEnd"/>
      <w:r w:rsidRPr="00A43E4F">
        <w:rPr>
          <w:rFonts w:asciiTheme="majorHAnsi" w:hAnsiTheme="majorHAnsi" w:cstheme="majorHAnsi"/>
          <w:sz w:val="10"/>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43E4F">
        <w:rPr>
          <w:rFonts w:asciiTheme="majorHAnsi" w:hAnsiTheme="majorHAnsi" w:cstheme="majorHAnsi"/>
          <w:sz w:val="10"/>
        </w:rPr>
        <w:t>a majority of</w:t>
      </w:r>
      <w:proofErr w:type="gramEnd"/>
      <w:r w:rsidRPr="00A43E4F">
        <w:rPr>
          <w:rFonts w:asciiTheme="majorHAnsi" w:hAnsiTheme="majorHAnsi" w:cstheme="majorHAnsi"/>
          <w:sz w:val="10"/>
        </w:rPr>
        <w:t xml:space="preserve"> the scientific evidence. Various neuroimaging studies have shown that anticipated behaviors such as sex and gaming, delicious foods and drugs of abuse all affect brain regions associated with reward </w:t>
      </w:r>
      <w:proofErr w:type="gramStart"/>
      <w:r w:rsidRPr="00A43E4F">
        <w:rPr>
          <w:rFonts w:asciiTheme="majorHAnsi" w:hAnsiTheme="majorHAnsi" w:cstheme="majorHAnsi"/>
          <w:sz w:val="10"/>
        </w:rPr>
        <w:t>networks, and</w:t>
      </w:r>
      <w:proofErr w:type="gramEnd"/>
      <w:r w:rsidRPr="00A43E4F">
        <w:rPr>
          <w:rFonts w:asciiTheme="majorHAnsi" w:hAnsiTheme="majorHAnsi" w:cstheme="majorHAnsi"/>
          <w:sz w:val="10"/>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A43E4F">
        <w:rPr>
          <w:rFonts w:asciiTheme="majorHAnsi" w:hAnsiTheme="majorHAnsi" w:cstheme="majorHAnsi"/>
          <w:sz w:val="10"/>
        </w:rPr>
        <w:t>NAc</w:t>
      </w:r>
      <w:proofErr w:type="spellEnd"/>
      <w:r w:rsidRPr="00A43E4F">
        <w:rPr>
          <w:rFonts w:asciiTheme="majorHAnsi" w:hAnsiTheme="majorHAnsi" w:cstheme="majorHAnsi"/>
          <w:sz w:val="10"/>
        </w:rPr>
        <w:t xml:space="preserve">. This activation of the brain reward networks (producing the ecstatic “high” that users seek). Although these circuits were initially thought to encode a set point of hedonic tone, it is now </w:t>
      </w:r>
      <w:proofErr w:type="gramStart"/>
      <w:r w:rsidRPr="00A43E4F">
        <w:rPr>
          <w:rFonts w:asciiTheme="majorHAnsi" w:hAnsiTheme="majorHAnsi" w:cstheme="majorHAnsi"/>
          <w:sz w:val="10"/>
        </w:rPr>
        <w:t>being considered to be</w:t>
      </w:r>
      <w:proofErr w:type="gramEnd"/>
      <w:r w:rsidRPr="00A43E4F">
        <w:rPr>
          <w:rFonts w:asciiTheme="majorHAnsi" w:hAnsiTheme="majorHAnsi" w:cstheme="majorHAnsi"/>
          <w:sz w:val="10"/>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43E4F">
        <w:rPr>
          <w:rFonts w:asciiTheme="majorHAnsi" w:hAnsiTheme="majorHAnsi" w:cstheme="majorHAnsi"/>
          <w:sz w:val="10"/>
        </w:rPr>
        <w:t>), and</w:t>
      </w:r>
      <w:proofErr w:type="gramEnd"/>
      <w:r w:rsidRPr="00A43E4F">
        <w:rPr>
          <w:rFonts w:asciiTheme="majorHAnsi" w:hAnsiTheme="majorHAnsi" w:cstheme="majorHAnsi"/>
          <w:sz w:val="10"/>
        </w:rPr>
        <w:t xml:space="preserve"> may have an additive effect on vulnerability to various addictions [48]. In this regard, </w:t>
      </w:r>
      <w:proofErr w:type="spellStart"/>
      <w:r w:rsidRPr="00A43E4F">
        <w:rPr>
          <w:rFonts w:asciiTheme="majorHAnsi" w:hAnsiTheme="majorHAnsi" w:cstheme="majorHAnsi"/>
          <w:sz w:val="10"/>
        </w:rPr>
        <w:t>Vanyukov</w:t>
      </w:r>
      <w:proofErr w:type="spellEnd"/>
      <w:r w:rsidRPr="00A43E4F">
        <w:rPr>
          <w:rFonts w:asciiTheme="majorHAnsi" w:hAnsiTheme="majorHAnsi" w:cstheme="majorHAnsi"/>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A43E4F">
        <w:rPr>
          <w:rFonts w:asciiTheme="majorHAnsi" w:hAnsiTheme="majorHAnsi" w:cstheme="majorHAnsi"/>
          <w:sz w:val="10"/>
        </w:rPr>
        <w:t>similar to</w:t>
      </w:r>
      <w:proofErr w:type="gramEnd"/>
      <w:r w:rsidRPr="00A43E4F">
        <w:rPr>
          <w:rFonts w:asciiTheme="majorHAnsi" w:hAnsiTheme="majorHAnsi" w:cstheme="majorHAnsi"/>
          <w:sz w:val="10"/>
        </w:rPr>
        <w:t xml:space="preserve"> our own, the disparity between other primates and those of human cognitive abilities tells us that surface similarity is not the whole story. </w:t>
      </w:r>
      <w:r w:rsidRPr="00E75985">
        <w:rPr>
          <w:rFonts w:asciiTheme="majorHAnsi" w:hAnsiTheme="majorHAnsi" w:cstheme="majorHAnsi"/>
          <w:u w:val="single"/>
        </w:rPr>
        <w:t>Sousa et al.</w:t>
      </w:r>
      <w:r w:rsidRPr="00A43E4F">
        <w:rPr>
          <w:rFonts w:asciiTheme="majorHAnsi" w:hAnsiTheme="majorHAnsi" w:cstheme="majorHAnsi"/>
          <w:sz w:val="10"/>
        </w:rPr>
        <w:t xml:space="preserve"> [50] small case </w:t>
      </w:r>
      <w:r w:rsidRPr="00E75985">
        <w:rPr>
          <w:rFonts w:asciiTheme="majorHAnsi" w:hAnsiTheme="majorHAnsi" w:cstheme="majorHAnsi"/>
          <w:u w:val="single"/>
        </w:rPr>
        <w:t>found various differentially expressed genes, to associate with pleasure related systems.</w:t>
      </w:r>
      <w:r w:rsidRPr="00A43E4F">
        <w:rPr>
          <w:rFonts w:asciiTheme="majorHAnsi" w:hAnsiTheme="majorHAnsi" w:cstheme="maj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A43E4F">
        <w:rPr>
          <w:rFonts w:asciiTheme="majorHAnsi" w:hAnsiTheme="majorHAnsi" w:cstheme="majorHAnsi"/>
          <w:sz w:val="10"/>
        </w:rPr>
        <w:t>Nenad</w:t>
      </w:r>
      <w:proofErr w:type="spellEnd"/>
      <w:r w:rsidRPr="00A43E4F">
        <w:rPr>
          <w:rFonts w:asciiTheme="majorHAnsi" w:hAnsiTheme="majorHAnsi" w:cstheme="majorHAnsi"/>
          <w:sz w:val="10"/>
        </w:rPr>
        <w:t xml:space="preserve"> </w:t>
      </w:r>
      <w:proofErr w:type="spellStart"/>
      <w:r w:rsidRPr="00A43E4F">
        <w:rPr>
          <w:rFonts w:asciiTheme="majorHAnsi" w:hAnsiTheme="majorHAnsi" w:cstheme="majorHAnsi"/>
          <w:sz w:val="10"/>
        </w:rPr>
        <w:t>Sestan</w:t>
      </w:r>
      <w:proofErr w:type="spellEnd"/>
      <w:r w:rsidRPr="00A43E4F">
        <w:rPr>
          <w:rFonts w:asciiTheme="majorHAnsi" w:hAnsiTheme="majorHAnsi" w:cstheme="majorHAnsi"/>
          <w:sz w:val="10"/>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43E4F">
        <w:rPr>
          <w:rFonts w:asciiTheme="majorHAnsi" w:hAnsiTheme="majorHAnsi" w:cstheme="majorHAnsi"/>
          <w:sz w:val="10"/>
        </w:rPr>
        <w:t>Sestan</w:t>
      </w:r>
      <w:proofErr w:type="spellEnd"/>
      <w:r w:rsidRPr="00A43E4F">
        <w:rPr>
          <w:rFonts w:asciiTheme="majorHAnsi" w:hAnsiTheme="majorHAnsi" w:cstheme="majorHAnsi"/>
          <w:sz w:val="10"/>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E542DA">
        <w:rPr>
          <w:rFonts w:asciiTheme="majorHAnsi" w:hAnsiTheme="majorHAnsi" w:cstheme="majorHAnsi"/>
          <w:highlight w:val="green"/>
          <w:u w:val="single"/>
        </w:rPr>
        <w:t>researchers examined</w:t>
      </w:r>
      <w:r w:rsidRPr="00E75985">
        <w:rPr>
          <w:rFonts w:asciiTheme="majorHAnsi" w:hAnsiTheme="majorHAnsi" w:cstheme="majorHAnsi"/>
          <w:u w:val="single"/>
        </w:rPr>
        <w:t xml:space="preserve"> 247 specimens of </w:t>
      </w:r>
      <w:r w:rsidRPr="00E542DA">
        <w:rPr>
          <w:rFonts w:asciiTheme="majorHAnsi" w:hAnsiTheme="majorHAnsi" w:cstheme="majorHAnsi"/>
          <w:highlight w:val="green"/>
          <w:u w:val="single"/>
        </w:rPr>
        <w:t>neural tissue</w:t>
      </w:r>
      <w:r w:rsidRPr="00E75985">
        <w:rPr>
          <w:rFonts w:asciiTheme="majorHAnsi" w:hAnsiTheme="majorHAnsi" w:cstheme="majorHAnsi"/>
          <w:u w:val="single"/>
        </w:rPr>
        <w:t xml:space="preserve"> from six humans, five chimpanzees, and five macaque monkeys.</w:t>
      </w:r>
      <w:r w:rsidRPr="00A43E4F">
        <w:rPr>
          <w:rFonts w:asciiTheme="majorHAnsi" w:hAnsiTheme="majorHAnsi" w:cstheme="majorHAnsi"/>
          <w:sz w:val="10"/>
        </w:rPr>
        <w:t xml:space="preserve"> Moreover, these </w:t>
      </w:r>
      <w:r w:rsidRPr="00E75985">
        <w:rPr>
          <w:rFonts w:asciiTheme="majorHAnsi" w:hAnsiTheme="majorHAnsi" w:cstheme="majorHAnsi"/>
          <w:u w:val="single"/>
        </w:rPr>
        <w:t>investigators analyzed which genes were turned on or off in 16 regions of the brain.</w:t>
      </w:r>
      <w:r w:rsidRPr="00A43E4F">
        <w:rPr>
          <w:rFonts w:asciiTheme="majorHAnsi" w:hAnsiTheme="majorHAnsi" w:cstheme="majorHAnsi"/>
          <w:sz w:val="10"/>
        </w:rPr>
        <w:t xml:space="preserve"> While </w:t>
      </w:r>
      <w:r w:rsidRPr="00E75985">
        <w:rPr>
          <w:rFonts w:asciiTheme="majorHAnsi" w:hAnsiTheme="majorHAnsi" w:cstheme="majorHAnsi"/>
          <w:u w:val="single"/>
        </w:rPr>
        <w:t xml:space="preserve">the differences among </w:t>
      </w:r>
      <w:r w:rsidRPr="00D67DA6">
        <w:rPr>
          <w:rFonts w:asciiTheme="majorHAnsi" w:hAnsiTheme="majorHAnsi" w:cstheme="majorHAnsi"/>
          <w:u w:val="single"/>
        </w:rPr>
        <w:t xml:space="preserve">species were subtle, </w:t>
      </w:r>
      <w:r w:rsidRPr="00D67DA6">
        <w:rPr>
          <w:rFonts w:asciiTheme="majorHAnsi" w:hAnsiTheme="majorHAnsi" w:cstheme="majorHAnsi"/>
          <w:b/>
          <w:bCs/>
          <w:u w:val="single"/>
        </w:rPr>
        <w:t>there was</w:t>
      </w:r>
      <w:r w:rsidRPr="00E75985">
        <w:rPr>
          <w:rFonts w:asciiTheme="majorHAnsi" w:hAnsiTheme="majorHAnsi" w:cstheme="majorHAnsi"/>
          <w:u w:val="single"/>
        </w:rPr>
        <w:t xml:space="preserve"> a </w:t>
      </w:r>
      <w:r w:rsidRPr="00E542DA">
        <w:rPr>
          <w:rFonts w:asciiTheme="majorHAnsi" w:hAnsiTheme="majorHAnsi" w:cstheme="majorHAnsi"/>
          <w:b/>
          <w:bCs/>
          <w:highlight w:val="green"/>
          <w:u w:val="single"/>
        </w:rPr>
        <w:t>remarkable contrast in</w:t>
      </w:r>
      <w:r w:rsidRPr="00E75985">
        <w:rPr>
          <w:rFonts w:asciiTheme="majorHAnsi" w:hAnsiTheme="majorHAnsi" w:cstheme="majorHAnsi"/>
          <w:u w:val="single"/>
        </w:rPr>
        <w:t xml:space="preserve"> the</w:t>
      </w:r>
      <w:r w:rsidRPr="00E75985">
        <w:rPr>
          <w:rFonts w:asciiTheme="majorHAnsi" w:hAnsiTheme="majorHAnsi" w:cstheme="majorHAnsi"/>
          <w:b/>
          <w:bCs/>
          <w:u w:val="single"/>
        </w:rPr>
        <w:t xml:space="preserve"> </w:t>
      </w:r>
      <w:r w:rsidRPr="00E542DA">
        <w:rPr>
          <w:rFonts w:asciiTheme="majorHAnsi" w:hAnsiTheme="majorHAnsi" w:cstheme="majorHAnsi"/>
          <w:b/>
          <w:bCs/>
          <w:highlight w:val="green"/>
          <w:u w:val="single"/>
        </w:rPr>
        <w:t>neocortices</w:t>
      </w:r>
      <w:r w:rsidRPr="00A43E4F">
        <w:rPr>
          <w:rFonts w:asciiTheme="majorHAnsi" w:hAnsiTheme="majorHAnsi" w:cstheme="majorHAnsi"/>
          <w:sz w:val="10"/>
        </w:rPr>
        <w:t xml:space="preserve">, specifically </w:t>
      </w:r>
      <w:r w:rsidRPr="00E75985">
        <w:rPr>
          <w:rFonts w:asciiTheme="majorHAnsi" w:hAnsiTheme="majorHAnsi" w:cstheme="majorHAnsi"/>
          <w:u w:val="single"/>
        </w:rPr>
        <w:t xml:space="preserve">in an </w:t>
      </w:r>
      <w:r w:rsidRPr="00E542DA">
        <w:rPr>
          <w:rFonts w:asciiTheme="majorHAnsi" w:hAnsiTheme="majorHAnsi" w:cstheme="majorHAnsi"/>
          <w:highlight w:val="green"/>
          <w:u w:val="single"/>
        </w:rPr>
        <w:t>area of the brain</w:t>
      </w:r>
      <w:r w:rsidRPr="00E75985">
        <w:rPr>
          <w:rFonts w:asciiTheme="majorHAnsi" w:hAnsiTheme="majorHAnsi" w:cstheme="majorHAnsi"/>
          <w:u w:val="single"/>
        </w:rPr>
        <w:t xml:space="preserve"> that is much </w:t>
      </w:r>
      <w:r w:rsidRPr="00E542DA">
        <w:rPr>
          <w:rFonts w:asciiTheme="majorHAnsi" w:hAnsiTheme="majorHAnsi" w:cstheme="majorHAnsi"/>
          <w:highlight w:val="green"/>
          <w:u w:val="single"/>
        </w:rPr>
        <w:t>more developed in humans</w:t>
      </w:r>
      <w:r w:rsidRPr="00E75985">
        <w:rPr>
          <w:rFonts w:asciiTheme="majorHAnsi" w:hAnsiTheme="majorHAnsi" w:cstheme="majorHAnsi"/>
          <w:u w:val="single"/>
        </w:rPr>
        <w:t xml:space="preserve"> than in chimpanzees.</w:t>
      </w:r>
      <w:r w:rsidRPr="00A43E4F">
        <w:rPr>
          <w:rFonts w:asciiTheme="majorHAnsi" w:hAnsiTheme="majorHAnsi" w:cstheme="majorHAnsi"/>
          <w:sz w:val="10"/>
        </w:rPr>
        <w:t xml:space="preserve"> In fact, these researchers found that a gene called </w:t>
      </w:r>
      <w:r w:rsidRPr="00E75985">
        <w:rPr>
          <w:rFonts w:asciiTheme="majorHAnsi" w:hAnsiTheme="majorHAnsi" w:cstheme="majorHAnsi"/>
          <w:u w:val="single"/>
        </w:rPr>
        <w:t xml:space="preserve">tyrosine hydroxylase (TH) for the enzyme, responsible </w:t>
      </w:r>
      <w:proofErr w:type="gramStart"/>
      <w:r w:rsidRPr="00E75985">
        <w:rPr>
          <w:rFonts w:asciiTheme="majorHAnsi" w:hAnsiTheme="majorHAnsi" w:cstheme="majorHAnsi"/>
          <w:u w:val="single"/>
        </w:rPr>
        <w:t>for the production of</w:t>
      </w:r>
      <w:proofErr w:type="gramEnd"/>
      <w:r w:rsidRPr="00E75985">
        <w:rPr>
          <w:rFonts w:asciiTheme="majorHAnsi" w:hAnsiTheme="majorHAnsi" w:cstheme="majorHAnsi"/>
          <w:u w:val="single"/>
        </w:rPr>
        <w:t xml:space="preserve"> dopamine</w:t>
      </w:r>
      <w:r w:rsidRPr="00A43E4F">
        <w:rPr>
          <w:rFonts w:asciiTheme="majorHAnsi" w:hAnsiTheme="majorHAnsi" w:cstheme="majorHAnsi"/>
          <w:sz w:val="10"/>
        </w:rPr>
        <w:t xml:space="preserve">, was </w:t>
      </w:r>
      <w:r w:rsidRPr="00E75985">
        <w:rPr>
          <w:rFonts w:asciiTheme="majorHAnsi" w:hAnsiTheme="majorHAnsi" w:cstheme="majorHAnsi"/>
          <w:u w:val="single"/>
        </w:rPr>
        <w:t>expressed in the neocortex of humans, but not chimpanzees.</w:t>
      </w:r>
      <w:r w:rsidRPr="00A43E4F">
        <w:rPr>
          <w:rFonts w:asciiTheme="majorHAnsi" w:hAnsiTheme="majorHAnsi" w:cstheme="majorHAnsi"/>
          <w:sz w:val="10"/>
        </w:rPr>
        <w:t xml:space="preserve"> As discussed earlier, </w:t>
      </w:r>
      <w:r w:rsidRPr="00E75985">
        <w:rPr>
          <w:rFonts w:asciiTheme="majorHAnsi" w:hAnsiTheme="majorHAnsi" w:cstheme="majorHAnsi"/>
          <w:u w:val="single"/>
        </w:rPr>
        <w:t>dopamine is</w:t>
      </w:r>
      <w:r w:rsidRPr="00A43E4F">
        <w:rPr>
          <w:rFonts w:asciiTheme="majorHAnsi" w:hAnsiTheme="majorHAnsi" w:cstheme="majorHAnsi"/>
          <w:sz w:val="10"/>
        </w:rPr>
        <w:t xml:space="preserve"> best </w:t>
      </w:r>
      <w:r w:rsidRPr="00E75985">
        <w:rPr>
          <w:rFonts w:asciiTheme="majorHAnsi" w:hAnsiTheme="majorHAnsi" w:cstheme="majorHAnsi"/>
          <w:u w:val="single"/>
        </w:rPr>
        <w:t>known for its</w:t>
      </w:r>
      <w:r w:rsidRPr="00A43E4F">
        <w:rPr>
          <w:rFonts w:asciiTheme="majorHAnsi" w:hAnsiTheme="majorHAnsi" w:cstheme="majorHAnsi"/>
          <w:sz w:val="10"/>
        </w:rPr>
        <w:t xml:space="preserve"> essential </w:t>
      </w:r>
      <w:r w:rsidRPr="00E75985">
        <w:rPr>
          <w:rFonts w:asciiTheme="majorHAnsi" w:hAnsiTheme="majorHAnsi" w:cstheme="majorHAnsi"/>
          <w:u w:val="single"/>
        </w:rPr>
        <w:t>role within the brain’s reward system; the</w:t>
      </w:r>
      <w:r w:rsidRPr="00A43E4F">
        <w:rPr>
          <w:rFonts w:asciiTheme="majorHAnsi" w:hAnsiTheme="majorHAnsi" w:cstheme="majorHAnsi"/>
          <w:sz w:val="10"/>
        </w:rPr>
        <w:t xml:space="preserve"> very </w:t>
      </w:r>
      <w:r w:rsidRPr="00E75985">
        <w:rPr>
          <w:rFonts w:asciiTheme="majorHAnsi" w:hAnsiTheme="majorHAnsi" w:cstheme="majorHAnsi"/>
          <w:u w:val="single"/>
        </w:rPr>
        <w:t>system that responds to everything from sex, to gambling, to food, and to addictive drugs.</w:t>
      </w:r>
      <w:r w:rsidRPr="00A43E4F">
        <w:rPr>
          <w:rFonts w:asciiTheme="majorHAnsi" w:hAnsiTheme="majorHAnsi" w:cstheme="majorHAnsi"/>
          <w:sz w:val="10"/>
        </w:rPr>
        <w:t xml:space="preserve"> However, dopamine also assists in regulating emotional responses, memory, and movement. Notably, abnormal dopamine levels have been linked to disorders including Parkinson’s, </w:t>
      </w:r>
      <w:proofErr w:type="gramStart"/>
      <w:r w:rsidRPr="00A43E4F">
        <w:rPr>
          <w:rFonts w:asciiTheme="majorHAnsi" w:hAnsiTheme="majorHAnsi" w:cstheme="majorHAnsi"/>
          <w:sz w:val="10"/>
        </w:rPr>
        <w:t>schizophrenia</w:t>
      </w:r>
      <w:proofErr w:type="gramEnd"/>
      <w:r w:rsidRPr="00A43E4F">
        <w:rPr>
          <w:rFonts w:asciiTheme="majorHAnsi" w:hAnsiTheme="majorHAnsi" w:cstheme="majorHAnsi"/>
          <w:sz w:val="10"/>
        </w:rPr>
        <w:t xml:space="preserve"> and spectrum disorders such as autism and addiction or RDS. Nora Volkow, the director of NIDA, pointed out that one alluring possibility is that the neurotransmitter </w:t>
      </w:r>
      <w:r w:rsidRPr="00E542DA">
        <w:rPr>
          <w:rFonts w:asciiTheme="majorHAnsi" w:hAnsiTheme="majorHAnsi" w:cstheme="majorHAnsi"/>
          <w:highlight w:val="green"/>
          <w:u w:val="single"/>
        </w:rPr>
        <w:t>dopamine plays</w:t>
      </w:r>
      <w:r w:rsidRPr="00E75985">
        <w:rPr>
          <w:rFonts w:asciiTheme="majorHAnsi" w:hAnsiTheme="majorHAnsi" w:cstheme="majorHAnsi"/>
          <w:u w:val="single"/>
        </w:rPr>
        <w:t xml:space="preserve"> a substantial </w:t>
      </w:r>
      <w:r w:rsidRPr="00E542DA">
        <w:rPr>
          <w:rFonts w:asciiTheme="majorHAnsi" w:hAnsiTheme="majorHAnsi" w:cstheme="majorHAnsi"/>
          <w:highlight w:val="green"/>
          <w:u w:val="single"/>
        </w:rPr>
        <w:t>role in</w:t>
      </w:r>
      <w:r w:rsidRPr="00E75985">
        <w:rPr>
          <w:rFonts w:asciiTheme="majorHAnsi" w:hAnsiTheme="majorHAnsi" w:cstheme="majorHAnsi"/>
          <w:u w:val="single"/>
        </w:rPr>
        <w:t xml:space="preserve"> humans’ </w:t>
      </w:r>
      <w:r w:rsidRPr="00E542DA">
        <w:rPr>
          <w:rFonts w:asciiTheme="majorHAnsi" w:hAnsiTheme="majorHAnsi" w:cstheme="majorHAnsi"/>
          <w:highlight w:val="green"/>
          <w:u w:val="single"/>
        </w:rPr>
        <w:t>ability to pursue</w:t>
      </w:r>
      <w:r w:rsidRPr="00E75985">
        <w:rPr>
          <w:rFonts w:asciiTheme="majorHAnsi" w:hAnsiTheme="majorHAnsi" w:cstheme="majorHAnsi"/>
          <w:u w:val="single"/>
        </w:rPr>
        <w:t xml:space="preserve"> various </w:t>
      </w:r>
      <w:r w:rsidRPr="00E542DA">
        <w:rPr>
          <w:rFonts w:asciiTheme="majorHAnsi" w:hAnsiTheme="majorHAnsi" w:cstheme="majorHAnsi"/>
          <w:highlight w:val="green"/>
          <w:u w:val="single"/>
        </w:rPr>
        <w:t>rewards that are</w:t>
      </w:r>
      <w:r w:rsidRPr="00E75985">
        <w:rPr>
          <w:rFonts w:asciiTheme="majorHAnsi" w:hAnsiTheme="majorHAnsi" w:cstheme="majorHAnsi"/>
          <w:u w:val="single"/>
        </w:rPr>
        <w:t xml:space="preserve"> perhaps months or even </w:t>
      </w:r>
      <w:r w:rsidRPr="00E542DA">
        <w:rPr>
          <w:rFonts w:asciiTheme="majorHAnsi" w:hAnsiTheme="majorHAnsi" w:cstheme="majorHAnsi"/>
          <w:highlight w:val="green"/>
          <w:u w:val="single"/>
        </w:rPr>
        <w:t>years away</w:t>
      </w:r>
      <w:r w:rsidRPr="00A43E4F">
        <w:rPr>
          <w:rFonts w:asciiTheme="majorHAnsi" w:hAnsiTheme="majorHAnsi" w:cstheme="majorHAnsi"/>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43E4F">
        <w:rPr>
          <w:rFonts w:asciiTheme="majorHAnsi" w:hAnsiTheme="majorHAnsi" w:cstheme="majorHAnsi"/>
          <w:sz w:val="10"/>
        </w:rPr>
        <w:t>alterlife</w:t>
      </w:r>
      <w:proofErr w:type="spellEnd"/>
      <w:r w:rsidRPr="00A43E4F">
        <w:rPr>
          <w:rFonts w:asciiTheme="majorHAnsi" w:hAnsiTheme="majorHAnsi" w:cstheme="majorHAnsi"/>
          <w:sz w:val="10"/>
        </w:rPr>
        <w:t xml:space="preserve">. </w:t>
      </w:r>
      <w:r w:rsidRPr="00E75985">
        <w:rPr>
          <w:rFonts w:asciiTheme="majorHAnsi" w:hAnsiTheme="majorHAnsi" w:cstheme="majorHAnsi"/>
          <w:u w:val="single"/>
        </w:rPr>
        <w:t>This may explain what often motivates people to work for things that have no apparent short-term benefit</w:t>
      </w:r>
      <w:r w:rsidRPr="00A43E4F">
        <w:rPr>
          <w:rFonts w:asciiTheme="majorHAnsi" w:hAnsiTheme="majorHAnsi" w:cstheme="maj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43E4F">
        <w:rPr>
          <w:rFonts w:asciiTheme="majorHAnsi" w:hAnsiTheme="majorHAnsi" w:cstheme="majorHAnsi"/>
          <w:sz w:val="10"/>
        </w:rPr>
        <w:t>shilting</w:t>
      </w:r>
      <w:proofErr w:type="spellEnd"/>
      <w:r w:rsidRPr="00A43E4F">
        <w:rPr>
          <w:rFonts w:asciiTheme="majorHAnsi" w:hAnsiTheme="majorHAnsi" w:cstheme="majorHAnsi"/>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C6C906A" w14:textId="77777777" w:rsidR="000700A8" w:rsidRPr="00CE11B7" w:rsidRDefault="000700A8" w:rsidP="000700A8">
      <w:pPr>
        <w:pStyle w:val="Heading4"/>
      </w:pPr>
      <w:r w:rsidRPr="00CE11B7">
        <w:t>The standard is maximizing life. Prefer it:</w:t>
      </w:r>
    </w:p>
    <w:p w14:paraId="0BECE5EA" w14:textId="77777777" w:rsidR="000700A8" w:rsidRPr="00CE11B7" w:rsidRDefault="000700A8" w:rsidP="000700A8">
      <w:pPr>
        <w:pStyle w:val="Heading4"/>
      </w:pPr>
      <w:r w:rsidRPr="00CE11B7">
        <w:t xml:space="preserve">Actor </w:t>
      </w:r>
      <w:r>
        <w:t>spec</w:t>
      </w:r>
      <w:r w:rsidRPr="00CE11B7">
        <w:t xml:space="preserve">: util is the best for governments, which is the actor in the </w:t>
      </w:r>
      <w:proofErr w:type="spellStart"/>
      <w:r w:rsidRPr="00CE11B7">
        <w:t>rez</w:t>
      </w:r>
      <w:proofErr w:type="spellEnd"/>
      <w:r w:rsidRPr="00CE11B7">
        <w:t xml:space="preserve"> – multiple warrants: </w:t>
      </w:r>
    </w:p>
    <w:p w14:paraId="1A3CE65A" w14:textId="77777777" w:rsidR="000700A8" w:rsidRDefault="000700A8" w:rsidP="000700A8">
      <w:pPr>
        <w:pStyle w:val="Heading4"/>
        <w:ind w:left="720"/>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2D5DC1D8" w14:textId="77777777" w:rsidR="000700A8" w:rsidRDefault="000700A8" w:rsidP="000700A8">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00E24953" w14:textId="77777777" w:rsidR="000700A8" w:rsidRPr="00402E94" w:rsidRDefault="000700A8" w:rsidP="000700A8">
      <w:pPr>
        <w:pStyle w:val="Heading4"/>
        <w:ind w:left="720"/>
      </w:pPr>
      <w:r>
        <w:t xml:space="preserve">[c] No act omission distinction – governments are responsible for everything in the public sphere and have yes/no </w:t>
      </w:r>
      <w:proofErr w:type="gramStart"/>
      <w:r>
        <w:t>bills</w:t>
      </w:r>
      <w:proofErr w:type="gramEnd"/>
      <w:r>
        <w:t xml:space="preserve"> so inaction is an implicit authorization of action.</w:t>
      </w:r>
    </w:p>
    <w:p w14:paraId="04239E11" w14:textId="77777777" w:rsidR="000700A8" w:rsidRDefault="000700A8" w:rsidP="000700A8">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w:t>
      </w:r>
      <w:proofErr w:type="gramStart"/>
      <w:r w:rsidRPr="00CE11B7">
        <w:rPr>
          <w:rFonts w:eastAsia="Times New Roman"/>
          <w:shd w:val="clear" w:color="auto" w:fill="FFFFFF"/>
        </w:rPr>
        <w:t>denied</w:t>
      </w:r>
      <w:proofErr w:type="gramEnd"/>
      <w:r w:rsidRPr="00CE11B7">
        <w:rPr>
          <w:rFonts w:eastAsia="Times New Roman"/>
          <w:shd w:val="clear" w:color="auto" w:fill="FFFFFF"/>
        </w:rPr>
        <w:t xml:space="preserve">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6573AC65" w14:textId="77777777" w:rsidR="000700A8" w:rsidRDefault="000700A8" w:rsidP="000700A8">
      <w:pPr>
        <w:pStyle w:val="Heading4"/>
        <w:ind w:left="720"/>
      </w:pPr>
      <w:r w:rsidRPr="0076643E">
        <w:t xml:space="preserve">[e] Reject calc indicts—they’re functionally NIBs that everyone knows are silly but skew the </w:t>
      </w:r>
      <w:proofErr w:type="spellStart"/>
      <w:r w:rsidRPr="0076643E">
        <w:t>aff</w:t>
      </w:r>
      <w:proofErr w:type="spellEnd"/>
      <w:r w:rsidRPr="0076643E">
        <w:t xml:space="preserve"> and move the debate away from the topic and actual philosophical debate, killing valuable education. All indicts assume the </w:t>
      </w:r>
      <w:proofErr w:type="spellStart"/>
      <w:r w:rsidRPr="0076643E">
        <w:t>Aff</w:t>
      </w:r>
      <w:proofErr w:type="spellEnd"/>
      <w:r w:rsidRPr="0076643E">
        <w:t xml:space="preserve"> is true</w:t>
      </w:r>
      <w:r>
        <w:t>.</w:t>
      </w:r>
    </w:p>
    <w:p w14:paraId="21A98933" w14:textId="77777777" w:rsidR="000700A8" w:rsidRPr="00CE11B7" w:rsidRDefault="000700A8" w:rsidP="000700A8">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00013057" w14:textId="77777777" w:rsidR="000700A8" w:rsidRPr="00CE11B7" w:rsidRDefault="000700A8" w:rsidP="000700A8">
      <w:pPr>
        <w:rPr>
          <w:rFonts w:asciiTheme="majorHAnsi" w:hAnsiTheme="majorHAnsi" w:cstheme="majorHAnsi"/>
          <w:color w:val="000000" w:themeColor="text1"/>
        </w:rPr>
      </w:pPr>
      <w:r w:rsidRPr="007A6590">
        <w:rPr>
          <w:rStyle w:val="Style13ptBold"/>
          <w:rFonts w:asciiTheme="majorHAnsi" w:hAnsiTheme="majorHAnsi" w:cstheme="majorHAnsi"/>
          <w:color w:val="000000" w:themeColor="text1"/>
          <w:sz w:val="28"/>
          <w:szCs w:val="28"/>
        </w:rPr>
        <w:t>Paterson 3</w:t>
      </w:r>
      <w:r w:rsidRPr="007A6590">
        <w:rPr>
          <w:rFonts w:asciiTheme="majorHAnsi" w:hAnsiTheme="majorHAnsi" w:cstheme="majorHAnsi"/>
          <w:color w:val="000000" w:themeColor="text1"/>
          <w:sz w:val="28"/>
          <w:szCs w:val="28"/>
        </w:rPr>
        <w:t xml:space="preserve"> </w:t>
      </w:r>
      <w:r w:rsidRPr="00CE11B7">
        <w:rPr>
          <w:rFonts w:asciiTheme="majorHAnsi" w:hAnsiTheme="majorHAnsi" w:cstheme="majorHAnsi"/>
          <w:color w:val="000000" w:themeColor="text1"/>
        </w:rPr>
        <w:t>– Department of Philosophy, Providence College, Rhode Island (Craig, “A Life Not Worth Living?”, Studies in Christian Ethics.</w:t>
      </w:r>
    </w:p>
    <w:p w14:paraId="48A81FAB" w14:textId="77777777" w:rsidR="000700A8" w:rsidRPr="00D834A8" w:rsidRDefault="000700A8" w:rsidP="000700A8">
      <w:pPr>
        <w:rPr>
          <w:rFonts w:asciiTheme="majorHAnsi" w:hAnsiTheme="majorHAnsi" w:cstheme="majorHAnsi"/>
          <w:color w:val="000000" w:themeColor="text1"/>
          <w:sz w:val="8"/>
        </w:rPr>
      </w:pPr>
      <w:r w:rsidRPr="00CE11B7">
        <w:rPr>
          <w:rFonts w:asciiTheme="majorHAnsi" w:hAnsiTheme="majorHAnsi" w:cstheme="majorHAnsi"/>
          <w:color w:val="000000" w:themeColor="text1"/>
          <w:sz w:val="8"/>
        </w:rPr>
        <w:t>Contrary to those accounts, I would argue that it is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w:t>
      </w:r>
      <w:r w:rsidRPr="00CE11B7">
        <w:rPr>
          <w:rFonts w:asciiTheme="majorHAnsi" w:hAnsiTheme="majorHAnsi" w:cstheme="majorHAnsi"/>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CE11B7">
        <w:rPr>
          <w:rFonts w:asciiTheme="majorHAnsi" w:hAnsiTheme="majorHAnsi" w:cstheme="majorHAnsi"/>
          <w:color w:val="000000" w:themeColor="text1"/>
          <w:sz w:val="8"/>
        </w:rPr>
        <w:t>actually suffers</w:t>
      </w:r>
      <w:proofErr w:type="gramEnd"/>
      <w:r w:rsidRPr="00CE11B7">
        <w:rPr>
          <w:rFonts w:asciiTheme="majorHAnsi" w:hAnsiTheme="majorHAnsi" w:cstheme="majorHAnsi"/>
          <w:color w:val="000000" w:themeColor="text1"/>
          <w:sz w:val="8"/>
        </w:rPr>
        <w:t xml:space="preserve"> from the sub-sequent non-participation. Rather, death </w:t>
      </w:r>
      <w:proofErr w:type="gramStart"/>
      <w:r w:rsidRPr="00CE11B7">
        <w:rPr>
          <w:rFonts w:asciiTheme="majorHAnsi" w:hAnsiTheme="majorHAnsi" w:cstheme="majorHAnsi"/>
          <w:color w:val="000000" w:themeColor="text1"/>
          <w:sz w:val="8"/>
        </w:rPr>
        <w:t>in itself is</w:t>
      </w:r>
      <w:proofErr w:type="gramEnd"/>
      <w:r w:rsidRPr="00CE11B7">
        <w:rPr>
          <w:rFonts w:asciiTheme="majorHAnsi" w:hAnsiTheme="majorHAnsi" w:cstheme="majorHAnsi"/>
          <w:color w:val="000000" w:themeColor="text1"/>
          <w:sz w:val="8"/>
        </w:rPr>
        <w:t xml:space="preserve"> an evil to us because it </w:t>
      </w:r>
      <w:r w:rsidRPr="00E542DA">
        <w:rPr>
          <w:rStyle w:val="Emphasis"/>
          <w:rFonts w:asciiTheme="majorHAnsi" w:hAnsiTheme="majorHAnsi" w:cstheme="majorHAnsi"/>
          <w:color w:val="000000" w:themeColor="text1"/>
          <w:highlight w:val="green"/>
        </w:rPr>
        <w:t>ontologically destroys the</w:t>
      </w:r>
      <w:r w:rsidRPr="00CE11B7">
        <w:rPr>
          <w:rStyle w:val="Emphasis"/>
          <w:rFonts w:asciiTheme="majorHAnsi" w:hAnsiTheme="majorHAnsi" w:cstheme="majorHAnsi"/>
          <w:color w:val="000000" w:themeColor="text1"/>
        </w:rPr>
        <w:t xml:space="preserve"> current existent </w:t>
      </w:r>
      <w:r w:rsidRPr="00E542DA">
        <w:rPr>
          <w:rStyle w:val="Emphasis"/>
          <w:rFonts w:asciiTheme="majorHAnsi" w:hAnsiTheme="majorHAnsi" w:cstheme="majorHAnsi"/>
          <w:color w:val="000000" w:themeColor="text1"/>
          <w:highlight w:val="green"/>
        </w:rPr>
        <w:t>subject</w:t>
      </w:r>
      <w:r w:rsidRPr="00CE11B7">
        <w:rPr>
          <w:rStyle w:val="Emphasis"/>
          <w:rFonts w:asciiTheme="majorHAnsi" w:hAnsiTheme="majorHAnsi" w:cstheme="majorHAnsi"/>
          <w:color w:val="000000" w:themeColor="text1"/>
        </w:rPr>
        <w:t xml:space="preserve"> </w:t>
      </w:r>
      <w:r w:rsidRPr="00CE11B7">
        <w:rPr>
          <w:rFonts w:asciiTheme="majorHAnsi" w:hAnsiTheme="majorHAnsi" w:cstheme="majorHAnsi"/>
          <w:color w:val="000000" w:themeColor="text1"/>
          <w:sz w:val="8"/>
        </w:rPr>
        <w:t xml:space="preserve">— it is the ultimate in metaphysical </w:t>
      </w:r>
      <w:proofErr w:type="spellStart"/>
      <w:r w:rsidRPr="00CE11B7">
        <w:rPr>
          <w:rFonts w:asciiTheme="majorHAnsi" w:hAnsiTheme="majorHAnsi" w:cstheme="majorHAnsi"/>
          <w:color w:val="000000" w:themeColor="text1"/>
          <w:sz w:val="8"/>
        </w:rPr>
        <w:t>lightening</w:t>
      </w:r>
      <w:proofErr w:type="spellEnd"/>
      <w:r w:rsidRPr="00CE11B7">
        <w:rPr>
          <w:rFonts w:asciiTheme="majorHAnsi" w:hAnsiTheme="majorHAnsi" w:cstheme="majorHAnsi"/>
          <w:color w:val="000000" w:themeColor="text1"/>
          <w:sz w:val="8"/>
        </w:rPr>
        <w:t xml:space="preserve"> strikes.80 The evil of death is truly an ontological evil borne by the person who already exists,</w:t>
      </w:r>
      <w:r w:rsidRPr="00CE11B7">
        <w:rPr>
          <w:rStyle w:val="Emphasis"/>
          <w:rFonts w:asciiTheme="majorHAnsi" w:hAnsiTheme="majorHAnsi" w:cstheme="majorHAnsi"/>
          <w:color w:val="000000" w:themeColor="text1"/>
        </w:rPr>
        <w:t xml:space="preserve"> independently of calculations about better or worse </w:t>
      </w:r>
      <w:r w:rsidRPr="00CE11B7">
        <w:rPr>
          <w:rFonts w:asciiTheme="majorHAnsi" w:hAnsiTheme="majorHAnsi" w:cstheme="majorHAnsi"/>
          <w:color w:val="000000" w:themeColor="text1"/>
          <w:sz w:val="8"/>
        </w:rPr>
        <w:t>possible lives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Such</w:t>
      </w:r>
      <w:r w:rsidRPr="004F491C">
        <w:rPr>
          <w:rStyle w:val="Emphasis"/>
          <w:rFonts w:asciiTheme="majorHAnsi" w:hAnsiTheme="majorHAnsi" w:cstheme="majorHAnsi"/>
          <w:color w:val="000000" w:themeColor="text1"/>
        </w:rPr>
        <w:t xml:space="preserve"> an </w:t>
      </w:r>
      <w:r w:rsidRPr="00E542DA">
        <w:rPr>
          <w:rStyle w:val="Emphasis"/>
          <w:rFonts w:asciiTheme="majorHAnsi" w:hAnsiTheme="majorHAnsi" w:cstheme="majorHAnsi"/>
          <w:color w:val="000000" w:themeColor="text1"/>
          <w:highlight w:val="green"/>
        </w:rPr>
        <w:t>evil need not be consciously experienced</w:t>
      </w:r>
      <w:r w:rsidRPr="00CE11B7">
        <w:rPr>
          <w:rStyle w:val="Emphasis"/>
          <w:rFonts w:asciiTheme="majorHAnsi" w:hAnsiTheme="majorHAnsi" w:cstheme="majorHAnsi"/>
          <w:color w:val="000000" w:themeColor="text1"/>
        </w:rPr>
        <w:t xml:space="preserve"> </w:t>
      </w:r>
      <w:proofErr w:type="gramStart"/>
      <w:r w:rsidRPr="00CE11B7">
        <w:rPr>
          <w:rFonts w:asciiTheme="majorHAnsi" w:hAnsiTheme="majorHAnsi" w:cstheme="majorHAnsi"/>
          <w:color w:val="000000" w:themeColor="text1"/>
          <w:sz w:val="8"/>
        </w:rPr>
        <w:t>in order to</w:t>
      </w:r>
      <w:proofErr w:type="gramEnd"/>
      <w:r w:rsidRPr="00CE11B7">
        <w:rPr>
          <w:rFonts w:asciiTheme="majorHAnsi" w:hAnsiTheme="majorHAnsi" w:cstheme="majorHAnsi"/>
          <w:color w:val="000000" w:themeColor="text1"/>
          <w:sz w:val="8"/>
        </w:rPr>
        <w:t xml:space="preserve"> be an evil for the kind of being a human person is. Death is an evil because of the change in kind it brings about, a change that is destructive of the type of entity that we essentially are.</w:t>
      </w:r>
      <w:r w:rsidRPr="00CE11B7">
        <w:rPr>
          <w:rStyle w:val="Emphasis"/>
          <w:rFonts w:asciiTheme="majorHAnsi" w:hAnsiTheme="majorHAnsi" w:cstheme="majorHAnsi"/>
          <w:color w:val="000000" w:themeColor="text1"/>
        </w:rPr>
        <w:t xml:space="preserve"> Anything</w:t>
      </w:r>
      <w:r w:rsidRPr="00CE11B7">
        <w:rPr>
          <w:rFonts w:asciiTheme="majorHAnsi" w:hAnsiTheme="majorHAnsi" w:cstheme="majorHAnsi"/>
          <w:color w:val="000000" w:themeColor="text1"/>
          <w:sz w:val="8"/>
        </w:rPr>
        <w:t>, whether caused naturally or caused by human intervention (intentional or unintentional)</w:t>
      </w:r>
      <w:r w:rsidRPr="00CE11B7">
        <w:rPr>
          <w:rStyle w:val="Emphasis"/>
          <w:rFonts w:asciiTheme="majorHAnsi" w:hAnsiTheme="majorHAnsi" w:cstheme="majorHAnsi"/>
          <w:color w:val="000000" w:themeColor="text1"/>
        </w:rPr>
        <w:t xml:space="preserve"> that drastically </w:t>
      </w:r>
      <w:r w:rsidRPr="00E542DA">
        <w:rPr>
          <w:rStyle w:val="Emphasis"/>
          <w:rFonts w:asciiTheme="majorHAnsi" w:hAnsiTheme="majorHAnsi" w:cstheme="majorHAnsi"/>
          <w:color w:val="000000" w:themeColor="text1"/>
          <w:highlight w:val="green"/>
        </w:rPr>
        <w:t>interferes in the process of</w:t>
      </w:r>
      <w:r w:rsidRPr="004F491C">
        <w:rPr>
          <w:rStyle w:val="Emphasis"/>
          <w:rFonts w:asciiTheme="majorHAnsi" w:hAnsiTheme="majorHAnsi" w:cstheme="majorHAnsi"/>
          <w:color w:val="000000" w:themeColor="text1"/>
        </w:rPr>
        <w:t xml:space="preserve"> maintaining the person in</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 xml:space="preserve">existence is an objective evil </w:t>
      </w:r>
      <w:r w:rsidRPr="00CE11B7">
        <w:rPr>
          <w:rFonts w:asciiTheme="majorHAnsi" w:hAnsiTheme="majorHAnsi" w:cstheme="majorHAnsi"/>
          <w:color w:val="000000" w:themeColor="text1"/>
          <w:sz w:val="8"/>
        </w:rPr>
        <w:t xml:space="preserve">for the person. What is crucially at stake </w:t>
      </w:r>
      <w:proofErr w:type="gramStart"/>
      <w:r w:rsidRPr="00CE11B7">
        <w:rPr>
          <w:rFonts w:asciiTheme="majorHAnsi" w:hAnsiTheme="majorHAnsi" w:cstheme="majorHAnsi"/>
          <w:color w:val="000000" w:themeColor="text1"/>
          <w:sz w:val="8"/>
        </w:rPr>
        <w:t>here, and</w:t>
      </w:r>
      <w:proofErr w:type="gramEnd"/>
      <w:r w:rsidRPr="00CE11B7">
        <w:rPr>
          <w:rFonts w:asciiTheme="majorHAnsi" w:hAnsiTheme="majorHAnsi" w:cstheme="majorHAnsi"/>
          <w:color w:val="000000" w:themeColor="text1"/>
          <w:sz w:val="8"/>
        </w:rPr>
        <w:t xml:space="preserve"> is dialectically supportive of the self-</w:t>
      </w:r>
      <w:proofErr w:type="spellStart"/>
      <w:r w:rsidRPr="00CE11B7">
        <w:rPr>
          <w:rFonts w:asciiTheme="majorHAnsi" w:hAnsiTheme="majorHAnsi" w:cstheme="majorHAnsi"/>
          <w:color w:val="000000" w:themeColor="text1"/>
          <w:sz w:val="8"/>
        </w:rPr>
        <w:t>evidency</w:t>
      </w:r>
      <w:proofErr w:type="spellEnd"/>
      <w:r w:rsidRPr="00CE11B7">
        <w:rPr>
          <w:rFonts w:asciiTheme="majorHAnsi" w:hAnsiTheme="majorHAnsi" w:cstheme="majorHAnsi"/>
          <w:color w:val="000000" w:themeColor="text1"/>
          <w:sz w:val="8"/>
        </w:rPr>
        <w:t xml:space="preserve"> of the basic good of human life, is that death is a radical interference with the current life process of the kind of being that we are. In consequence,</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itself can be credibly thought of as </w:t>
      </w:r>
      <w:r w:rsidRPr="00E542DA">
        <w:rPr>
          <w:rStyle w:val="Emphasis"/>
          <w:rFonts w:asciiTheme="majorHAnsi" w:hAnsiTheme="majorHAnsi" w:cstheme="majorHAnsi"/>
          <w:color w:val="000000" w:themeColor="text1"/>
          <w:highlight w:val="green"/>
        </w:rPr>
        <w:t xml:space="preserve">a ‘primitive evil’ </w:t>
      </w:r>
      <w:r w:rsidRPr="00CE11B7">
        <w:rPr>
          <w:rStyle w:val="Emphasis"/>
          <w:rFonts w:asciiTheme="majorHAnsi" w:hAnsiTheme="majorHAnsi" w:cstheme="majorHAnsi"/>
          <w:color w:val="000000" w:themeColor="text1"/>
        </w:rPr>
        <w:t xml:space="preserve">for all persons, </w:t>
      </w:r>
      <w:r w:rsidRPr="00E542DA">
        <w:rPr>
          <w:rStyle w:val="Emphasis"/>
          <w:rFonts w:asciiTheme="majorHAnsi" w:hAnsiTheme="majorHAnsi" w:cstheme="majorHAnsi"/>
          <w:color w:val="000000" w:themeColor="text1"/>
          <w:highlight w:val="green"/>
        </w:rPr>
        <w:t>regardless of the extent to which they are</w:t>
      </w:r>
      <w:r w:rsidRPr="00CE11B7">
        <w:rPr>
          <w:rStyle w:val="Emphasis"/>
          <w:rFonts w:asciiTheme="majorHAnsi" w:hAnsiTheme="majorHAnsi" w:cstheme="majorHAnsi"/>
          <w:color w:val="000000" w:themeColor="text1"/>
        </w:rPr>
        <w:t xml:space="preserve"> currently or prospectively </w:t>
      </w:r>
      <w:r w:rsidRPr="00E542DA">
        <w:rPr>
          <w:rStyle w:val="Emphasis"/>
          <w:rFonts w:asciiTheme="majorHAnsi" w:hAnsiTheme="majorHAnsi" w:cstheme="majorHAnsi"/>
          <w:color w:val="000000" w:themeColor="text1"/>
          <w:highlight w:val="green"/>
        </w:rPr>
        <w:t xml:space="preserve">capable of </w:t>
      </w:r>
      <w:r w:rsidRPr="00CE11B7">
        <w:rPr>
          <w:rStyle w:val="Emphasis"/>
          <w:rFonts w:asciiTheme="majorHAnsi" w:hAnsiTheme="majorHAnsi" w:cstheme="majorHAnsi"/>
          <w:color w:val="000000" w:themeColor="text1"/>
        </w:rPr>
        <w:t>participating in a full array of the goods of life.</w:t>
      </w:r>
      <w:r w:rsidRPr="00CE11B7">
        <w:rPr>
          <w:rFonts w:asciiTheme="majorHAnsi" w:hAnsiTheme="majorHAnsi" w:cstheme="majorHAnsi"/>
          <w:color w:val="000000" w:themeColor="text1"/>
          <w:sz w:val="8"/>
        </w:rPr>
        <w:t>81  In conclusion, concerning willed human actions, it is justifiable to state that</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any</w:t>
      </w:r>
      <w:r w:rsidRPr="00CE11B7">
        <w:rPr>
          <w:rStyle w:val="Emphasis"/>
          <w:rFonts w:asciiTheme="majorHAnsi" w:hAnsiTheme="majorHAnsi" w:cstheme="majorHAnsi"/>
          <w:color w:val="000000" w:themeColor="text1"/>
        </w:rPr>
        <w:t xml:space="preserve"> intentional </w:t>
      </w:r>
      <w:r w:rsidRPr="00E542DA">
        <w:rPr>
          <w:rStyle w:val="Emphasis"/>
          <w:rFonts w:asciiTheme="majorHAnsi" w:hAnsiTheme="majorHAnsi" w:cstheme="majorHAnsi"/>
          <w:color w:val="000000" w:themeColor="text1"/>
          <w:highlight w:val="green"/>
        </w:rPr>
        <w:t>rejection of</w:t>
      </w:r>
      <w:r w:rsidRPr="00CE11B7">
        <w:rPr>
          <w:rStyle w:val="Emphasis"/>
          <w:rFonts w:asciiTheme="majorHAnsi" w:hAnsiTheme="majorHAnsi" w:cstheme="majorHAnsi"/>
          <w:color w:val="000000" w:themeColor="text1"/>
        </w:rPr>
        <w:t xml:space="preserve"> human </w:t>
      </w:r>
      <w:r w:rsidRPr="00E542DA">
        <w:rPr>
          <w:rStyle w:val="Emphasis"/>
          <w:rFonts w:asciiTheme="majorHAnsi" w:hAnsiTheme="majorHAnsi" w:cstheme="majorHAnsi"/>
          <w:color w:val="000000" w:themeColor="text1"/>
          <w:highlight w:val="green"/>
        </w:rPr>
        <w:t>life</w:t>
      </w:r>
      <w:r w:rsidRPr="00CE11B7">
        <w:rPr>
          <w:rStyle w:val="Emphasis"/>
          <w:rFonts w:asciiTheme="majorHAnsi" w:hAnsiTheme="majorHAnsi" w:cstheme="majorHAnsi"/>
          <w:color w:val="000000" w:themeColor="text1"/>
        </w:rPr>
        <w:t xml:space="preserve"> itself </w:t>
      </w:r>
      <w:r w:rsidRPr="00E542DA">
        <w:rPr>
          <w:rStyle w:val="Emphasis"/>
          <w:rFonts w:asciiTheme="majorHAnsi" w:hAnsiTheme="majorHAnsi" w:cstheme="majorHAnsi"/>
          <w:color w:val="000000" w:themeColor="text1"/>
          <w:highlight w:val="green"/>
        </w:rPr>
        <w:t>cannot</w:t>
      </w:r>
      <w:r w:rsidRPr="00CE11B7">
        <w:rPr>
          <w:rStyle w:val="Emphasis"/>
          <w:rFonts w:asciiTheme="majorHAnsi" w:hAnsiTheme="majorHAnsi" w:cstheme="majorHAnsi"/>
          <w:color w:val="000000" w:themeColor="text1"/>
        </w:rPr>
        <w:t xml:space="preserve"> therefore </w:t>
      </w:r>
      <w:r w:rsidRPr="00E542DA">
        <w:rPr>
          <w:rStyle w:val="Emphasis"/>
          <w:rFonts w:asciiTheme="majorHAnsi" w:hAnsiTheme="majorHAnsi" w:cstheme="majorHAnsi"/>
          <w:color w:val="000000" w:themeColor="text1"/>
          <w:highlight w:val="green"/>
        </w:rPr>
        <w:t>be warranted since it is</w:t>
      </w:r>
      <w:r w:rsidRPr="00CE11B7">
        <w:rPr>
          <w:rStyle w:val="Emphasis"/>
          <w:rFonts w:asciiTheme="majorHAnsi" w:hAnsiTheme="majorHAnsi" w:cstheme="majorHAnsi"/>
          <w:color w:val="000000" w:themeColor="text1"/>
        </w:rPr>
        <w:t xml:space="preserve"> an expression of </w:t>
      </w:r>
      <w:r w:rsidRPr="00E542DA">
        <w:rPr>
          <w:rStyle w:val="Emphasis"/>
          <w:rFonts w:asciiTheme="majorHAnsi" w:hAnsiTheme="majorHAnsi" w:cstheme="majorHAnsi"/>
          <w:color w:val="000000" w:themeColor="text1"/>
          <w:highlight w:val="green"/>
        </w:rPr>
        <w:t>an ultimate disvalue</w:t>
      </w:r>
      <w:r w:rsidRPr="00CE11B7">
        <w:rPr>
          <w:rStyle w:val="Emphasis"/>
          <w:rFonts w:asciiTheme="majorHAnsi" w:hAnsiTheme="majorHAnsi" w:cstheme="majorHAnsi"/>
          <w:color w:val="000000" w:themeColor="text1"/>
        </w:rPr>
        <w:t xml:space="preserve"> </w:t>
      </w:r>
      <w:r w:rsidRPr="00CE11B7">
        <w:rPr>
          <w:rFonts w:asciiTheme="majorHAnsi" w:hAnsiTheme="majorHAnsi" w:cstheme="majorHAnsi"/>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74D3C773" w14:textId="77777777" w:rsidR="000700A8" w:rsidRPr="00CE11B7" w:rsidRDefault="000700A8" w:rsidP="000700A8">
      <w:pPr>
        <w:pStyle w:val="Heading3"/>
        <w:rPr>
          <w:rStyle w:val="StyleUnderline"/>
          <w:rFonts w:cstheme="majorHAnsi"/>
          <w:b w:val="0"/>
          <w:sz w:val="32"/>
        </w:rPr>
      </w:pPr>
      <w:proofErr w:type="spellStart"/>
      <w:r w:rsidRPr="00CE11B7">
        <w:rPr>
          <w:rStyle w:val="StyleUnderline"/>
          <w:rFonts w:cstheme="majorHAnsi"/>
          <w:sz w:val="32"/>
        </w:rPr>
        <w:t>U</w:t>
      </w:r>
      <w:r>
        <w:rPr>
          <w:rStyle w:val="StyleUnderline"/>
          <w:rFonts w:cstheme="majorHAnsi"/>
          <w:sz w:val="32"/>
        </w:rPr>
        <w:t>nderview</w:t>
      </w:r>
      <w:proofErr w:type="spellEnd"/>
    </w:p>
    <w:p w14:paraId="7B9776CB" w14:textId="77777777" w:rsidR="000700A8" w:rsidRDefault="000700A8" w:rsidP="000700A8">
      <w:pPr>
        <w:pStyle w:val="Heading4"/>
      </w:pPr>
      <w:r w:rsidRPr="00CE11B7">
        <w:t xml:space="preserve">1] </w:t>
      </w:r>
      <w:proofErr w:type="spellStart"/>
      <w:r w:rsidRPr="00CE11B7">
        <w:t>Aff</w:t>
      </w:r>
      <w:proofErr w:type="spellEnd"/>
      <w:r w:rsidRPr="00CE11B7">
        <w:t xml:space="preserve"> gets 1AR theory since the neg can be infinitely abusive and I can’t check back. </w:t>
      </w:r>
      <w:proofErr w:type="spellStart"/>
      <w:r w:rsidRPr="00CE11B7">
        <w:t>Aff</w:t>
      </w:r>
      <w:proofErr w:type="spellEnd"/>
      <w:r w:rsidRPr="00CE11B7">
        <w:t xml:space="preserve"> theory is drop the debater, competing </w:t>
      </w:r>
      <w:proofErr w:type="spellStart"/>
      <w:r w:rsidRPr="00CE11B7">
        <w:t>interps</w:t>
      </w:r>
      <w:proofErr w:type="spellEnd"/>
      <w:r w:rsidRPr="00CE11B7">
        <w:t>, and the highest layer since the 1ar is too short to win both theory and substance and reasonability bites intervention since it’s up to the judge to determine. No 2NR RVI, paradigm issues, theory</w:t>
      </w:r>
      <w:r>
        <w:t>, evidence</w:t>
      </w:r>
      <w:r w:rsidRPr="00CE11B7">
        <w:t>, or new responses to AC arguments since they’d dump on it for 6 minutes and my 3-minute 2AR is spread too thin.</w:t>
      </w:r>
    </w:p>
    <w:p w14:paraId="7CB538DD" w14:textId="77777777" w:rsidR="000700A8" w:rsidRDefault="000700A8" w:rsidP="000700A8"/>
    <w:p w14:paraId="4F535E83" w14:textId="77777777" w:rsidR="000700A8" w:rsidRDefault="000700A8" w:rsidP="000700A8">
      <w:pPr>
        <w:pStyle w:val="Heading4"/>
      </w:pPr>
      <w:r>
        <w:t xml:space="preserve">2] Reasonability on 1NC theory with the </w:t>
      </w:r>
      <w:proofErr w:type="spellStart"/>
      <w:r>
        <w:t>brightline</w:t>
      </w:r>
      <w:proofErr w:type="spellEnd"/>
      <w:r>
        <w:t xml:space="preserve"> of link and impact turn ground – there are infinite bidirectional </w:t>
      </w:r>
      <w:proofErr w:type="spellStart"/>
      <w:r>
        <w:t>interps</w:t>
      </w:r>
      <w:proofErr w:type="spellEnd"/>
      <w:r>
        <w:t xml:space="preserve"> that I can never meet – the </w:t>
      </w:r>
      <w:proofErr w:type="gramStart"/>
      <w:r>
        <w:t>four minute</w:t>
      </w:r>
      <w:proofErr w:type="gramEnd"/>
      <w:r>
        <w:t xml:space="preserve"> 1AR doesn’t have enough time to line by line every argument, make offense, and go for substance.</w:t>
      </w:r>
    </w:p>
    <w:p w14:paraId="4C5D948A" w14:textId="77777777" w:rsidR="000700A8" w:rsidRPr="00A809F8" w:rsidRDefault="000700A8" w:rsidP="000700A8"/>
    <w:p w14:paraId="3D1860E1" w14:textId="77777777" w:rsidR="000700A8" w:rsidRDefault="000700A8" w:rsidP="000700A8">
      <w:pPr>
        <w:pStyle w:val="Heading4"/>
      </w:pPr>
      <w:r>
        <w:rPr>
          <w:rStyle w:val="Style13ptBold"/>
          <w:b/>
          <w:sz w:val="28"/>
        </w:rPr>
        <w:t>3</w:t>
      </w:r>
      <w:r w:rsidRPr="00CE11B7">
        <w:rPr>
          <w:rStyle w:val="Style13ptBold"/>
          <w:b/>
          <w:sz w:val="28"/>
        </w:rPr>
        <w:t xml:space="preserve">] Fairness is a voter </w:t>
      </w:r>
      <w:r>
        <w:rPr>
          <w:rStyle w:val="Style13ptBold"/>
          <w:b/>
          <w:sz w:val="28"/>
        </w:rPr>
        <w:t>–</w:t>
      </w:r>
      <w:r w:rsidRPr="00CE11B7">
        <w:rPr>
          <w:rStyle w:val="Style13ptBold"/>
          <w:b/>
          <w:sz w:val="28"/>
        </w:rPr>
        <w:t xml:space="preserve"> A] Debate’s a competitive game and requires objective evaluation. </w:t>
      </w:r>
      <w:r w:rsidRPr="00CE11B7">
        <w:t>B] Fairness best coheres a winner since if one debater had ten minutes to speak and the other had three there would be incongruence that alters ability to judge the better debater C] Determines engagement in substance so it outweighs.</w:t>
      </w:r>
    </w:p>
    <w:p w14:paraId="6B495D0B" w14:textId="77777777" w:rsidR="000700A8" w:rsidRDefault="000700A8" w:rsidP="000700A8"/>
    <w:p w14:paraId="78836FDF" w14:textId="77777777" w:rsidR="000700A8" w:rsidRPr="00CE11B7" w:rsidRDefault="000700A8" w:rsidP="000700A8">
      <w:pPr>
        <w:pStyle w:val="Heading4"/>
      </w:pPr>
      <w:r>
        <w:rPr>
          <w:rStyle w:val="Style13ptBold"/>
          <w:b/>
          <w:sz w:val="28"/>
        </w:rPr>
        <w:t>4</w:t>
      </w:r>
      <w:r w:rsidRPr="00CE11B7">
        <w:rPr>
          <w:rStyle w:val="Style13ptBold"/>
          <w:b/>
          <w:sz w:val="28"/>
        </w:rPr>
        <w:t xml:space="preserve">] The ROTB is to determine whether the post-fiat impacts of the </w:t>
      </w:r>
      <w:proofErr w:type="spellStart"/>
      <w:r w:rsidRPr="00CE11B7">
        <w:rPr>
          <w:rStyle w:val="Style13ptBold"/>
          <w:b/>
          <w:sz w:val="28"/>
        </w:rPr>
        <w:t>Aff</w:t>
      </w:r>
      <w:proofErr w:type="spellEnd"/>
      <w:r w:rsidRPr="00CE11B7">
        <w:rPr>
          <w:rStyle w:val="Style13ptBold"/>
          <w:b/>
          <w:sz w:val="28"/>
        </w:rPr>
        <w:t xml:space="preserve"> </w:t>
      </w:r>
      <w:r>
        <w:rPr>
          <w:rStyle w:val="Style13ptBold"/>
          <w:b/>
          <w:sz w:val="28"/>
        </w:rPr>
        <w:t xml:space="preserve">policy </w:t>
      </w:r>
      <w:r w:rsidRPr="00CE11B7">
        <w:rPr>
          <w:rStyle w:val="Style13ptBold"/>
          <w:b/>
          <w:sz w:val="28"/>
        </w:rPr>
        <w:t>are good.</w:t>
      </w:r>
      <w:r>
        <w:rPr>
          <w:rStyle w:val="Style13ptBold"/>
          <w:b/>
          <w:sz w:val="28"/>
        </w:rPr>
        <w:t xml:space="preserve"> a</w:t>
      </w:r>
      <w:r w:rsidRPr="00CE11B7">
        <w:rPr>
          <w:rStyle w:val="Style13ptBold"/>
          <w:b/>
          <w:sz w:val="28"/>
        </w:rPr>
        <w:t>] Fairness – opposing frameworks moot the 1AC – there are infinite parts they could problematize which forces a 1ar restart</w:t>
      </w:r>
      <w:r>
        <w:rPr>
          <w:rStyle w:val="Style13ptBold"/>
          <w:b/>
          <w:sz w:val="28"/>
        </w:rPr>
        <w:t xml:space="preserve"> </w:t>
      </w:r>
      <w:r>
        <w:t>c</w:t>
      </w:r>
      <w:r w:rsidRPr="00CE11B7">
        <w:t>] Simulated costs and benefits of post-fiat policies teaches students how to deploy themselves in the real world.</w:t>
      </w:r>
    </w:p>
    <w:p w14:paraId="6567A809" w14:textId="77777777" w:rsidR="000700A8" w:rsidRPr="00D456D1" w:rsidRDefault="000700A8" w:rsidP="000700A8">
      <w:pPr>
        <w:spacing w:line="257" w:lineRule="auto"/>
        <w:rPr>
          <w:rFonts w:asciiTheme="majorHAnsi" w:eastAsia="Calibri" w:hAnsiTheme="majorHAnsi" w:cstheme="majorHAnsi"/>
          <w:color w:val="000000" w:themeColor="text1"/>
          <w:sz w:val="12"/>
        </w:rPr>
      </w:pPr>
      <w:proofErr w:type="spellStart"/>
      <w:r w:rsidRPr="002D0FD5">
        <w:rPr>
          <w:rStyle w:val="Style13ptBold"/>
          <w:rFonts w:asciiTheme="majorHAnsi" w:hAnsiTheme="majorHAnsi" w:cstheme="majorHAnsi"/>
          <w:sz w:val="28"/>
          <w:szCs w:val="28"/>
        </w:rPr>
        <w:t>Coverstone</w:t>
      </w:r>
      <w:proofErr w:type="spellEnd"/>
      <w:r w:rsidRPr="002D0FD5">
        <w:rPr>
          <w:rStyle w:val="Style13ptBold"/>
          <w:rFonts w:asciiTheme="majorHAnsi" w:hAnsiTheme="majorHAnsi" w:cstheme="majorHAnsi"/>
          <w:sz w:val="28"/>
          <w:szCs w:val="28"/>
        </w:rPr>
        <w:t xml:space="preserve"> 05</w:t>
      </w:r>
      <w:r w:rsidRPr="002D0FD5">
        <w:rPr>
          <w:rFonts w:asciiTheme="majorHAnsi" w:eastAsia="Calibri" w:hAnsiTheme="majorHAnsi" w:cstheme="majorHAnsi"/>
          <w:color w:val="000000" w:themeColor="text1"/>
          <w:sz w:val="18"/>
          <w:szCs w:val="18"/>
        </w:rPr>
        <w:t xml:space="preserve"> </w:t>
      </w:r>
      <w:r w:rsidRPr="00CE11B7">
        <w:rPr>
          <w:rFonts w:asciiTheme="majorHAnsi" w:eastAsia="Calibri" w:hAnsiTheme="majorHAnsi" w:cstheme="majorHAnsi"/>
          <w:color w:val="000000" w:themeColor="text1"/>
          <w:sz w:val="16"/>
          <w:szCs w:val="16"/>
        </w:rPr>
        <w:t xml:space="preserve">(Alan </w:t>
      </w:r>
      <w:proofErr w:type="spellStart"/>
      <w:r w:rsidRPr="00CE11B7">
        <w:rPr>
          <w:rFonts w:asciiTheme="majorHAnsi" w:eastAsia="Calibri" w:hAnsiTheme="majorHAnsi" w:cstheme="majorHAnsi"/>
          <w:color w:val="000000" w:themeColor="text1"/>
          <w:sz w:val="16"/>
          <w:szCs w:val="16"/>
        </w:rPr>
        <w:t>Coverstone</w:t>
      </w:r>
      <w:proofErr w:type="spellEnd"/>
      <w:r w:rsidRPr="00CE11B7">
        <w:rPr>
          <w:rFonts w:asciiTheme="majorHAnsi" w:eastAsia="Calibri" w:hAnsiTheme="majorHAnsi" w:cstheme="majorHAnsi"/>
          <w:color w:val="000000" w:themeColor="text1"/>
          <w:sz w:val="16"/>
          <w:szCs w:val="16"/>
        </w:rPr>
        <w:t xml:space="preserve"> </w:t>
      </w:r>
      <w:proofErr w:type="gramStart"/>
      <w:r w:rsidRPr="00CE11B7">
        <w:rPr>
          <w:rFonts w:asciiTheme="majorHAnsi" w:eastAsia="Calibri" w:hAnsiTheme="majorHAnsi" w:cstheme="majorHAnsi"/>
          <w:color w:val="000000" w:themeColor="text1"/>
          <w:sz w:val="16"/>
          <w:szCs w:val="16"/>
        </w:rPr>
        <w:t>masters in communication</w:t>
      </w:r>
      <w:proofErr w:type="gramEnd"/>
      <w:r w:rsidRPr="00CE11B7">
        <w:rPr>
          <w:rFonts w:asciiTheme="majorHAnsi" w:eastAsia="Calibri" w:hAnsiTheme="majorHAnsi" w:cstheme="majorHAnsi"/>
          <w:color w:val="000000" w:themeColor="text1"/>
          <w:sz w:val="16"/>
          <w:szCs w:val="16"/>
        </w:rPr>
        <w:t xml:space="preserve"> from Wake Forest, longtime debate coach, “Acting on Activism: Realizing the vision of debate with pro-social impact,” Paper presented at the National Communication Association Annual Conference, 11/17/05) // Lex KY</w:t>
      </w:r>
      <w:r w:rsidRPr="00CE11B7">
        <w:rPr>
          <w:rFonts w:asciiTheme="majorHAnsi" w:hAnsiTheme="majorHAnsi" w:cstheme="majorHAnsi"/>
          <w:sz w:val="16"/>
          <w:szCs w:val="16"/>
        </w:rPr>
        <w:br/>
      </w:r>
      <w:r w:rsidRPr="00CE11B7">
        <w:rPr>
          <w:rFonts w:asciiTheme="majorHAnsi" w:hAnsiTheme="majorHAnsi" w:cstheme="majorHAnsi"/>
          <w:sz w:val="12"/>
        </w:rPr>
        <w:t xml:space="preserve"> 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Control of the US government is exactly what an active, participatory citizenry is supposed to be all about. After all, if democracy means anything, it means</w:t>
      </w:r>
      <w:r w:rsidRPr="00CE11B7">
        <w:rPr>
          <w:rFonts w:asciiTheme="majorHAnsi" w:eastAsia="Calibri" w:hAnsiTheme="majorHAnsi" w:cstheme="majorHAnsi"/>
          <w:color w:val="000000" w:themeColor="text1"/>
          <w:sz w:val="12"/>
        </w:rPr>
        <w:t xml:space="preserve"> that </w:t>
      </w:r>
      <w:r w:rsidRPr="00E542DA">
        <w:rPr>
          <w:rFonts w:asciiTheme="majorHAnsi" w:eastAsia="Calibri" w:hAnsiTheme="majorHAnsi" w:cstheme="majorHAnsi"/>
          <w:b/>
          <w:color w:val="000000" w:themeColor="text1"/>
          <w:highlight w:val="green"/>
          <w:u w:val="single"/>
        </w:rPr>
        <w:t>citizens</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color w:val="000000" w:themeColor="text1"/>
          <w:sz w:val="12"/>
        </w:rPr>
        <w:t xml:space="preserve">not only have the right, </w:t>
      </w:r>
      <w:proofErr w:type="gramStart"/>
      <w:r w:rsidRPr="00CE11B7">
        <w:rPr>
          <w:rFonts w:asciiTheme="majorHAnsi" w:eastAsia="Calibri" w:hAnsiTheme="majorHAnsi" w:cstheme="majorHAnsi"/>
          <w:color w:val="000000" w:themeColor="text1"/>
          <w:sz w:val="12"/>
        </w:rPr>
        <w:t>they</w:t>
      </w:r>
      <w:proofErr w:type="gramEnd"/>
      <w:r w:rsidRPr="00CE11B7">
        <w:rPr>
          <w:rFonts w:asciiTheme="majorHAnsi" w:eastAsia="Calibri" w:hAnsiTheme="majorHAnsi" w:cstheme="majorHAnsi"/>
          <w:color w:val="000000" w:themeColor="text1"/>
          <w:sz w:val="12"/>
        </w:rPr>
        <w:t xml:space="preserve"> also </w:t>
      </w:r>
      <w:r w:rsidRPr="00E542DA">
        <w:rPr>
          <w:rFonts w:asciiTheme="majorHAnsi" w:eastAsia="Calibri" w:hAnsiTheme="majorHAnsi" w:cstheme="majorHAnsi"/>
          <w:b/>
          <w:color w:val="000000" w:themeColor="text1"/>
          <w:highlight w:val="green"/>
          <w:u w:val="single"/>
        </w:rPr>
        <w:t>bear the obligation to</w:t>
      </w:r>
      <w:r w:rsidRPr="00CE11B7">
        <w:rPr>
          <w:rFonts w:asciiTheme="majorHAnsi" w:eastAsia="Calibri" w:hAnsiTheme="majorHAnsi" w:cstheme="majorHAnsi"/>
          <w:color w:val="000000" w:themeColor="text1"/>
          <w:sz w:val="12"/>
        </w:rPr>
        <w:t xml:space="preserve"> discuss and </w:t>
      </w:r>
      <w:r w:rsidRPr="00E542DA">
        <w:rPr>
          <w:rFonts w:asciiTheme="majorHAnsi" w:eastAsia="Calibri" w:hAnsiTheme="majorHAnsi" w:cstheme="majorHAnsi"/>
          <w:b/>
          <w:color w:val="000000" w:themeColor="text1"/>
          <w:highlight w:val="green"/>
          <w:u w:val="single"/>
        </w:rPr>
        <w:t>debate what the government</w:t>
      </w:r>
      <w:r w:rsidRPr="008C44FB">
        <w:rPr>
          <w:rFonts w:asciiTheme="majorHAnsi" w:eastAsia="Calibri" w:hAnsiTheme="majorHAnsi" w:cstheme="majorHAnsi"/>
          <w:b/>
          <w:color w:val="000000" w:themeColor="text1"/>
          <w:u w:val="single"/>
        </w:rPr>
        <w:t xml:space="preserve"> should </w:t>
      </w:r>
      <w:r w:rsidRPr="00CE11B7">
        <w:rPr>
          <w:rFonts w:asciiTheme="majorHAnsi" w:eastAsia="Calibri" w:hAnsiTheme="majorHAnsi" w:cstheme="majorHAnsi"/>
          <w:color w:val="000000" w:themeColor="text1"/>
          <w:sz w:val="12"/>
        </w:rPr>
        <w:t>be</w:t>
      </w:r>
      <w:r w:rsidRPr="00E542DA">
        <w:rPr>
          <w:rFonts w:asciiTheme="majorHAnsi" w:eastAsia="Calibri" w:hAnsiTheme="majorHAnsi" w:cstheme="majorHAnsi"/>
          <w:b/>
          <w:color w:val="000000" w:themeColor="text1"/>
          <w:highlight w:val="green"/>
          <w:u w:val="single"/>
        </w:rPr>
        <w:t xml:space="preserve"> do</w:t>
      </w:r>
      <w:r w:rsidRPr="00CE11B7">
        <w:rPr>
          <w:rFonts w:asciiTheme="majorHAnsi" w:eastAsia="Calibri" w:hAnsiTheme="majorHAnsi" w:cstheme="majorHAnsi"/>
          <w:color w:val="000000" w:themeColor="text1"/>
          <w:sz w:val="12"/>
        </w:rPr>
        <w:t xml:space="preserve">ing. </w:t>
      </w:r>
      <w:r w:rsidRPr="00E542DA">
        <w:rPr>
          <w:rFonts w:asciiTheme="majorHAnsi" w:eastAsia="Calibri" w:hAnsiTheme="majorHAnsi" w:cstheme="majorHAnsi"/>
          <w:b/>
          <w:color w:val="000000" w:themeColor="text1"/>
          <w:highlight w:val="green"/>
          <w:u w:val="single"/>
        </w:rPr>
        <w:t>Absent that</w:t>
      </w:r>
      <w:r w:rsidRPr="00CE11B7">
        <w:rPr>
          <w:rFonts w:asciiTheme="majorHAnsi" w:eastAsia="Calibri" w:hAnsiTheme="majorHAnsi" w:cstheme="majorHAnsi"/>
          <w:color w:val="000000" w:themeColor="text1"/>
          <w:sz w:val="12"/>
        </w:rPr>
        <w:t xml:space="preserve"> discussion and debate,</w:t>
      </w:r>
      <w:r w:rsidRPr="00CE11B7">
        <w:rPr>
          <w:rFonts w:asciiTheme="majorHAnsi" w:eastAsia="Calibri" w:hAnsiTheme="majorHAnsi" w:cstheme="majorHAnsi"/>
          <w:b/>
          <w:color w:val="000000" w:themeColor="text1"/>
          <w:u w:val="single"/>
        </w:rPr>
        <w:t xml:space="preserve"> </w:t>
      </w:r>
      <w:r w:rsidRPr="00CE11B7">
        <w:rPr>
          <w:rFonts w:asciiTheme="majorHAnsi" w:eastAsia="Calibri" w:hAnsiTheme="majorHAnsi" w:cstheme="majorHAnsi"/>
          <w:color w:val="000000" w:themeColor="text1"/>
          <w:sz w:val="12"/>
        </w:rPr>
        <w:t>much of the motivation for</w:t>
      </w:r>
      <w:r w:rsidRPr="00CE11B7">
        <w:rPr>
          <w:rFonts w:asciiTheme="majorHAnsi" w:eastAsia="Calibri" w:hAnsiTheme="majorHAnsi" w:cstheme="majorHAnsi"/>
          <w:b/>
          <w:bCs/>
          <w:color w:val="000000" w:themeColor="text1"/>
          <w:sz w:val="12"/>
          <w:szCs w:val="12"/>
          <w:u w:val="single"/>
        </w:rPr>
        <w:t xml:space="preserve"> </w:t>
      </w:r>
      <w:r w:rsidRPr="00CE11B7">
        <w:rPr>
          <w:rFonts w:asciiTheme="majorHAnsi" w:eastAsia="Calibri" w:hAnsiTheme="majorHAnsi" w:cstheme="majorHAnsi"/>
          <w:color w:val="000000" w:themeColor="text1"/>
          <w:sz w:val="12"/>
        </w:rPr>
        <w:t>personal</w:t>
      </w:r>
      <w:r w:rsidRPr="00CE11B7">
        <w:rPr>
          <w:rFonts w:asciiTheme="majorHAnsi" w:eastAsia="Calibri" w:hAnsiTheme="majorHAnsi" w:cstheme="majorHAnsi"/>
          <w:b/>
          <w:color w:val="000000" w:themeColor="text1"/>
          <w:u w:val="single"/>
        </w:rPr>
        <w:t xml:space="preserve"> political </w:t>
      </w:r>
      <w:r w:rsidRPr="00E542DA">
        <w:rPr>
          <w:rFonts w:asciiTheme="majorHAnsi" w:eastAsia="Calibri" w:hAnsiTheme="majorHAnsi" w:cstheme="majorHAnsi"/>
          <w:b/>
          <w:color w:val="000000" w:themeColor="text1"/>
          <w:highlight w:val="green"/>
          <w:u w:val="single"/>
        </w:rPr>
        <w:t>activism is</w:t>
      </w:r>
      <w:r w:rsidRPr="00CE11B7">
        <w:rPr>
          <w:rFonts w:asciiTheme="majorHAnsi" w:eastAsia="Calibri" w:hAnsiTheme="majorHAnsi" w:cstheme="majorHAnsi"/>
          <w:color w:val="000000" w:themeColor="text1"/>
          <w:sz w:val="12"/>
        </w:rPr>
        <w:t xml:space="preserve"> also </w:t>
      </w:r>
      <w:r w:rsidRPr="00E542DA">
        <w:rPr>
          <w:rFonts w:asciiTheme="majorHAnsi" w:eastAsia="Calibri" w:hAnsiTheme="majorHAnsi" w:cstheme="majorHAnsi"/>
          <w:b/>
          <w:color w:val="000000" w:themeColor="text1"/>
          <w:highlight w:val="green"/>
          <w:u w:val="single"/>
        </w:rPr>
        <w:t>lost.</w:t>
      </w:r>
      <w:r w:rsidRPr="00CE11B7">
        <w:rPr>
          <w:rFonts w:asciiTheme="majorHAnsi" w:eastAsia="Calibri" w:hAnsiTheme="majorHAnsi" w:cstheme="majorHAnsi"/>
          <w:color w:val="000000" w:themeColor="text1"/>
          <w:sz w:val="12"/>
        </w:rPr>
        <w:t xml:space="preserve"> Those who have co-opted Mitchell’s argument for individual advocacy often quickly respond that nothing we do in a debate round can </w:t>
      </w:r>
      <w:proofErr w:type="gramStart"/>
      <w:r w:rsidRPr="00CE11B7">
        <w:rPr>
          <w:rFonts w:asciiTheme="majorHAnsi" w:eastAsia="Calibri" w:hAnsiTheme="majorHAnsi" w:cstheme="majorHAnsi"/>
          <w:color w:val="000000" w:themeColor="text1"/>
          <w:sz w:val="12"/>
        </w:rPr>
        <w:t>actually change</w:t>
      </w:r>
      <w:proofErr w:type="gramEnd"/>
      <w:r w:rsidRPr="00CE11B7">
        <w:rPr>
          <w:rFonts w:asciiTheme="majorHAnsi" w:eastAsia="Calibri" w:hAnsiTheme="majorHAnsi" w:cstheme="majorHAnsi"/>
          <w:color w:val="000000" w:themeColor="text1"/>
          <w:sz w:val="12"/>
        </w:rPr>
        <w:t xml:space="preserve"> government policy, and unfortunately, an entire generation of debaters has now swallowed this assertion as an article of faith. The best most will muster is, </w:t>
      </w:r>
      <w:proofErr w:type="gramStart"/>
      <w:r w:rsidRPr="00CE11B7">
        <w:rPr>
          <w:rFonts w:asciiTheme="majorHAnsi" w:eastAsia="Calibri" w:hAnsiTheme="majorHAnsi" w:cstheme="majorHAnsi"/>
          <w:color w:val="000000" w:themeColor="text1"/>
          <w:sz w:val="12"/>
        </w:rPr>
        <w:t>Of course</w:t>
      </w:r>
      <w:proofErr w:type="gramEnd"/>
      <w:r w:rsidRPr="00CE11B7">
        <w:rPr>
          <w:rFonts w:asciiTheme="majorHAnsi" w:eastAsia="Calibri" w:hAnsiTheme="majorHAnsi" w:cstheme="majorHAnsi"/>
          <w:color w:val="000000" w:themeColor="text1"/>
          <w:sz w:val="12"/>
        </w:rPr>
        <w:t xml:space="preserve"> not, but you don’t either! The assertion that nothing we do in debate has any impact on government policy is one that carries the potential to undermine Mitchell’s entire project. </w:t>
      </w:r>
      <w:r w:rsidRPr="00CE11B7">
        <w:rPr>
          <w:rFonts w:asciiTheme="majorHAnsi" w:eastAsia="Calibri" w:hAnsiTheme="majorHAnsi" w:cstheme="majorHAnsi"/>
          <w:b/>
          <w:color w:val="000000" w:themeColor="text1"/>
          <w:u w:val="single"/>
        </w:rPr>
        <w:t xml:space="preserve">If there is </w:t>
      </w:r>
      <w:proofErr w:type="gramStart"/>
      <w:r w:rsidRPr="00CE11B7">
        <w:rPr>
          <w:rFonts w:asciiTheme="majorHAnsi" w:eastAsia="Calibri" w:hAnsiTheme="majorHAnsi" w:cstheme="majorHAnsi"/>
          <w:b/>
          <w:color w:val="000000" w:themeColor="text1"/>
          <w:u w:val="single"/>
        </w:rPr>
        <w:t>nothing</w:t>
      </w:r>
      <w:proofErr w:type="gramEnd"/>
      <w:r w:rsidRPr="00CE11B7">
        <w:rPr>
          <w:rFonts w:asciiTheme="majorHAnsi" w:eastAsia="Calibri" w:hAnsiTheme="majorHAnsi" w:cstheme="majorHAnsi"/>
          <w:b/>
          <w:color w:val="000000" w:themeColor="text1"/>
          <w:u w:val="single"/>
        </w:rPr>
        <w:t xml:space="preserve"> we can do in </w:t>
      </w:r>
      <w:r w:rsidRPr="00CE11B7">
        <w:rPr>
          <w:rFonts w:asciiTheme="majorHAnsi" w:eastAsia="Calibri" w:hAnsiTheme="majorHAnsi" w:cstheme="majorHAnsi"/>
          <w:b/>
          <w:bCs/>
          <w:color w:val="000000" w:themeColor="text1"/>
          <w:sz w:val="12"/>
          <w:szCs w:val="12"/>
          <w:u w:val="single"/>
        </w:rPr>
        <w:t>a</w:t>
      </w:r>
      <w:r w:rsidRPr="00CE11B7">
        <w:rPr>
          <w:rFonts w:asciiTheme="majorHAnsi" w:eastAsia="Calibri" w:hAnsiTheme="majorHAnsi" w:cstheme="majorHAnsi"/>
          <w:b/>
          <w:color w:val="000000" w:themeColor="text1"/>
          <w:u w:val="single"/>
        </w:rPr>
        <w:t xml:space="preserve"> </w:t>
      </w:r>
      <w:r w:rsidRPr="00E542DA">
        <w:rPr>
          <w:rFonts w:asciiTheme="majorHAnsi" w:eastAsia="Calibri" w:hAnsiTheme="majorHAnsi" w:cstheme="majorHAnsi"/>
          <w:b/>
          <w:color w:val="000000" w:themeColor="text1"/>
          <w:highlight w:val="green"/>
          <w:u w:val="single"/>
        </w:rPr>
        <w:t>debate</w:t>
      </w:r>
      <w:r w:rsidRPr="00CE11B7">
        <w:rPr>
          <w:rFonts w:asciiTheme="majorHAnsi" w:eastAsia="Calibri" w:hAnsiTheme="majorHAnsi" w:cstheme="majorHAnsi"/>
          <w:color w:val="000000" w:themeColor="text1"/>
          <w:sz w:val="12"/>
        </w:rPr>
        <w:t xml:space="preserve"> round </w:t>
      </w:r>
      <w:r w:rsidRPr="00CE11B7">
        <w:rPr>
          <w:rFonts w:asciiTheme="majorHAnsi" w:eastAsia="Calibri" w:hAnsiTheme="majorHAnsi" w:cstheme="majorHAnsi"/>
          <w:b/>
          <w:color w:val="000000" w:themeColor="text1"/>
          <w:u w:val="single"/>
        </w:rPr>
        <w:t>to change</w:t>
      </w:r>
      <w:r w:rsidRPr="00CE11B7">
        <w:rPr>
          <w:rFonts w:asciiTheme="majorHAnsi" w:eastAsia="Calibri" w:hAnsiTheme="majorHAnsi" w:cstheme="majorHAnsi"/>
          <w:color w:val="000000" w:themeColor="text1"/>
          <w:sz w:val="12"/>
        </w:rPr>
        <w:t xml:space="preserve"> government </w:t>
      </w:r>
      <w:r w:rsidRPr="00CE11B7">
        <w:rPr>
          <w:rFonts w:asciiTheme="majorHAnsi" w:eastAsia="Calibri" w:hAnsiTheme="majorHAnsi" w:cstheme="majorHAnsi"/>
          <w:b/>
          <w:color w:val="000000" w:themeColor="text1"/>
          <w:u w:val="single"/>
        </w:rPr>
        <w:t>policy, then we are left with</w:t>
      </w:r>
      <w:r w:rsidRPr="00CE11B7">
        <w:rPr>
          <w:rFonts w:asciiTheme="majorHAnsi" w:eastAsia="Calibri" w:hAnsiTheme="majorHAnsi" w:cstheme="majorHAnsi"/>
          <w:color w:val="000000" w:themeColor="text1"/>
          <w:sz w:val="12"/>
        </w:rPr>
        <w:t xml:space="preserve"> precious </w:t>
      </w:r>
      <w:r w:rsidRPr="00CE11B7">
        <w:rPr>
          <w:rFonts w:asciiTheme="majorHAnsi" w:eastAsia="Calibri" w:hAnsiTheme="majorHAnsi" w:cstheme="majorHAnsi"/>
          <w:b/>
          <w:color w:val="000000" w:themeColor="text1"/>
          <w:u w:val="single"/>
        </w:rPr>
        <w:t>little in</w:t>
      </w:r>
      <w:r w:rsidRPr="00CE11B7">
        <w:rPr>
          <w:rFonts w:asciiTheme="majorHAnsi" w:eastAsia="Calibri" w:hAnsiTheme="majorHAnsi" w:cstheme="majorHAnsi"/>
          <w:color w:val="000000" w:themeColor="text1"/>
          <w:sz w:val="12"/>
        </w:rPr>
        <w:t xml:space="preserve"> the way of pro-social </w:t>
      </w:r>
      <w:r w:rsidRPr="00CE11B7">
        <w:rPr>
          <w:rFonts w:asciiTheme="majorHAnsi" w:eastAsia="Calibri" w:hAnsiTheme="majorHAnsi" w:cstheme="majorHAnsi"/>
          <w:b/>
          <w:color w:val="000000" w:themeColor="text1"/>
          <w:u w:val="single"/>
        </w:rPr>
        <w:t xml:space="preserve">options </w:t>
      </w:r>
      <w:r w:rsidRPr="00E542DA">
        <w:rPr>
          <w:rFonts w:asciiTheme="majorHAnsi" w:eastAsia="Calibri" w:hAnsiTheme="majorHAnsi" w:cstheme="majorHAnsi"/>
          <w:b/>
          <w:color w:val="000000" w:themeColor="text1"/>
          <w:highlight w:val="green"/>
          <w:u w:val="single"/>
        </w:rPr>
        <w:t>for addressing problems</w:t>
      </w:r>
      <w:r w:rsidRPr="00CE11B7">
        <w:rPr>
          <w:rFonts w:asciiTheme="majorHAnsi" w:eastAsia="Calibri" w:hAnsiTheme="majorHAnsi" w:cstheme="majorHAnsi"/>
          <w:color w:val="000000" w:themeColor="text1"/>
          <w:sz w:val="12"/>
        </w:rPr>
        <w:t xml:space="preserve"> we face. At best, we can pursue some Pilot-like hand washing that can purify us as individuals through quixotic activism but offer little to </w:t>
      </w:r>
      <w:proofErr w:type="gramStart"/>
      <w:r w:rsidRPr="00CE11B7">
        <w:rPr>
          <w:rFonts w:asciiTheme="majorHAnsi" w:eastAsia="Calibri" w:hAnsiTheme="majorHAnsi" w:cstheme="majorHAnsi"/>
          <w:color w:val="000000" w:themeColor="text1"/>
          <w:sz w:val="12"/>
        </w:rPr>
        <w:t>society as a whole</w:t>
      </w:r>
      <w:proofErr w:type="gramEnd"/>
      <w:r w:rsidRPr="00CE11B7">
        <w:rPr>
          <w:rFonts w:asciiTheme="majorHAnsi" w:eastAsia="Calibri" w:hAnsiTheme="majorHAnsi" w:cstheme="majorHAnsi"/>
          <w:color w:val="000000" w:themeColor="text1"/>
          <w:sz w:val="12"/>
        </w:rPr>
        <w:t xml:space="preserv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personal narratives unconnected to political power are regularly co-opted by those who do learn the language of power. One need </w:t>
      </w:r>
      <w:proofErr w:type="gramStart"/>
      <w:r w:rsidRPr="00CE11B7">
        <w:rPr>
          <w:rFonts w:asciiTheme="majorHAnsi" w:eastAsia="Calibri" w:hAnsiTheme="majorHAnsi" w:cstheme="majorHAnsi"/>
          <w:color w:val="000000" w:themeColor="text1"/>
          <w:sz w:val="12"/>
        </w:rPr>
        <w:t>look</w:t>
      </w:r>
      <w:proofErr w:type="gramEnd"/>
      <w:r w:rsidRPr="00CE11B7">
        <w:rPr>
          <w:rFonts w:asciiTheme="majorHAnsi" w:eastAsia="Calibri" w:hAnsiTheme="majorHAnsi" w:cstheme="majorHAnsi"/>
          <w:color w:val="000000" w:themeColor="text1"/>
          <w:sz w:val="12"/>
        </w:rPr>
        <w:t xml:space="preserve"> no further than the annual state of the Union Address where personal story after personal story is used to support the political agenda of those in power. The so-called </w:t>
      </w:r>
      <w:r w:rsidRPr="00E542DA">
        <w:rPr>
          <w:rFonts w:asciiTheme="majorHAnsi" w:eastAsia="Calibri" w:hAnsiTheme="majorHAnsi" w:cstheme="majorHAnsi"/>
          <w:b/>
          <w:color w:val="000000" w:themeColor="text1"/>
          <w:highlight w:val="green"/>
          <w:u w:val="single"/>
        </w:rPr>
        <w:t xml:space="preserve">role-playing </w:t>
      </w:r>
      <w:r w:rsidRPr="00CE11B7">
        <w:rPr>
          <w:rFonts w:asciiTheme="majorHAnsi" w:eastAsia="Calibri" w:hAnsiTheme="majorHAnsi" w:cstheme="majorHAnsi"/>
          <w:color w:val="000000" w:themeColor="text1"/>
          <w:sz w:val="12"/>
        </w:rPr>
        <w:t>that public policy contest debates encourage</w:t>
      </w:r>
      <w:r w:rsidRPr="00E542DA">
        <w:rPr>
          <w:rFonts w:asciiTheme="majorHAnsi" w:eastAsia="Calibri" w:hAnsiTheme="majorHAnsi" w:cstheme="majorHAnsi"/>
          <w:b/>
          <w:color w:val="000000" w:themeColor="text1"/>
          <w:highlight w:val="green"/>
          <w:u w:val="single"/>
        </w:rPr>
        <w:t xml:space="preserve"> promotes</w:t>
      </w:r>
      <w:r w:rsidRPr="008C44FB">
        <w:rPr>
          <w:rFonts w:asciiTheme="majorHAnsi" w:eastAsia="Calibri" w:hAnsiTheme="majorHAnsi" w:cstheme="majorHAnsi"/>
          <w:b/>
          <w:color w:val="000000" w:themeColor="text1"/>
          <w:u w:val="single"/>
        </w:rPr>
        <w:t xml:space="preserve"> active </w:t>
      </w:r>
      <w:r w:rsidRPr="00E542DA">
        <w:rPr>
          <w:rFonts w:asciiTheme="majorHAnsi" w:eastAsia="Calibri" w:hAnsiTheme="majorHAnsi" w:cstheme="majorHAnsi"/>
          <w:b/>
          <w:color w:val="000000" w:themeColor="text1"/>
          <w:highlight w:val="green"/>
          <w:u w:val="single"/>
        </w:rPr>
        <w:t>learning of</w:t>
      </w:r>
      <w:r w:rsidRPr="00CE11B7">
        <w:rPr>
          <w:rFonts w:asciiTheme="majorHAnsi" w:eastAsia="Calibri" w:hAnsiTheme="majorHAnsi" w:cstheme="majorHAnsi"/>
          <w:color w:val="000000" w:themeColor="text1"/>
          <w:sz w:val="12"/>
        </w:rPr>
        <w:t xml:space="preserve"> the vocabulary and levers of </w:t>
      </w:r>
      <w:r w:rsidRPr="00E542DA">
        <w:rPr>
          <w:rFonts w:asciiTheme="majorHAnsi" w:eastAsia="Calibri" w:hAnsiTheme="majorHAnsi" w:cstheme="majorHAnsi"/>
          <w:b/>
          <w:color w:val="000000" w:themeColor="text1"/>
          <w:highlight w:val="green"/>
          <w:u w:val="single"/>
        </w:rPr>
        <w:t xml:space="preserve">power </w:t>
      </w:r>
      <w:r w:rsidRPr="00CE11B7">
        <w:rPr>
          <w:rFonts w:asciiTheme="majorHAnsi" w:eastAsia="Calibri" w:hAnsiTheme="majorHAnsi" w:cstheme="majorHAnsi"/>
          <w:color w:val="000000" w:themeColor="text1"/>
          <w:sz w:val="12"/>
        </w:rPr>
        <w:t xml:space="preserve">in America. </w:t>
      </w:r>
      <w:r w:rsidRPr="008C44FB">
        <w:rPr>
          <w:rFonts w:asciiTheme="majorHAnsi" w:eastAsia="Calibri" w:hAnsiTheme="majorHAnsi" w:cstheme="majorHAnsi"/>
          <w:color w:val="000000" w:themeColor="text1"/>
          <w:sz w:val="12"/>
        </w:rPr>
        <w:t>Imagining</w:t>
      </w:r>
      <w:r w:rsidRPr="008C44FB">
        <w:rPr>
          <w:rFonts w:asciiTheme="majorHAnsi" w:eastAsia="Calibri" w:hAnsiTheme="majorHAnsi" w:cstheme="majorHAnsi"/>
          <w:b/>
          <w:color w:val="000000" w:themeColor="text1"/>
          <w:u w:val="single"/>
        </w:rPr>
        <w:t xml:space="preserve"> the ability </w:t>
      </w:r>
      <w:r w:rsidRPr="00D456D1">
        <w:rPr>
          <w:rFonts w:asciiTheme="majorHAnsi" w:eastAsia="Calibri" w:hAnsiTheme="majorHAnsi" w:cstheme="majorHAnsi"/>
          <w:b/>
          <w:color w:val="000000" w:themeColor="text1"/>
          <w:u w:val="single"/>
        </w:rPr>
        <w:t xml:space="preserve">to use </w:t>
      </w:r>
      <w:r w:rsidRPr="00D456D1">
        <w:rPr>
          <w:rFonts w:asciiTheme="majorHAnsi" w:eastAsia="Calibri" w:hAnsiTheme="majorHAnsi" w:cstheme="majorHAnsi"/>
          <w:color w:val="000000" w:themeColor="text1"/>
          <w:sz w:val="12"/>
        </w:rPr>
        <w:t>our own</w:t>
      </w:r>
      <w:r w:rsidRPr="00D456D1">
        <w:rPr>
          <w:rFonts w:asciiTheme="majorHAnsi" w:eastAsia="Calibri" w:hAnsiTheme="majorHAnsi" w:cstheme="majorHAnsi"/>
          <w:b/>
          <w:color w:val="000000" w:themeColor="text1"/>
          <w:u w:val="single"/>
        </w:rPr>
        <w:t xml:space="preserve"> arguments to influence government action is</w:t>
      </w:r>
      <w:r w:rsidRPr="00D456D1">
        <w:rPr>
          <w:rFonts w:asciiTheme="majorHAnsi" w:eastAsia="Calibri" w:hAnsiTheme="majorHAnsi" w:cstheme="majorHAnsi"/>
          <w:color w:val="000000" w:themeColor="text1"/>
          <w:sz w:val="12"/>
        </w:rPr>
        <w:t xml:space="preserve"> one of </w:t>
      </w:r>
      <w:r w:rsidRPr="00D456D1">
        <w:rPr>
          <w:rFonts w:asciiTheme="majorHAnsi" w:eastAsia="Calibri" w:hAnsiTheme="majorHAnsi" w:cstheme="majorHAnsi"/>
          <w:b/>
          <w:color w:val="000000" w:themeColor="text1"/>
          <w:u w:val="single"/>
        </w:rPr>
        <w:t>the great virtue</w:t>
      </w:r>
      <w:r w:rsidRPr="00D456D1">
        <w:rPr>
          <w:rFonts w:asciiTheme="majorHAnsi" w:eastAsia="Calibri" w:hAnsiTheme="majorHAnsi" w:cstheme="majorHAnsi"/>
          <w:color w:val="000000" w:themeColor="text1"/>
          <w:sz w:val="12"/>
        </w:rPr>
        <w:t xml:space="preserve">s </w:t>
      </w:r>
      <w:r w:rsidRPr="00D456D1">
        <w:rPr>
          <w:rFonts w:asciiTheme="majorHAnsi" w:eastAsia="Calibri" w:hAnsiTheme="majorHAnsi" w:cstheme="majorHAnsi"/>
          <w:b/>
          <w:color w:val="000000" w:themeColor="text1"/>
          <w:u w:val="single"/>
        </w:rPr>
        <w:t>of</w:t>
      </w:r>
      <w:r w:rsidRPr="00D456D1">
        <w:rPr>
          <w:rFonts w:asciiTheme="majorHAnsi" w:eastAsia="Calibri" w:hAnsiTheme="majorHAnsi" w:cstheme="majorHAnsi"/>
          <w:color w:val="000000" w:themeColor="text1"/>
          <w:sz w:val="12"/>
        </w:rPr>
        <w:t xml:space="preserve"> academic </w:t>
      </w:r>
      <w:r w:rsidRPr="00D456D1">
        <w:rPr>
          <w:rFonts w:asciiTheme="majorHAnsi" w:eastAsia="Calibri" w:hAnsiTheme="majorHAnsi" w:cstheme="majorHAnsi"/>
          <w:b/>
          <w:color w:val="000000" w:themeColor="text1"/>
          <w:u w:val="single"/>
        </w:rPr>
        <w:t>debate</w:t>
      </w:r>
      <w:r w:rsidRPr="00D456D1">
        <w:rPr>
          <w:rFonts w:asciiTheme="majorHAnsi" w:eastAsia="Calibri" w:hAnsiTheme="majorHAnsi" w:cstheme="majorHAnsi"/>
          <w:color w:val="000000" w:themeColor="text1"/>
          <w:sz w:val="12"/>
        </w:rPr>
        <w:t xml:space="preserve">. Gerald Graff (2003) analyzed the decline of argumentation in academic discourse and found a source of student antipathy to public argument in an interesting place. m up against 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w:t>
      </w:r>
      <w:proofErr w:type="gramStart"/>
      <w:r w:rsidRPr="00D456D1">
        <w:rPr>
          <w:rFonts w:asciiTheme="majorHAnsi" w:eastAsia="Calibri" w:hAnsiTheme="majorHAnsi" w:cstheme="majorHAnsi"/>
          <w:color w:val="000000" w:themeColor="text1"/>
          <w:sz w:val="12"/>
        </w:rPr>
        <w:t>have an effect on</w:t>
      </w:r>
      <w:proofErr w:type="gramEnd"/>
      <w:r w:rsidRPr="00D456D1">
        <w:rPr>
          <w:rFonts w:asciiTheme="majorHAnsi" w:eastAsia="Calibri" w:hAnsiTheme="majorHAnsi" w:cstheme="majorHAnsi"/>
          <w:color w:val="000000" w:themeColor="text1"/>
          <w:sz w:val="12"/>
        </w:rPr>
        <w:t xml:space="preserve">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w:t>
      </w:r>
      <w:proofErr w:type="gramStart"/>
      <w:r w:rsidRPr="00D456D1">
        <w:rPr>
          <w:rFonts w:asciiTheme="majorHAnsi" w:eastAsia="Calibri" w:hAnsiTheme="majorHAnsi" w:cstheme="majorHAnsi"/>
          <w:color w:val="000000" w:themeColor="text1"/>
          <w:sz w:val="12"/>
        </w:rPr>
        <w:t>actually makes</w:t>
      </w:r>
      <w:proofErr w:type="gramEnd"/>
      <w:r w:rsidRPr="00D456D1">
        <w:rPr>
          <w:rFonts w:asciiTheme="majorHAnsi" w:eastAsia="Calibri" w:hAnsiTheme="majorHAnsi" w:cstheme="majorHAnsi"/>
          <w:color w:val="000000" w:themeColor="text1"/>
          <w:sz w:val="12"/>
        </w:rPr>
        <w:t xml:space="preserve"> a difference is one of the great virtues of the traditional notion of fiat that critics deride as mere simulation. </w:t>
      </w:r>
      <w:r w:rsidRPr="00D456D1">
        <w:rPr>
          <w:rFonts w:asciiTheme="majorHAnsi" w:eastAsia="Calibri" w:hAnsiTheme="majorHAnsi" w:cstheme="majorHAnsi"/>
          <w:b/>
          <w:color w:val="000000" w:themeColor="text1"/>
          <w:u w:val="single"/>
        </w:rPr>
        <w:t xml:space="preserve">Simulation </w:t>
      </w:r>
      <w:r w:rsidRPr="00D456D1">
        <w:rPr>
          <w:rFonts w:asciiTheme="majorHAnsi" w:eastAsia="Calibri" w:hAnsiTheme="majorHAnsi" w:cstheme="majorHAnsi"/>
          <w:color w:val="000000" w:themeColor="text1"/>
          <w:sz w:val="12"/>
        </w:rPr>
        <w:t>of success in the public realm</w:t>
      </w:r>
      <w:r w:rsidRPr="00D456D1">
        <w:rPr>
          <w:rFonts w:asciiTheme="majorHAnsi" w:eastAsia="Calibri" w:hAnsiTheme="majorHAnsi" w:cstheme="majorHAnsi"/>
          <w:b/>
          <w:color w:val="000000" w:themeColor="text1"/>
          <w:u w:val="single"/>
        </w:rPr>
        <w:t xml:space="preserve"> is</w:t>
      </w:r>
      <w:r w:rsidRPr="00D456D1">
        <w:rPr>
          <w:rFonts w:asciiTheme="majorHAnsi" w:eastAsia="Calibri" w:hAnsiTheme="majorHAnsi" w:cstheme="majorHAnsi"/>
          <w:color w:val="000000" w:themeColor="text1"/>
          <w:sz w:val="12"/>
        </w:rPr>
        <w:t xml:space="preserve"> far more</w:t>
      </w:r>
      <w:r w:rsidRPr="00D456D1">
        <w:rPr>
          <w:rFonts w:asciiTheme="majorHAnsi" w:eastAsia="Calibri" w:hAnsiTheme="majorHAnsi" w:cstheme="majorHAnsi"/>
          <w:b/>
          <w:bCs/>
          <w:color w:val="000000" w:themeColor="text1"/>
          <w:sz w:val="12"/>
          <w:szCs w:val="12"/>
          <w:u w:val="single"/>
        </w:rPr>
        <w:t xml:space="preserve"> </w:t>
      </w:r>
      <w:r w:rsidRPr="00D456D1">
        <w:rPr>
          <w:rFonts w:asciiTheme="majorHAnsi" w:eastAsia="Calibri" w:hAnsiTheme="majorHAnsi" w:cstheme="majorHAnsi"/>
          <w:b/>
          <w:color w:val="000000" w:themeColor="text1"/>
          <w:u w:val="single"/>
        </w:rPr>
        <w:t xml:space="preserve">empowering </w:t>
      </w:r>
      <w:r w:rsidRPr="00D456D1">
        <w:rPr>
          <w:rFonts w:asciiTheme="majorHAnsi" w:eastAsia="Calibri" w:hAnsiTheme="majorHAnsi" w:cstheme="majorHAnsi"/>
          <w:color w:val="000000" w:themeColor="text1"/>
          <w:sz w:val="12"/>
        </w:rPr>
        <w:t>to students</w:t>
      </w:r>
      <w:r w:rsidRPr="00D456D1">
        <w:rPr>
          <w:rFonts w:asciiTheme="majorHAnsi" w:eastAsia="Calibri" w:hAnsiTheme="majorHAnsi" w:cstheme="majorHAnsi"/>
          <w:b/>
          <w:bCs/>
          <w:color w:val="000000" w:themeColor="text1"/>
          <w:sz w:val="12"/>
          <w:szCs w:val="12"/>
          <w:u w:val="single"/>
        </w:rPr>
        <w:t xml:space="preserve"> </w:t>
      </w:r>
      <w:r w:rsidRPr="00D456D1">
        <w:rPr>
          <w:rFonts w:asciiTheme="majorHAnsi" w:eastAsia="Calibri" w:hAnsiTheme="majorHAnsi" w:cstheme="majorHAnsi"/>
          <w:color w:val="000000" w:themeColor="text1"/>
          <w:sz w:val="12"/>
        </w:rPr>
        <w:t>than completely abandoning all notions of personal power in the face of governmental hegemony</w:t>
      </w:r>
      <w:r w:rsidRPr="00D456D1">
        <w:rPr>
          <w:rFonts w:asciiTheme="majorHAnsi" w:eastAsia="Calibri" w:hAnsiTheme="majorHAnsi" w:cstheme="majorHAnsi"/>
          <w:b/>
          <w:color w:val="000000" w:themeColor="text1"/>
          <w:u w:val="single"/>
        </w:rPr>
        <w:t xml:space="preserve"> by teaching students that </w:t>
      </w:r>
      <w:r w:rsidRPr="00D456D1">
        <w:rPr>
          <w:rFonts w:asciiTheme="majorHAnsi" w:eastAsia="Calibri" w:hAnsiTheme="majorHAnsi" w:cstheme="majorHAnsi"/>
          <w:color w:val="000000" w:themeColor="text1"/>
          <w:sz w:val="12"/>
        </w:rPr>
        <w:t xml:space="preserve">nothing they can do in a contest </w:t>
      </w:r>
      <w:r w:rsidRPr="00D456D1">
        <w:rPr>
          <w:rFonts w:asciiTheme="majorHAnsi" w:eastAsia="Calibri" w:hAnsiTheme="majorHAnsi" w:cstheme="majorHAnsi"/>
          <w:b/>
          <w:color w:val="000000" w:themeColor="text1"/>
          <w:u w:val="single"/>
        </w:rPr>
        <w:t>debate can</w:t>
      </w:r>
      <w:r w:rsidRPr="00D456D1">
        <w:rPr>
          <w:rFonts w:asciiTheme="majorHAnsi" w:eastAsia="Calibri" w:hAnsiTheme="majorHAnsi" w:cstheme="majorHAnsi"/>
          <w:color w:val="000000" w:themeColor="text1"/>
          <w:sz w:val="12"/>
        </w:rPr>
        <w:t xml:space="preserve"> ever </w:t>
      </w:r>
      <w:r w:rsidRPr="00D456D1">
        <w:rPr>
          <w:rFonts w:asciiTheme="majorHAnsi" w:eastAsia="Calibri" w:hAnsiTheme="majorHAnsi" w:cstheme="majorHAnsi"/>
          <w:b/>
          <w:color w:val="000000" w:themeColor="text1"/>
          <w:u w:val="single"/>
        </w:rPr>
        <w:t xml:space="preserve">make </w:t>
      </w:r>
      <w:r w:rsidRPr="00D456D1">
        <w:rPr>
          <w:rFonts w:asciiTheme="majorHAnsi" w:eastAsia="Calibri" w:hAnsiTheme="majorHAnsi" w:cstheme="majorHAnsi"/>
          <w:color w:val="000000" w:themeColor="text1"/>
          <w:sz w:val="12"/>
        </w:rPr>
        <w:t xml:space="preserve">any </w:t>
      </w:r>
      <w:r w:rsidRPr="00D456D1">
        <w:rPr>
          <w:rFonts w:asciiTheme="majorHAnsi" w:eastAsia="Calibri" w:hAnsiTheme="majorHAnsi" w:cstheme="majorHAnsi"/>
          <w:b/>
          <w:color w:val="000000" w:themeColor="text1"/>
          <w:u w:val="single"/>
        </w:rPr>
        <w:t>difference in public policy</w:t>
      </w:r>
      <w:r w:rsidRPr="00D456D1">
        <w:rPr>
          <w:rFonts w:asciiTheme="majorHAnsi" w:eastAsia="Calibri" w:hAnsiTheme="majorHAnsi" w:cstheme="majorHAnsi"/>
          <w:color w:val="000000" w:themeColor="text1"/>
          <w:sz w:val="12"/>
        </w:rPr>
        <w:t xml:space="preserve">. Contest debating is well suited to rewarding public activism if it stops accepting as an article of faith that personal agency is somehow undermined by the so-called role playing in debate. </w:t>
      </w:r>
      <w:r w:rsidRPr="00D456D1">
        <w:rPr>
          <w:rFonts w:asciiTheme="majorHAnsi" w:eastAsia="Calibri" w:hAnsiTheme="majorHAnsi" w:cstheme="majorHAnsi"/>
          <w:b/>
          <w:color w:val="000000" w:themeColor="text1"/>
          <w:u w:val="single"/>
        </w:rPr>
        <w:t>Debate is role-playing</w:t>
      </w:r>
      <w:r w:rsidRPr="00D456D1">
        <w:rPr>
          <w:rFonts w:asciiTheme="majorHAnsi" w:eastAsia="Calibri" w:hAnsiTheme="majorHAnsi" w:cstheme="majorHAnsi"/>
          <w:color w:val="000000" w:themeColor="text1"/>
          <w:sz w:val="12"/>
        </w:rPr>
        <w:t xml:space="preserve"> whet, both fantasies influenced my personal and political development virtually ensuring a life of active, pro-social, political participation. Neither fantasy reduced the likelihood that I would spend my life trying to make the difference I imagined. One fantasy </w:t>
      </w:r>
      <w:proofErr w:type="gramStart"/>
      <w:r w:rsidRPr="00D456D1">
        <w:rPr>
          <w:rFonts w:asciiTheme="majorHAnsi" w:eastAsia="Calibri" w:hAnsiTheme="majorHAnsi" w:cstheme="majorHAnsi"/>
          <w:color w:val="000000" w:themeColor="text1"/>
          <w:sz w:val="12"/>
        </w:rPr>
        <w:t>actually does</w:t>
      </w:r>
      <w:proofErr w:type="gramEnd"/>
      <w:r w:rsidRPr="00D456D1">
        <w:rPr>
          <w:rFonts w:asciiTheme="majorHAnsi" w:eastAsia="Calibri" w:hAnsiTheme="majorHAnsi" w:cstheme="majorHAnsi"/>
          <w:color w:val="000000" w:themeColor="text1"/>
          <w:sz w:val="12"/>
        </w:rPr>
        <w:t xml:space="preserve"> make a greater difference: the one that speaks the language of political power. The other fantasy disables action by making one a laughingstock to those who wield the language of power. Fantasy motivates and role-playing trains through visualization. Until we can imagine it, we cannot really do it. </w:t>
      </w:r>
      <w:r w:rsidRPr="00D456D1">
        <w:rPr>
          <w:rFonts w:asciiTheme="majorHAnsi" w:eastAsia="Calibri" w:hAnsiTheme="majorHAnsi" w:cstheme="majorHAnsi"/>
          <w:b/>
          <w:color w:val="000000" w:themeColor="text1"/>
          <w:u w:val="single"/>
        </w:rPr>
        <w:t>Role-playing</w:t>
      </w:r>
      <w:r w:rsidRPr="00D456D1">
        <w:rPr>
          <w:rFonts w:asciiTheme="majorHAnsi" w:eastAsia="Calibri" w:hAnsiTheme="majorHAnsi" w:cstheme="majorHAnsi"/>
          <w:color w:val="000000" w:themeColor="text1"/>
          <w:sz w:val="12"/>
        </w:rPr>
        <w:t xml:space="preserve"> without question </w:t>
      </w:r>
      <w:r w:rsidRPr="00D456D1">
        <w:rPr>
          <w:rFonts w:asciiTheme="majorHAnsi" w:eastAsia="Calibri" w:hAnsiTheme="majorHAnsi" w:cstheme="majorHAnsi"/>
          <w:b/>
          <w:color w:val="000000" w:themeColor="text1"/>
          <w:u w:val="single"/>
        </w:rPr>
        <w:t xml:space="preserve">teaches students to be </w:t>
      </w:r>
      <w:r w:rsidRPr="00D456D1">
        <w:rPr>
          <w:rFonts w:asciiTheme="majorHAnsi" w:eastAsia="Calibri" w:hAnsiTheme="majorHAnsi" w:cstheme="majorHAnsi"/>
          <w:color w:val="000000" w:themeColor="text1"/>
          <w:sz w:val="12"/>
        </w:rPr>
        <w:t xml:space="preserve">her </w:t>
      </w:r>
      <w:r w:rsidRPr="00D456D1">
        <w:rPr>
          <w:rFonts w:asciiTheme="majorHAnsi" w:eastAsia="Calibri" w:hAnsiTheme="majorHAnsi" w:cstheme="majorHAnsi"/>
          <w:b/>
          <w:color w:val="000000" w:themeColor="text1"/>
          <w:u w:val="single"/>
        </w:rPr>
        <w:t>we imagine government action</w:t>
      </w:r>
      <w:r w:rsidRPr="00D456D1">
        <w:rPr>
          <w:rFonts w:asciiTheme="majorHAnsi" w:eastAsia="Calibri" w:hAnsiTheme="majorHAnsi" w:cstheme="majorHAnsi"/>
          <w:color w:val="000000" w:themeColor="text1"/>
          <w:sz w:val="12"/>
        </w:rPr>
        <w:t xml:space="preserve"> or imagine individual action. Imagining myself starting a socialist revolution in America is no less of a fantasy than imagining myself making a difference on Capitol Hill. </w:t>
      </w:r>
      <w:proofErr w:type="spellStart"/>
      <w:r w:rsidRPr="00D456D1">
        <w:rPr>
          <w:rFonts w:asciiTheme="majorHAnsi" w:eastAsia="Calibri" w:hAnsiTheme="majorHAnsi" w:cstheme="majorHAnsi"/>
          <w:color w:val="000000" w:themeColor="text1"/>
          <w:sz w:val="12"/>
        </w:rPr>
        <w:t>Furthermore</w:t>
      </w:r>
      <w:r w:rsidRPr="00D456D1">
        <w:rPr>
          <w:rFonts w:asciiTheme="majorHAnsi" w:eastAsia="Calibri" w:hAnsiTheme="majorHAnsi" w:cstheme="majorHAnsi"/>
          <w:b/>
          <w:color w:val="000000" w:themeColor="text1"/>
          <w:u w:val="single"/>
        </w:rPr>
        <w:t>comfortable</w:t>
      </w:r>
      <w:proofErr w:type="spellEnd"/>
      <w:r w:rsidRPr="00D456D1">
        <w:rPr>
          <w:rFonts w:asciiTheme="majorHAnsi" w:eastAsia="Calibri" w:hAnsiTheme="majorHAnsi" w:cstheme="majorHAnsi"/>
          <w:b/>
          <w:color w:val="000000" w:themeColor="text1"/>
          <w:u w:val="single"/>
        </w:rPr>
        <w:t xml:space="preserve"> with </w:t>
      </w:r>
      <w:r w:rsidRPr="00D456D1">
        <w:rPr>
          <w:rFonts w:asciiTheme="majorHAnsi" w:eastAsia="Calibri" w:hAnsiTheme="majorHAnsi" w:cstheme="majorHAnsi"/>
          <w:color w:val="000000" w:themeColor="text1"/>
          <w:sz w:val="12"/>
        </w:rPr>
        <w:t>the language of</w:t>
      </w:r>
      <w:r w:rsidRPr="00D456D1">
        <w:rPr>
          <w:rFonts w:asciiTheme="majorHAnsi" w:eastAsia="Calibri" w:hAnsiTheme="majorHAnsi" w:cstheme="majorHAnsi"/>
          <w:b/>
          <w:bCs/>
          <w:color w:val="000000" w:themeColor="text1"/>
          <w:sz w:val="12"/>
          <w:szCs w:val="12"/>
          <w:u w:val="single"/>
        </w:rPr>
        <w:t xml:space="preserve"> </w:t>
      </w:r>
      <w:r w:rsidRPr="00D456D1">
        <w:rPr>
          <w:rFonts w:asciiTheme="majorHAnsi" w:eastAsia="Calibri" w:hAnsiTheme="majorHAnsi" w:cstheme="majorHAnsi"/>
          <w:b/>
          <w:color w:val="000000" w:themeColor="text1"/>
          <w:u w:val="single"/>
        </w:rPr>
        <w:t>power, and that</w:t>
      </w:r>
      <w:r w:rsidRPr="00D456D1">
        <w:rPr>
          <w:rFonts w:asciiTheme="majorHAnsi" w:eastAsia="Calibri" w:hAnsiTheme="majorHAnsi" w:cstheme="majorHAnsi"/>
          <w:color w:val="000000" w:themeColor="text1"/>
          <w:sz w:val="12"/>
        </w:rPr>
        <w:t xml:space="preserve"> language </w:t>
      </w:r>
      <w:r w:rsidRPr="00D456D1">
        <w:rPr>
          <w:rFonts w:asciiTheme="majorHAnsi" w:eastAsia="Calibri" w:hAnsiTheme="majorHAnsi" w:cstheme="majorHAnsi"/>
          <w:b/>
          <w:color w:val="000000" w:themeColor="text1"/>
          <w:u w:val="single"/>
        </w:rPr>
        <w:t xml:space="preserve">paves the way for </w:t>
      </w:r>
      <w:r w:rsidRPr="00D456D1">
        <w:rPr>
          <w:rFonts w:asciiTheme="majorHAnsi" w:eastAsia="Calibri" w:hAnsiTheme="majorHAnsi" w:cstheme="majorHAnsi"/>
          <w:color w:val="000000" w:themeColor="text1"/>
          <w:sz w:val="12"/>
        </w:rPr>
        <w:t xml:space="preserve">genuine and effective </w:t>
      </w:r>
      <w:r w:rsidRPr="00D456D1">
        <w:rPr>
          <w:rFonts w:asciiTheme="majorHAnsi" w:eastAsia="Calibri" w:hAnsiTheme="majorHAnsi" w:cstheme="majorHAnsi"/>
          <w:b/>
          <w:color w:val="000000" w:themeColor="text1"/>
          <w:u w:val="single"/>
        </w:rPr>
        <w:t>political activism</w:t>
      </w:r>
      <w:r w:rsidRPr="00D456D1">
        <w:rPr>
          <w:rFonts w:asciiTheme="majorHAnsi" w:eastAsia="Calibri" w:hAnsiTheme="majorHAnsi" w:cstheme="majorHAnsi"/>
          <w:color w:val="000000" w:themeColor="text1"/>
          <w:sz w:val="12"/>
        </w:rPr>
        <w:t xml:space="preserve">. </w:t>
      </w:r>
      <w:r w:rsidRPr="00D456D1">
        <w:rPr>
          <w:rFonts w:asciiTheme="majorHAnsi" w:eastAsia="Calibri" w:hAnsiTheme="majorHAnsi" w:cstheme="majorHAnsi"/>
          <w:b/>
          <w:color w:val="000000" w:themeColor="text1"/>
          <w:u w:val="single"/>
        </w:rPr>
        <w:t>Debates over</w:t>
      </w:r>
      <w:r w:rsidRPr="00D456D1">
        <w:rPr>
          <w:rFonts w:asciiTheme="majorHAnsi" w:eastAsia="Calibri" w:hAnsiTheme="majorHAnsi" w:cstheme="majorHAnsi"/>
          <w:color w:val="000000" w:themeColor="text1"/>
          <w:sz w:val="12"/>
        </w:rPr>
        <w:t xml:space="preserve"> the relative efficacy of </w:t>
      </w:r>
      <w:r w:rsidRPr="00D456D1">
        <w:rPr>
          <w:rFonts w:asciiTheme="majorHAnsi" w:eastAsia="Calibri" w:hAnsiTheme="majorHAnsi" w:cstheme="majorHAnsi"/>
          <w:b/>
          <w:bCs/>
          <w:color w:val="000000" w:themeColor="text1"/>
          <w:sz w:val="12"/>
          <w:szCs w:val="12"/>
          <w:u w:val="single"/>
        </w:rPr>
        <w:t xml:space="preserve">political </w:t>
      </w:r>
      <w:r w:rsidRPr="00D456D1">
        <w:rPr>
          <w:rFonts w:asciiTheme="majorHAnsi" w:eastAsia="Calibri" w:hAnsiTheme="majorHAnsi" w:cstheme="majorHAnsi"/>
          <w:color w:val="000000" w:themeColor="text1"/>
          <w:sz w:val="12"/>
        </w:rPr>
        <w:t>strategies for</w:t>
      </w:r>
      <w:r w:rsidRPr="00D456D1">
        <w:rPr>
          <w:rFonts w:asciiTheme="majorHAnsi" w:eastAsia="Calibri" w:hAnsiTheme="majorHAnsi" w:cstheme="majorHAnsi"/>
          <w:b/>
          <w:color w:val="000000" w:themeColor="text1"/>
          <w:u w:val="single"/>
        </w:rPr>
        <w:t xml:space="preserve"> pro-social change must confront governmental power </w:t>
      </w:r>
      <w:r w:rsidRPr="00D456D1">
        <w:rPr>
          <w:rFonts w:asciiTheme="majorHAnsi" w:eastAsia="Calibri" w:hAnsiTheme="majorHAnsi" w:cstheme="majorHAnsi"/>
          <w:color w:val="000000" w:themeColor="text1"/>
          <w:sz w:val="12"/>
        </w:rPr>
        <w:t>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6C95009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ヒラギノ角ゴ Pro W3">
    <w:panose1 w:val="020B0300000000000000"/>
    <w:charset w:val="80"/>
    <w:family w:val="auto"/>
    <w:pitch w:val="variable"/>
    <w:sig w:usb0="00000000" w:usb1="7AC7FFFF" w:usb2="00000012" w:usb3="00000000" w:csb0="0002000D" w:csb1="00000000"/>
  </w:font>
  <w:font w:name="Constantia">
    <w:panose1 w:val="02030602050306030303"/>
    <w:charset w:val="00"/>
    <w:family w:val="roman"/>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A11346"/>
    <w:multiLevelType w:val="hybridMultilevel"/>
    <w:tmpl w:val="D7D6D88A"/>
    <w:lvl w:ilvl="0" w:tplc="5FBE7B7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280FF5"/>
    <w:multiLevelType w:val="hybridMultilevel"/>
    <w:tmpl w:val="49580D18"/>
    <w:lvl w:ilvl="0" w:tplc="9D14A55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092A5337"/>
    <w:multiLevelType w:val="hybridMultilevel"/>
    <w:tmpl w:val="BF8047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0218C4"/>
    <w:multiLevelType w:val="hybridMultilevel"/>
    <w:tmpl w:val="41C0DD4E"/>
    <w:lvl w:ilvl="0" w:tplc="5AE471D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15D425EF"/>
    <w:multiLevelType w:val="hybridMultilevel"/>
    <w:tmpl w:val="E2F4622A"/>
    <w:lvl w:ilvl="0" w:tplc="A144216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1244F4"/>
    <w:multiLevelType w:val="hybridMultilevel"/>
    <w:tmpl w:val="1ACE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703472"/>
    <w:multiLevelType w:val="hybridMultilevel"/>
    <w:tmpl w:val="E0B2A1B8"/>
    <w:lvl w:ilvl="0" w:tplc="ADF28F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D16979"/>
    <w:multiLevelType w:val="hybridMultilevel"/>
    <w:tmpl w:val="798208EC"/>
    <w:lvl w:ilvl="0" w:tplc="AA9E14B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707177"/>
    <w:multiLevelType w:val="hybridMultilevel"/>
    <w:tmpl w:val="D62A9F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7A080A"/>
    <w:multiLevelType w:val="hybridMultilevel"/>
    <w:tmpl w:val="41663058"/>
    <w:lvl w:ilvl="0" w:tplc="E66C8434">
      <w:start w:val="23"/>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4" w15:restartNumberingAfterBreak="0">
    <w:nsid w:val="429B0515"/>
    <w:multiLevelType w:val="hybridMultilevel"/>
    <w:tmpl w:val="F6A6D292"/>
    <w:lvl w:ilvl="0" w:tplc="AA3E9DD8">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B37D0A"/>
    <w:multiLevelType w:val="hybridMultilevel"/>
    <w:tmpl w:val="0548D4CE"/>
    <w:lvl w:ilvl="0" w:tplc="329E43B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6" w15:restartNumberingAfterBreak="0">
    <w:nsid w:val="44425C64"/>
    <w:multiLevelType w:val="hybridMultilevel"/>
    <w:tmpl w:val="BCE8B7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1E3099"/>
    <w:multiLevelType w:val="hybridMultilevel"/>
    <w:tmpl w:val="F0907A24"/>
    <w:lvl w:ilvl="0" w:tplc="72B8A204">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BB4174"/>
    <w:multiLevelType w:val="hybridMultilevel"/>
    <w:tmpl w:val="8CECB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4F996A10"/>
    <w:multiLevelType w:val="hybridMultilevel"/>
    <w:tmpl w:val="3AAE95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2944482"/>
    <w:multiLevelType w:val="hybridMultilevel"/>
    <w:tmpl w:val="6B7C0846"/>
    <w:lvl w:ilvl="0" w:tplc="A1F6C13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BA1E3F"/>
    <w:multiLevelType w:val="hybridMultilevel"/>
    <w:tmpl w:val="785612A2"/>
    <w:lvl w:ilvl="0" w:tplc="69822E38">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141E4C"/>
    <w:multiLevelType w:val="hybridMultilevel"/>
    <w:tmpl w:val="EA1CF924"/>
    <w:lvl w:ilvl="0" w:tplc="C8F0194C">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965F6D"/>
    <w:multiLevelType w:val="hybridMultilevel"/>
    <w:tmpl w:val="016E1B28"/>
    <w:lvl w:ilvl="0" w:tplc="F0C8EFF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F926CA"/>
    <w:multiLevelType w:val="hybridMultilevel"/>
    <w:tmpl w:val="B0949BBC"/>
    <w:lvl w:ilvl="0" w:tplc="133C67D4">
      <w:start w:val="4"/>
      <w:numFmt w:val="bullet"/>
      <w:lvlText w:val="-"/>
      <w:lvlJc w:val="left"/>
      <w:pPr>
        <w:ind w:left="400" w:hanging="360"/>
      </w:pPr>
      <w:rPr>
        <w:rFonts w:ascii="Calibri" w:eastAsiaTheme="minorEastAsia" w:hAnsi="Calibri" w:cs="Calibri" w:hint="default"/>
        <w:sz w:val="16"/>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39" w15:restartNumberingAfterBreak="0">
    <w:nsid w:val="7EC92C98"/>
    <w:multiLevelType w:val="hybridMultilevel"/>
    <w:tmpl w:val="C85E3472"/>
    <w:lvl w:ilvl="0" w:tplc="27C88CE6">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38"/>
  </w:num>
  <w:num w:numId="14">
    <w:abstractNumId w:val="12"/>
  </w:num>
  <w:num w:numId="15">
    <w:abstractNumId w:val="30"/>
  </w:num>
  <w:num w:numId="16">
    <w:abstractNumId w:val="16"/>
  </w:num>
  <w:num w:numId="17">
    <w:abstractNumId w:val="32"/>
  </w:num>
  <w:num w:numId="18">
    <w:abstractNumId w:val="34"/>
  </w:num>
  <w:num w:numId="19">
    <w:abstractNumId w:val="15"/>
  </w:num>
  <w:num w:numId="20">
    <w:abstractNumId w:val="28"/>
  </w:num>
  <w:num w:numId="21">
    <w:abstractNumId w:val="19"/>
  </w:num>
  <w:num w:numId="22">
    <w:abstractNumId w:val="36"/>
  </w:num>
  <w:num w:numId="23">
    <w:abstractNumId w:val="21"/>
  </w:num>
  <w:num w:numId="24">
    <w:abstractNumId w:val="18"/>
  </w:num>
  <w:num w:numId="25">
    <w:abstractNumId w:val="14"/>
  </w:num>
  <w:num w:numId="26">
    <w:abstractNumId w:val="27"/>
  </w:num>
  <w:num w:numId="27">
    <w:abstractNumId w:val="31"/>
  </w:num>
  <w:num w:numId="28">
    <w:abstractNumId w:val="22"/>
  </w:num>
  <w:num w:numId="29">
    <w:abstractNumId w:val="11"/>
  </w:num>
  <w:num w:numId="30">
    <w:abstractNumId w:val="33"/>
  </w:num>
  <w:num w:numId="31">
    <w:abstractNumId w:val="39"/>
  </w:num>
  <w:num w:numId="32">
    <w:abstractNumId w:val="23"/>
  </w:num>
  <w:num w:numId="33">
    <w:abstractNumId w:val="13"/>
  </w:num>
  <w:num w:numId="34">
    <w:abstractNumId w:val="35"/>
  </w:num>
  <w:num w:numId="35">
    <w:abstractNumId w:val="37"/>
  </w:num>
  <w:num w:numId="36">
    <w:abstractNumId w:val="25"/>
  </w:num>
  <w:num w:numId="37">
    <w:abstractNumId w:val="29"/>
  </w:num>
  <w:num w:numId="38">
    <w:abstractNumId w:val="26"/>
  </w:num>
  <w:num w:numId="39">
    <w:abstractNumId w:val="24"/>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00A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0A8"/>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0B5"/>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1274"/>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682702"/>
  <w14:defaultImageDpi w14:val="300"/>
  <w15:docId w15:val="{D6755AAA-8AA9-B04F-8D07-FDE2277A9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50B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350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350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7350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7350B5"/>
    <w:pPr>
      <w:keepNext/>
      <w:keepLines/>
      <w:spacing w:before="40" w:after="0"/>
      <w:outlineLvl w:val="3"/>
    </w:pPr>
    <w:rPr>
      <w:rFonts w:eastAsiaTheme="majorEastAsia" w:cstheme="majorBidi"/>
      <w:b/>
      <w:bCs/>
      <w:sz w:val="26"/>
      <w:szCs w:val="26"/>
    </w:rPr>
  </w:style>
  <w:style w:type="paragraph" w:styleId="Heading5">
    <w:name w:val="heading 5"/>
    <w:aliases w:val="A Tagline,A Tag,Heading -1,B Tagline"/>
    <w:basedOn w:val="Normal"/>
    <w:next w:val="Normal"/>
    <w:link w:val="Heading5Char"/>
    <w:autoRedefine/>
    <w:uiPriority w:val="9"/>
    <w:unhideWhenUsed/>
    <w:qFormat/>
    <w:rsid w:val="000700A8"/>
    <w:pPr>
      <w:keepNext/>
      <w:keepLines/>
      <w:spacing w:before="40" w:after="0"/>
      <w:outlineLvl w:val="4"/>
    </w:pPr>
    <w:rPr>
      <w:rFonts w:asciiTheme="majorHAnsi" w:eastAsiaTheme="majorEastAsia" w:hAnsiTheme="majorHAnsi" w:cstheme="majorBidi"/>
      <w:b/>
      <w:color w:val="000000" w:themeColor="text1"/>
      <w:sz w:val="28"/>
    </w:rPr>
  </w:style>
  <w:style w:type="paragraph" w:styleId="Heading6">
    <w:name w:val="heading 6"/>
    <w:aliases w:val="D Tagline"/>
    <w:basedOn w:val="Normal"/>
    <w:next w:val="Normal"/>
    <w:link w:val="Heading6Char"/>
    <w:autoRedefine/>
    <w:uiPriority w:val="9"/>
    <w:unhideWhenUsed/>
    <w:qFormat/>
    <w:rsid w:val="000700A8"/>
    <w:pPr>
      <w:keepNext/>
      <w:keepLines/>
      <w:spacing w:before="40" w:after="0"/>
      <w:outlineLvl w:val="5"/>
    </w:pPr>
    <w:rPr>
      <w:rFonts w:asciiTheme="majorHAnsi" w:eastAsiaTheme="majorEastAsia" w:hAnsiTheme="majorHAnsi" w:cstheme="majorBidi"/>
      <w:b/>
      <w:color w:val="000000" w:themeColor="text1"/>
      <w:sz w:val="28"/>
    </w:rPr>
  </w:style>
  <w:style w:type="paragraph" w:styleId="Heading7">
    <w:name w:val="heading 7"/>
    <w:basedOn w:val="Normal"/>
    <w:next w:val="Normal"/>
    <w:link w:val="Heading7Char"/>
    <w:uiPriority w:val="9"/>
    <w:unhideWhenUsed/>
    <w:qFormat/>
    <w:rsid w:val="000700A8"/>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7350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50B5"/>
  </w:style>
  <w:style w:type="character" w:customStyle="1" w:styleId="Heading1Char">
    <w:name w:val="Heading 1 Char"/>
    <w:aliases w:val="Pocket Char"/>
    <w:basedOn w:val="DefaultParagraphFont"/>
    <w:link w:val="Heading1"/>
    <w:uiPriority w:val="9"/>
    <w:rsid w:val="007350B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350B5"/>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7350B5"/>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7350B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350B5"/>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7350B5"/>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7350B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350B5"/>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7350B5"/>
    <w:rPr>
      <w:color w:val="auto"/>
      <w:u w:val="none"/>
    </w:rPr>
  </w:style>
  <w:style w:type="paragraph" w:styleId="DocumentMap">
    <w:name w:val="Document Map"/>
    <w:basedOn w:val="Normal"/>
    <w:link w:val="DocumentMapChar"/>
    <w:uiPriority w:val="99"/>
    <w:semiHidden/>
    <w:unhideWhenUsed/>
    <w:rsid w:val="007350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350B5"/>
    <w:rPr>
      <w:rFonts w:ascii="Lucida Grande" w:hAnsi="Lucida Grande" w:cs="Lucida Grande"/>
    </w:rPr>
  </w:style>
  <w:style w:type="character" w:customStyle="1" w:styleId="Heading5Char">
    <w:name w:val="Heading 5 Char"/>
    <w:aliases w:val="A Tagline Char,A Tag Char,Heading -1 Char,B Tagline Char"/>
    <w:basedOn w:val="DefaultParagraphFont"/>
    <w:link w:val="Heading5"/>
    <w:uiPriority w:val="9"/>
    <w:rsid w:val="000700A8"/>
    <w:rPr>
      <w:rFonts w:asciiTheme="majorHAnsi" w:eastAsiaTheme="majorEastAsia" w:hAnsiTheme="majorHAnsi" w:cstheme="majorBidi"/>
      <w:b/>
      <w:color w:val="000000" w:themeColor="text1"/>
      <w:sz w:val="28"/>
    </w:rPr>
  </w:style>
  <w:style w:type="character" w:customStyle="1" w:styleId="Heading6Char">
    <w:name w:val="Heading 6 Char"/>
    <w:aliases w:val="D Tagline Char"/>
    <w:basedOn w:val="DefaultParagraphFont"/>
    <w:link w:val="Heading6"/>
    <w:uiPriority w:val="9"/>
    <w:rsid w:val="000700A8"/>
    <w:rPr>
      <w:rFonts w:asciiTheme="majorHAnsi" w:eastAsiaTheme="majorEastAsia" w:hAnsiTheme="majorHAnsi" w:cstheme="majorBidi"/>
      <w:b/>
      <w:color w:val="000000" w:themeColor="text1"/>
      <w:sz w:val="28"/>
    </w:rPr>
  </w:style>
  <w:style w:type="character" w:customStyle="1" w:styleId="Heading7Char">
    <w:name w:val="Heading 7 Char"/>
    <w:basedOn w:val="DefaultParagraphFont"/>
    <w:link w:val="Heading7"/>
    <w:uiPriority w:val="9"/>
    <w:rsid w:val="000700A8"/>
    <w:rPr>
      <w:rFonts w:asciiTheme="majorHAnsi" w:eastAsiaTheme="majorEastAsia" w:hAnsiTheme="majorHAnsi" w:cstheme="majorBidi"/>
      <w:i/>
      <w:iCs/>
      <w:color w:val="243F60" w:themeColor="accent1" w:themeShade="7F"/>
      <w:sz w:val="22"/>
    </w:rPr>
  </w:style>
  <w:style w:type="paragraph" w:customStyle="1" w:styleId="textbold">
    <w:name w:val="text bold"/>
    <w:basedOn w:val="Normal"/>
    <w:link w:val="Emphasis"/>
    <w:uiPriority w:val="20"/>
    <w:qFormat/>
    <w:rsid w:val="000700A8"/>
    <w:pPr>
      <w:widowControl w:val="0"/>
      <w:ind w:left="720"/>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0700A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0700A8"/>
    <w:pPr>
      <w:ind w:left="720"/>
      <w:contextualSpacing/>
    </w:pPr>
  </w:style>
  <w:style w:type="character" w:styleId="UnresolvedMention">
    <w:name w:val="Unresolved Mention"/>
    <w:basedOn w:val="DefaultParagraphFont"/>
    <w:uiPriority w:val="99"/>
    <w:semiHidden/>
    <w:unhideWhenUsed/>
    <w:rsid w:val="000700A8"/>
    <w:rPr>
      <w:color w:val="605E5C"/>
      <w:shd w:val="clear" w:color="auto" w:fill="E1DFDD"/>
    </w:rPr>
  </w:style>
  <w:style w:type="character" w:styleId="FootnoteReference">
    <w:name w:val="footnote reference"/>
    <w:aliases w:val="FN Ref,footnote reference,fr,o,FR,(NECG) Footnote Reference"/>
    <w:basedOn w:val="DefaultParagraphFont"/>
    <w:uiPriority w:val="99"/>
    <w:unhideWhenUsed/>
    <w:qFormat/>
    <w:rsid w:val="000700A8"/>
    <w:rPr>
      <w:vertAlign w:val="superscript"/>
    </w:rPr>
  </w:style>
  <w:style w:type="paragraph" w:styleId="FootnoteText">
    <w:name w:val="footnote text"/>
    <w:basedOn w:val="Normal"/>
    <w:link w:val="FootnoteTextChar"/>
    <w:uiPriority w:val="99"/>
    <w:unhideWhenUsed/>
    <w:qFormat/>
    <w:rsid w:val="000700A8"/>
    <w:rPr>
      <w:rFonts w:ascii="Georgia" w:hAnsi="Georgia"/>
    </w:rPr>
  </w:style>
  <w:style w:type="character" w:customStyle="1" w:styleId="FootnoteTextChar">
    <w:name w:val="Footnote Text Char"/>
    <w:basedOn w:val="DefaultParagraphFont"/>
    <w:link w:val="FootnoteText"/>
    <w:uiPriority w:val="99"/>
    <w:rsid w:val="000700A8"/>
    <w:rPr>
      <w:rFonts w:ascii="Georgia" w:hAnsi="Georgia"/>
      <w:sz w:val="22"/>
    </w:rPr>
  </w:style>
  <w:style w:type="character" w:customStyle="1" w:styleId="underline">
    <w:name w:val="underline"/>
    <w:qFormat/>
    <w:rsid w:val="000700A8"/>
    <w:rPr>
      <w:b/>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700A8"/>
    <w:rPr>
      <w:rFonts w:eastAsiaTheme="minorHAnsi"/>
      <w:sz w:val="22"/>
      <w:szCs w:val="22"/>
      <w:u w:val="single"/>
    </w:rPr>
  </w:style>
  <w:style w:type="character" w:customStyle="1" w:styleId="cardChar">
    <w:name w:val="card Char"/>
    <w:basedOn w:val="DefaultParagraphFont"/>
    <w:uiPriority w:val="1"/>
    <w:rsid w:val="000700A8"/>
    <w:rPr>
      <w:rFonts w:ascii="Calibri" w:hAnsi="Calibri"/>
      <w:sz w:val="16"/>
      <w:szCs w:val="20"/>
    </w:rPr>
  </w:style>
  <w:style w:type="paragraph" w:customStyle="1" w:styleId="Underline2">
    <w:name w:val="Underline2"/>
    <w:basedOn w:val="Normal"/>
    <w:link w:val="Underline2Char"/>
    <w:autoRedefine/>
    <w:uiPriority w:val="4"/>
    <w:qFormat/>
    <w:rsid w:val="000700A8"/>
    <w:rPr>
      <w:b/>
      <w:u w:val="single"/>
    </w:rPr>
  </w:style>
  <w:style w:type="character" w:customStyle="1" w:styleId="Underline2Char">
    <w:name w:val="Underline2 Char"/>
    <w:basedOn w:val="DefaultParagraphFont"/>
    <w:link w:val="Underline2"/>
    <w:uiPriority w:val="4"/>
    <w:rsid w:val="000700A8"/>
    <w:rPr>
      <w:rFonts w:ascii="Calibri" w:hAnsi="Calibri"/>
      <w:b/>
      <w:sz w:val="22"/>
      <w:u w:val="single"/>
    </w:rPr>
  </w:style>
  <w:style w:type="character" w:customStyle="1" w:styleId="apple-converted-space">
    <w:name w:val="apple-converted-space"/>
    <w:basedOn w:val="DefaultParagraphFont"/>
    <w:rsid w:val="000700A8"/>
  </w:style>
  <w:style w:type="character" w:customStyle="1" w:styleId="grame">
    <w:name w:val="grame"/>
    <w:basedOn w:val="DefaultParagraphFont"/>
    <w:rsid w:val="000700A8"/>
  </w:style>
  <w:style w:type="character" w:customStyle="1" w:styleId="spelle">
    <w:name w:val="spelle"/>
    <w:basedOn w:val="DefaultParagraphFont"/>
    <w:rsid w:val="000700A8"/>
  </w:style>
  <w:style w:type="paragraph" w:customStyle="1" w:styleId="UnderlinePara">
    <w:name w:val="Underline Para"/>
    <w:basedOn w:val="Normal"/>
    <w:uiPriority w:val="1"/>
    <w:qFormat/>
    <w:rsid w:val="000700A8"/>
    <w:pPr>
      <w:widowControl w:val="0"/>
      <w:suppressAutoHyphens/>
      <w:spacing w:after="200" w:line="256" w:lineRule="auto"/>
      <w:contextualSpacing/>
    </w:pPr>
    <w:rPr>
      <w:rFonts w:asciiTheme="minorHAnsi" w:hAnsiTheme="minorHAnsi"/>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0700A8"/>
    <w:pPr>
      <w:spacing w:before="100" w:beforeAutospacing="1" w:after="100" w:afterAutospacing="1"/>
    </w:pPr>
    <w:rPr>
      <w:lang w:eastAsia="zh-CN"/>
    </w:rPr>
  </w:style>
  <w:style w:type="character" w:styleId="Strong">
    <w:name w:val="Strong"/>
    <w:basedOn w:val="DefaultParagraphFont"/>
    <w:uiPriority w:val="22"/>
    <w:qFormat/>
    <w:rsid w:val="000700A8"/>
    <w:rPr>
      <w:b/>
      <w:bCs/>
    </w:rPr>
  </w:style>
  <w:style w:type="character" w:customStyle="1" w:styleId="LinedDown">
    <w:name w:val="Lined Down"/>
    <w:qFormat/>
    <w:rsid w:val="000700A8"/>
    <w:rPr>
      <w:rFonts w:cs="Times New Roman"/>
      <w:b w:val="0"/>
      <w:bCs w:val="0"/>
      <w:i w:val="0"/>
      <w:iCs w:val="0"/>
      <w:color w:val="000000"/>
      <w:sz w:val="12"/>
      <w:szCs w:val="12"/>
      <w:u w:val="none"/>
    </w:rPr>
  </w:style>
  <w:style w:type="paragraph" w:customStyle="1" w:styleId="Emphasis1">
    <w:name w:val="Emphasis1"/>
    <w:basedOn w:val="Normal"/>
    <w:autoRedefine/>
    <w:uiPriority w:val="20"/>
    <w:qFormat/>
    <w:rsid w:val="000700A8"/>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Emph">
    <w:name w:val="Emph"/>
    <w:uiPriority w:val="1"/>
    <w:qFormat/>
    <w:rsid w:val="000700A8"/>
    <w:rPr>
      <w:rFonts w:ascii="Arial" w:hAnsi="Arial"/>
      <w:b/>
      <w:sz w:val="20"/>
      <w:u w:val="single"/>
      <w:bdr w:val="single" w:sz="8" w:space="0" w:color="auto"/>
    </w:rPr>
  </w:style>
  <w:style w:type="paragraph" w:customStyle="1" w:styleId="Body">
    <w:name w:val="Body"/>
    <w:autoRedefine/>
    <w:rsid w:val="000700A8"/>
    <w:rPr>
      <w:rFonts w:ascii="Times New Roman" w:eastAsia="ヒラギノ角ゴ Pro W3" w:hAnsi="Times New Roman" w:cs="Times New Roman"/>
      <w:color w:val="000000"/>
      <w:szCs w:val="20"/>
    </w:rPr>
  </w:style>
  <w:style w:type="paragraph" w:customStyle="1" w:styleId="Emphasize">
    <w:name w:val="Emphasize"/>
    <w:basedOn w:val="Normal"/>
    <w:uiPriority w:val="20"/>
    <w:qFormat/>
    <w:rsid w:val="000700A8"/>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st">
    <w:name w:val="st"/>
    <w:basedOn w:val="DefaultParagraphFont"/>
    <w:rsid w:val="000700A8"/>
  </w:style>
  <w:style w:type="character" w:customStyle="1" w:styleId="FontStyle39">
    <w:name w:val="Font Style39"/>
    <w:uiPriority w:val="99"/>
    <w:rsid w:val="000700A8"/>
    <w:rPr>
      <w:rFonts w:ascii="Constantia" w:hAnsi="Constantia" w:cs="Constantia"/>
      <w:b/>
      <w:bCs/>
      <w:sz w:val="18"/>
      <w:szCs w:val="18"/>
    </w:rPr>
  </w:style>
  <w:style w:type="character" w:customStyle="1" w:styleId="CharChar7">
    <w:name w:val="Char Char7"/>
    <w:rsid w:val="000700A8"/>
    <w:rPr>
      <w:rFonts w:cs="Arial"/>
      <w:bCs/>
      <w:sz w:val="16"/>
      <w:szCs w:val="26"/>
      <w:lang w:val="en-US" w:eastAsia="en-US" w:bidi="ar-SA"/>
    </w:rPr>
  </w:style>
  <w:style w:type="character" w:customStyle="1" w:styleId="TitleChar">
    <w:name w:val="Title Char"/>
    <w:aliases w:val="Bold Underlined Char,UNDERLINE Char,Cites and Cards Char,title Char,Block Heading Char1,Read This Char1,Heading 0 Char,Non Read Text Char1,Debate Normal Char"/>
    <w:basedOn w:val="DefaultParagraphFont"/>
    <w:link w:val="Title"/>
    <w:uiPriority w:val="1"/>
    <w:qFormat/>
    <w:rsid w:val="000700A8"/>
    <w:rPr>
      <w:sz w:val="22"/>
      <w:u w:val="single"/>
    </w:rPr>
  </w:style>
  <w:style w:type="paragraph" w:styleId="Title">
    <w:name w:val="Title"/>
    <w:aliases w:val="Bold Underlined,UNDERLINE,Cites and Cards,title,Block Heading,Read This,Heading 0,Non Read Text,Debate Normal"/>
    <w:basedOn w:val="Normal"/>
    <w:next w:val="Normal"/>
    <w:link w:val="TitleChar"/>
    <w:uiPriority w:val="1"/>
    <w:qFormat/>
    <w:rsid w:val="000700A8"/>
    <w:pPr>
      <w:outlineLvl w:val="0"/>
    </w:pPr>
    <w:rPr>
      <w:rFonts w:asciiTheme="minorHAnsi" w:hAnsiTheme="minorHAnsi"/>
      <w:u w:val="single"/>
    </w:rPr>
  </w:style>
  <w:style w:type="character" w:customStyle="1" w:styleId="TitleChar1">
    <w:name w:val="Title Char1"/>
    <w:basedOn w:val="DefaultParagraphFont"/>
    <w:uiPriority w:val="99"/>
    <w:rsid w:val="000700A8"/>
    <w:rPr>
      <w:rFonts w:asciiTheme="majorHAnsi" w:eastAsiaTheme="majorEastAsia" w:hAnsiTheme="majorHAnsi" w:cstheme="majorBidi"/>
      <w:spacing w:val="-10"/>
      <w:kern w:val="28"/>
      <w:sz w:val="56"/>
      <w:szCs w:val="56"/>
    </w:rPr>
  </w:style>
  <w:style w:type="character" w:customStyle="1" w:styleId="BoldUnderlineChar">
    <w:name w:val="Bold Underline Char"/>
    <w:uiPriority w:val="4"/>
    <w:locked/>
    <w:rsid w:val="000700A8"/>
    <w:rPr>
      <w:rFonts w:ascii="Times New Roman" w:eastAsia="Times New Roman" w:hAnsi="Times New Roman" w:cs="Times New Roman"/>
      <w:b/>
      <w:bCs/>
      <w:sz w:val="20"/>
      <w:u w:val="single"/>
    </w:rPr>
  </w:style>
  <w:style w:type="character" w:customStyle="1" w:styleId="cite">
    <w:name w:val="cite"/>
    <w:rsid w:val="000700A8"/>
    <w:rPr>
      <w:rFonts w:ascii="Times New Roman" w:hAnsi="Times New Roman"/>
      <w:b/>
      <w:sz w:val="24"/>
    </w:rPr>
  </w:style>
  <w:style w:type="paragraph" w:styleId="Revision">
    <w:name w:val="Revision"/>
    <w:hidden/>
    <w:uiPriority w:val="99"/>
    <w:semiHidden/>
    <w:rsid w:val="000700A8"/>
    <w:rPr>
      <w:rFonts w:ascii="Calibri" w:hAnsi="Calibri" w:cs="Arial"/>
      <w:sz w:val="22"/>
    </w:rPr>
  </w:style>
  <w:style w:type="character" w:customStyle="1" w:styleId="skimlinks-unlinked">
    <w:name w:val="skimlinks-unlinked"/>
    <w:basedOn w:val="DefaultParagraphFont"/>
    <w:rsid w:val="000700A8"/>
  </w:style>
  <w:style w:type="character" w:customStyle="1" w:styleId="BalloonTextChar">
    <w:name w:val="Balloon Text Char"/>
    <w:basedOn w:val="DefaultParagraphFont"/>
    <w:link w:val="BalloonText"/>
    <w:uiPriority w:val="99"/>
    <w:semiHidden/>
    <w:rsid w:val="000700A8"/>
    <w:rPr>
      <w:rFonts w:ascii="Lucida Grande" w:eastAsiaTheme="minorHAnsi" w:hAnsi="Lucida Grande" w:cs="Lucida Grande"/>
      <w:sz w:val="18"/>
      <w:szCs w:val="18"/>
    </w:rPr>
  </w:style>
  <w:style w:type="paragraph" w:styleId="BalloonText">
    <w:name w:val="Balloon Text"/>
    <w:basedOn w:val="Normal"/>
    <w:link w:val="BalloonTextChar"/>
    <w:uiPriority w:val="99"/>
    <w:semiHidden/>
    <w:unhideWhenUsed/>
    <w:rsid w:val="000700A8"/>
    <w:rPr>
      <w:rFonts w:ascii="Lucida Grande" w:eastAsiaTheme="minorHAnsi" w:hAnsi="Lucida Grande" w:cs="Lucida Grande"/>
      <w:sz w:val="18"/>
      <w:szCs w:val="18"/>
    </w:rPr>
  </w:style>
  <w:style w:type="character" w:customStyle="1" w:styleId="BalloonTextChar1">
    <w:name w:val="Balloon Text Char1"/>
    <w:basedOn w:val="DefaultParagraphFont"/>
    <w:uiPriority w:val="99"/>
    <w:semiHidden/>
    <w:rsid w:val="000700A8"/>
    <w:rPr>
      <w:rFonts w:ascii="Times New Roman" w:hAnsi="Times New Roman" w:cs="Times New Roman"/>
      <w:sz w:val="18"/>
      <w:szCs w:val="18"/>
    </w:rPr>
  </w:style>
  <w:style w:type="paragraph" w:customStyle="1" w:styleId="Nothing">
    <w:name w:val="Nothing"/>
    <w:link w:val="NothingChar"/>
    <w:qFormat/>
    <w:rsid w:val="000700A8"/>
    <w:pPr>
      <w:jc w:val="both"/>
    </w:pPr>
    <w:rPr>
      <w:rFonts w:ascii="Times New Roman" w:eastAsia="Times New Roman" w:hAnsi="Times New Roman" w:cs="Times New Roman"/>
      <w:sz w:val="20"/>
    </w:rPr>
  </w:style>
  <w:style w:type="character" w:customStyle="1" w:styleId="NothingChar">
    <w:name w:val="Nothing Char"/>
    <w:link w:val="Nothing"/>
    <w:locked/>
    <w:rsid w:val="000700A8"/>
    <w:rPr>
      <w:rFonts w:ascii="Times New Roman" w:eastAsia="Times New Roman" w:hAnsi="Times New Roman" w:cs="Times New Roman"/>
      <w:sz w:val="20"/>
    </w:rPr>
  </w:style>
  <w:style w:type="paragraph" w:customStyle="1" w:styleId="slate-paragraph">
    <w:name w:val="slate-paragraph"/>
    <w:basedOn w:val="Normal"/>
    <w:rsid w:val="000700A8"/>
    <w:pPr>
      <w:spacing w:before="100" w:beforeAutospacing="1" w:after="100" w:afterAutospacing="1"/>
    </w:pPr>
    <w:rPr>
      <w:rFonts w:cs="Arial"/>
    </w:rPr>
  </w:style>
  <w:style w:type="paragraph" w:customStyle="1" w:styleId="megaarticlebodyfirst-p2htdt">
    <w:name w:val="megaarticlebody_first-p_2htdt"/>
    <w:basedOn w:val="Normal"/>
    <w:rsid w:val="000700A8"/>
    <w:pPr>
      <w:spacing w:before="100" w:beforeAutospacing="1" w:after="100" w:afterAutospacing="1"/>
    </w:pPr>
  </w:style>
  <w:style w:type="paragraph" w:customStyle="1" w:styleId="p1">
    <w:name w:val="p1"/>
    <w:basedOn w:val="Normal"/>
    <w:rsid w:val="000700A8"/>
    <w:rPr>
      <w:rFonts w:cs="Arial"/>
      <w:sz w:val="20"/>
      <w:szCs w:val="20"/>
    </w:rPr>
  </w:style>
  <w:style w:type="paragraph" w:customStyle="1" w:styleId="underlined">
    <w:name w:val="underlined"/>
    <w:next w:val="Normal"/>
    <w:link w:val="underlinedChar"/>
    <w:autoRedefine/>
    <w:rsid w:val="000700A8"/>
    <w:pPr>
      <w:contextualSpacing/>
    </w:pPr>
    <w:rPr>
      <w:rFonts w:ascii="Times New Roman" w:eastAsia="Malgun Gothic" w:hAnsi="Times New Roman" w:cs="Times New Roman"/>
      <w:u w:val="single"/>
    </w:rPr>
  </w:style>
  <w:style w:type="character" w:customStyle="1" w:styleId="underlinedChar">
    <w:name w:val="underlined Char"/>
    <w:link w:val="underlined"/>
    <w:rsid w:val="000700A8"/>
    <w:rPr>
      <w:rFonts w:ascii="Times New Roman" w:eastAsia="Malgun Gothic" w:hAnsi="Times New Roman" w:cs="Times New Roman"/>
      <w:u w:val="single"/>
    </w:rPr>
  </w:style>
  <w:style w:type="paragraph" w:customStyle="1" w:styleId="Small">
    <w:name w:val="Small"/>
    <w:basedOn w:val="Normal"/>
    <w:link w:val="SmallChar"/>
    <w:rsid w:val="000700A8"/>
    <w:rPr>
      <w:rFonts w:eastAsia="MS Mincho"/>
      <w:sz w:val="16"/>
    </w:rPr>
  </w:style>
  <w:style w:type="character" w:customStyle="1" w:styleId="SmallChar">
    <w:name w:val="Small Char"/>
    <w:basedOn w:val="DefaultParagraphFont"/>
    <w:link w:val="Small"/>
    <w:rsid w:val="000700A8"/>
    <w:rPr>
      <w:rFonts w:ascii="Calibri" w:eastAsia="MS Mincho" w:hAnsi="Calibri"/>
      <w:sz w:val="16"/>
    </w:rPr>
  </w:style>
  <w:style w:type="character" w:customStyle="1" w:styleId="underlineChar">
    <w:name w:val="underline Char"/>
    <w:basedOn w:val="DefaultParagraphFont"/>
    <w:rsid w:val="000700A8"/>
    <w:rPr>
      <w:rFonts w:ascii="Times New Roman" w:eastAsia="MS Mincho" w:hAnsi="Times New Roman" w:cs="Times New Roman"/>
      <w:sz w:val="20"/>
      <w:u w:val="single"/>
    </w:rPr>
  </w:style>
  <w:style w:type="character" w:customStyle="1" w:styleId="Minimize">
    <w:name w:val="Minimize"/>
    <w:uiPriority w:val="1"/>
    <w:qFormat/>
    <w:rsid w:val="000700A8"/>
    <w:rPr>
      <w:rFonts w:asciiTheme="minorHAnsi" w:hAnsiTheme="minorHAnsi"/>
      <w:sz w:val="16"/>
    </w:rPr>
  </w:style>
  <w:style w:type="character" w:customStyle="1" w:styleId="LDCut">
    <w:name w:val="LD Cut"/>
    <w:basedOn w:val="DefaultParagraphFont"/>
    <w:uiPriority w:val="1"/>
    <w:qFormat/>
    <w:rsid w:val="000700A8"/>
    <w:rPr>
      <w:rFonts w:ascii="Times New Roman" w:hAnsi="Times New Roman"/>
      <w:b w:val="0"/>
      <w:color w:val="auto"/>
      <w:sz w:val="12"/>
    </w:rPr>
  </w:style>
  <w:style w:type="character" w:customStyle="1" w:styleId="LDUnderline">
    <w:name w:val="LD Underline"/>
    <w:basedOn w:val="DefaultParagraphFont"/>
    <w:uiPriority w:val="1"/>
    <w:qFormat/>
    <w:rsid w:val="000700A8"/>
    <w:rPr>
      <w:rFonts w:ascii="Times New Roman" w:hAnsi="Times New Roman" w:cs="Times New Roman"/>
      <w:b/>
      <w:color w:val="auto"/>
      <w:sz w:val="24"/>
      <w:u w:val="single"/>
    </w:rPr>
  </w:style>
  <w:style w:type="paragraph" w:customStyle="1" w:styleId="Citation">
    <w:name w:val="Citation"/>
    <w:basedOn w:val="Normal"/>
    <w:rsid w:val="000700A8"/>
    <w:rPr>
      <w:sz w:val="26"/>
    </w:rPr>
  </w:style>
  <w:style w:type="paragraph" w:customStyle="1" w:styleId="Shrink6">
    <w:name w:val="Shrink 6"/>
    <w:basedOn w:val="Normal"/>
    <w:qFormat/>
    <w:rsid w:val="000700A8"/>
    <w:rPr>
      <w:rFonts w:ascii="Georgia" w:eastAsia="Calibri" w:hAnsi="Georgia"/>
      <w:sz w:val="12"/>
    </w:rPr>
  </w:style>
  <w:style w:type="paragraph" w:customStyle="1" w:styleId="Scrunched">
    <w:name w:val="Scrunched"/>
    <w:basedOn w:val="Normal"/>
    <w:next w:val="Normal"/>
    <w:qFormat/>
    <w:rsid w:val="000700A8"/>
  </w:style>
  <w:style w:type="character" w:customStyle="1" w:styleId="ReadCard">
    <w:name w:val="ReadCard"/>
    <w:uiPriority w:val="1"/>
    <w:qFormat/>
    <w:rsid w:val="000700A8"/>
    <w:rPr>
      <w:rFonts w:ascii="Times New Roman" w:hAnsi="Times New Roman"/>
      <w:b/>
      <w:sz w:val="24"/>
      <w:u w:val="single"/>
    </w:rPr>
  </w:style>
  <w:style w:type="character" w:customStyle="1" w:styleId="Style1Char">
    <w:name w:val="Style1 Char"/>
    <w:rsid w:val="000700A8"/>
    <w:rPr>
      <w:rFonts w:ascii="Times New Roman" w:eastAsia="SimSun" w:hAnsi="Times New Roman"/>
      <w:szCs w:val="24"/>
      <w:u w:val="single"/>
      <w:lang w:eastAsia="zh-CN"/>
    </w:rPr>
  </w:style>
  <w:style w:type="paragraph" w:customStyle="1" w:styleId="Style4">
    <w:name w:val="Style4"/>
    <w:basedOn w:val="Normal"/>
    <w:link w:val="Style4Char"/>
    <w:rsid w:val="000700A8"/>
    <w:rPr>
      <w:sz w:val="20"/>
      <w:u w:val="single"/>
    </w:rPr>
  </w:style>
  <w:style w:type="character" w:customStyle="1" w:styleId="Style4Char">
    <w:name w:val="Style4 Char"/>
    <w:link w:val="Style4"/>
    <w:rsid w:val="000700A8"/>
    <w:rPr>
      <w:rFonts w:ascii="Calibri" w:hAnsi="Calibri"/>
      <w:sz w:val="20"/>
      <w:u w:val="single"/>
    </w:rPr>
  </w:style>
  <w:style w:type="character" w:customStyle="1" w:styleId="Style11ptUnderline">
    <w:name w:val="Style 11 pt Underline"/>
    <w:rsid w:val="000700A8"/>
    <w:rPr>
      <w:sz w:val="20"/>
      <w:u w:val="single"/>
    </w:rPr>
  </w:style>
  <w:style w:type="paragraph" w:customStyle="1" w:styleId="StyleStyle411pt">
    <w:name w:val="Style Style4 + 11 pt"/>
    <w:basedOn w:val="Style4"/>
    <w:link w:val="StyleStyle411ptChar"/>
    <w:rsid w:val="000700A8"/>
  </w:style>
  <w:style w:type="character" w:customStyle="1" w:styleId="StyleStyle411ptChar">
    <w:name w:val="Style Style4 + 11 pt Char"/>
    <w:link w:val="StyleStyle411pt"/>
    <w:rsid w:val="000700A8"/>
    <w:rPr>
      <w:rFonts w:ascii="Calibri" w:hAnsi="Calibri"/>
      <w:sz w:val="20"/>
      <w:u w:val="single"/>
    </w:rPr>
  </w:style>
  <w:style w:type="paragraph" w:customStyle="1" w:styleId="StyleStyle411ptBold">
    <w:name w:val="Style Style4 + 11 pt Bold"/>
    <w:basedOn w:val="Style4"/>
    <w:link w:val="StyleStyle411ptBoldChar"/>
    <w:rsid w:val="000700A8"/>
    <w:rPr>
      <w:b/>
      <w:bCs/>
    </w:rPr>
  </w:style>
  <w:style w:type="character" w:customStyle="1" w:styleId="StyleStyle411ptBoldChar">
    <w:name w:val="Style Style4 + 11 pt Bold Char"/>
    <w:link w:val="StyleStyle411ptBold"/>
    <w:rsid w:val="000700A8"/>
    <w:rPr>
      <w:rFonts w:ascii="Calibri" w:hAnsi="Calibri"/>
      <w:b/>
      <w:bCs/>
      <w:sz w:val="20"/>
      <w:u w:val="single"/>
    </w:rPr>
  </w:style>
  <w:style w:type="character" w:styleId="IntenseEmphasis">
    <w:name w:val="Intense Emphasis"/>
    <w:aliases w:val="Block Heading Char,Read This Char,cites Char Ch,Intense Emphasis4,9.5 pt,Intense Emphasi,Box Out,Intense Emphasis5,Char Char Char1,Sty,Style Underli,Minimized Char,cites Char Char,Underlined Text Char,title Char1,Non Read Text Char"/>
    <w:uiPriority w:val="5"/>
    <w:qFormat/>
    <w:rsid w:val="000700A8"/>
    <w:rPr>
      <w:bCs/>
      <w:sz w:val="20"/>
      <w:u w:val="single"/>
    </w:rPr>
  </w:style>
  <w:style w:type="character" w:customStyle="1" w:styleId="UnderlineBold">
    <w:name w:val="Underline + Bold"/>
    <w:uiPriority w:val="1"/>
    <w:qFormat/>
    <w:rsid w:val="000700A8"/>
    <w:rPr>
      <w:b/>
      <w:bCs w:val="0"/>
      <w:sz w:val="20"/>
      <w:u w:val="single"/>
    </w:rPr>
  </w:style>
  <w:style w:type="paragraph" w:customStyle="1" w:styleId="Tag2">
    <w:name w:val="Tag2"/>
    <w:basedOn w:val="Normal"/>
    <w:qFormat/>
    <w:rsid w:val="000700A8"/>
    <w:rPr>
      <w:b/>
    </w:rPr>
  </w:style>
  <w:style w:type="character" w:customStyle="1" w:styleId="CardsChar">
    <w:name w:val="Cards Char"/>
    <w:link w:val="Cards"/>
    <w:locked/>
    <w:rsid w:val="000700A8"/>
    <w:rPr>
      <w:rFonts w:ascii="Times New Roman" w:eastAsia="Times New Roman" w:hAnsi="Times New Roman" w:cs="Times New Roman"/>
      <w:sz w:val="20"/>
    </w:rPr>
  </w:style>
  <w:style w:type="paragraph" w:customStyle="1" w:styleId="Cards">
    <w:name w:val="Cards"/>
    <w:next w:val="Normal"/>
    <w:link w:val="CardsChar"/>
    <w:qFormat/>
    <w:rsid w:val="000700A8"/>
    <w:pPr>
      <w:widowControl w:val="0"/>
      <w:jc w:val="both"/>
    </w:pPr>
    <w:rPr>
      <w:rFonts w:ascii="Times New Roman" w:eastAsia="Times New Roman" w:hAnsi="Times New Roman" w:cs="Times New Roman"/>
      <w:sz w:val="20"/>
    </w:rPr>
  </w:style>
  <w:style w:type="character" w:customStyle="1" w:styleId="DebateUnderline">
    <w:name w:val="Debate Underline"/>
    <w:rsid w:val="000700A8"/>
    <w:rPr>
      <w:rFonts w:ascii="Times New Roman" w:hAnsi="Times New Roman" w:cs="Times New Roman" w:hint="default"/>
      <w:sz w:val="24"/>
      <w:u w:val="single"/>
      <w:bdr w:val="none" w:sz="0" w:space="0" w:color="auto" w:frame="1"/>
    </w:rPr>
  </w:style>
  <w:style w:type="character" w:customStyle="1" w:styleId="BoldUnderline">
    <w:name w:val="BoldUnderline"/>
    <w:basedOn w:val="DefaultParagraphFont"/>
    <w:uiPriority w:val="1"/>
    <w:qFormat/>
    <w:rsid w:val="000700A8"/>
    <w:rPr>
      <w:rFonts w:ascii="Arial" w:hAnsi="Arial"/>
      <w:b/>
      <w:sz w:val="20"/>
      <w:u w:val="single"/>
    </w:rPr>
  </w:style>
  <w:style w:type="paragraph" w:styleId="BodyText">
    <w:name w:val="Body Text"/>
    <w:basedOn w:val="Normal"/>
    <w:link w:val="BodyTextChar"/>
    <w:rsid w:val="000700A8"/>
    <w:pPr>
      <w:jc w:val="both"/>
    </w:pPr>
    <w:rPr>
      <w:color w:val="000000"/>
    </w:rPr>
  </w:style>
  <w:style w:type="character" w:customStyle="1" w:styleId="BodyTextChar">
    <w:name w:val="Body Text Char"/>
    <w:basedOn w:val="DefaultParagraphFont"/>
    <w:link w:val="BodyText"/>
    <w:rsid w:val="000700A8"/>
    <w:rPr>
      <w:rFonts w:ascii="Calibri" w:hAnsi="Calibri"/>
      <w:color w:val="000000"/>
      <w:sz w:val="22"/>
    </w:rPr>
  </w:style>
  <w:style w:type="paragraph" w:styleId="ListBullet">
    <w:name w:val="List Bullet"/>
    <w:basedOn w:val="Normal"/>
    <w:uiPriority w:val="99"/>
    <w:unhideWhenUsed/>
    <w:rsid w:val="000700A8"/>
    <w:pPr>
      <w:tabs>
        <w:tab w:val="num" w:pos="360"/>
      </w:tabs>
      <w:ind w:left="360" w:hanging="360"/>
      <w:contextualSpacing/>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0700A8"/>
    <w:rPr>
      <w:rFonts w:ascii="Calibri" w:hAnsi="Calibri"/>
      <w:sz w:val="22"/>
      <w:lang w:eastAsia="zh-CN"/>
    </w:rPr>
  </w:style>
  <w:style w:type="character" w:customStyle="1" w:styleId="a">
    <w:name w:val="a"/>
    <w:basedOn w:val="DefaultParagraphFont"/>
    <w:rsid w:val="000700A8"/>
  </w:style>
  <w:style w:type="character" w:customStyle="1" w:styleId="mb">
    <w:name w:val="mb"/>
    <w:basedOn w:val="DefaultParagraphFont"/>
    <w:rsid w:val="000700A8"/>
  </w:style>
  <w:style w:type="character" w:customStyle="1" w:styleId="dttext">
    <w:name w:val="dttext"/>
    <w:basedOn w:val="DefaultParagraphFont"/>
    <w:rsid w:val="000700A8"/>
  </w:style>
  <w:style w:type="character" w:customStyle="1" w:styleId="sdsense">
    <w:name w:val="sdsense"/>
    <w:basedOn w:val="DefaultParagraphFont"/>
    <w:rsid w:val="000700A8"/>
  </w:style>
  <w:style w:type="character" w:customStyle="1" w:styleId="sd">
    <w:name w:val="sd"/>
    <w:basedOn w:val="DefaultParagraphFont"/>
    <w:rsid w:val="000700A8"/>
  </w:style>
  <w:style w:type="character" w:customStyle="1" w:styleId="caps">
    <w:name w:val="caps"/>
    <w:basedOn w:val="DefaultParagraphFont"/>
    <w:rsid w:val="000700A8"/>
  </w:style>
  <w:style w:type="character" w:customStyle="1" w:styleId="list-grouptitle">
    <w:name w:val="list-group__title"/>
    <w:basedOn w:val="DefaultParagraphFont"/>
    <w:rsid w:val="000700A8"/>
  </w:style>
  <w:style w:type="paragraph" w:customStyle="1" w:styleId="list-groupitem">
    <w:name w:val="list-group__item"/>
    <w:basedOn w:val="Normal"/>
    <w:rsid w:val="000700A8"/>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flfc">
    <w:name w:val="flfc"/>
    <w:basedOn w:val="Normal"/>
    <w:rsid w:val="000700A8"/>
    <w:pPr>
      <w:spacing w:before="100" w:beforeAutospacing="1" w:after="100" w:afterAutospacing="1" w:line="240" w:lineRule="auto"/>
    </w:pPr>
    <w:rPr>
      <w:rFonts w:ascii="Times New Roman" w:eastAsia="Times New Roman" w:hAnsi="Times New Roman" w:cs="Times New Roman"/>
      <w:sz w:val="24"/>
      <w:lang w:bidi="he-IL"/>
    </w:rPr>
  </w:style>
  <w:style w:type="paragraph" w:styleId="EndnoteText">
    <w:name w:val="endnote text"/>
    <w:basedOn w:val="Normal"/>
    <w:link w:val="EndnoteTextChar"/>
    <w:uiPriority w:val="99"/>
    <w:semiHidden/>
    <w:unhideWhenUsed/>
    <w:rsid w:val="000700A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700A8"/>
    <w:rPr>
      <w:rFonts w:ascii="Calibri" w:hAnsi="Calibri"/>
      <w:sz w:val="20"/>
      <w:szCs w:val="20"/>
    </w:rPr>
  </w:style>
  <w:style w:type="character" w:styleId="EndnoteReference">
    <w:name w:val="endnote reference"/>
    <w:basedOn w:val="DefaultParagraphFont"/>
    <w:uiPriority w:val="99"/>
    <w:semiHidden/>
    <w:unhideWhenUsed/>
    <w:rsid w:val="000700A8"/>
    <w:rPr>
      <w:vertAlign w:val="superscript"/>
    </w:rPr>
  </w:style>
  <w:style w:type="character" w:customStyle="1" w:styleId="flagicon">
    <w:name w:val="flagicon"/>
    <w:basedOn w:val="DefaultParagraphFont"/>
    <w:rsid w:val="000700A8"/>
  </w:style>
  <w:style w:type="paragraph" w:customStyle="1" w:styleId="Analytics">
    <w:name w:val="Analytics"/>
    <w:next w:val="NormalWeb"/>
    <w:link w:val="AnalyticsChar"/>
    <w:uiPriority w:val="4"/>
    <w:qFormat/>
    <w:rsid w:val="000700A8"/>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700A8"/>
    <w:rPr>
      <w:rFonts w:ascii="Calibri" w:eastAsiaTheme="majorEastAsia" w:hAnsi="Calibri" w:cstheme="majorBidi"/>
      <w:b/>
      <w:iCs/>
      <w:sz w:val="26"/>
      <w:szCs w:val="28"/>
    </w:rPr>
  </w:style>
  <w:style w:type="paragraph" w:customStyle="1" w:styleId="RainwithanA">
    <w:name w:val="Rain with an A"/>
    <w:basedOn w:val="Normal"/>
    <w:link w:val="RainwithanAChar"/>
    <w:uiPriority w:val="4"/>
    <w:qFormat/>
    <w:rsid w:val="000700A8"/>
    <w:pPr>
      <w:outlineLvl w:val="3"/>
    </w:pPr>
    <w:rPr>
      <w:b/>
      <w:sz w:val="26"/>
    </w:rPr>
  </w:style>
  <w:style w:type="character" w:customStyle="1" w:styleId="RainwithanAChar">
    <w:name w:val="Rain with an A Char"/>
    <w:basedOn w:val="DefaultParagraphFont"/>
    <w:link w:val="RainwithanA"/>
    <w:uiPriority w:val="4"/>
    <w:rsid w:val="000700A8"/>
    <w:rPr>
      <w:rFonts w:ascii="Calibri" w:hAnsi="Calibri"/>
      <w:b/>
      <w:sz w:val="26"/>
    </w:rPr>
  </w:style>
  <w:style w:type="character" w:customStyle="1" w:styleId="Style1Char1">
    <w:name w:val="Style1 Char1"/>
    <w:basedOn w:val="DefaultParagraphFont"/>
    <w:rsid w:val="000700A8"/>
    <w:rPr>
      <w:rFonts w:ascii="SimSun" w:eastAsia="SimSun" w:hAnsi="SimSun" w:hint="eastAsia"/>
      <w:sz w:val="20"/>
      <w:szCs w:val="24"/>
      <w:u w:val="single"/>
      <w:lang w:val="en-US" w:eastAsia="zh-CN" w:bidi="ar-SA"/>
    </w:rPr>
  </w:style>
  <w:style w:type="character" w:customStyle="1" w:styleId="ital-inline">
    <w:name w:val="ital-inline"/>
    <w:basedOn w:val="DefaultParagraphFont"/>
    <w:rsid w:val="000700A8"/>
  </w:style>
  <w:style w:type="paragraph" w:customStyle="1" w:styleId="paragraph">
    <w:name w:val="paragraph"/>
    <w:basedOn w:val="Normal"/>
    <w:rsid w:val="000700A8"/>
    <w:pPr>
      <w:spacing w:before="100" w:beforeAutospacing="1" w:after="100" w:afterAutospacing="1"/>
    </w:pPr>
    <w:rPr>
      <w:rFonts w:ascii="Times New Roman" w:hAnsi="Times New Roman"/>
    </w:rPr>
  </w:style>
  <w:style w:type="character" w:customStyle="1" w:styleId="normaltextrun">
    <w:name w:val="normaltextrun"/>
    <w:basedOn w:val="DefaultParagraphFont"/>
    <w:rsid w:val="000700A8"/>
  </w:style>
  <w:style w:type="character" w:customStyle="1" w:styleId="eop">
    <w:name w:val="eop"/>
    <w:basedOn w:val="DefaultParagraphFont"/>
    <w:rsid w:val="000700A8"/>
  </w:style>
  <w:style w:type="paragraph" w:customStyle="1" w:styleId="textbox">
    <w:name w:val="textbox"/>
    <w:basedOn w:val="Normal"/>
    <w:rsid w:val="000700A8"/>
    <w:pPr>
      <w:spacing w:before="100" w:beforeAutospacing="1" w:after="100" w:afterAutospacing="1"/>
    </w:pPr>
    <w:rPr>
      <w:rFonts w:ascii="Times New Roman" w:hAnsi="Times New Roman"/>
      <w:lang w:eastAsia="zh-CN"/>
    </w:rPr>
  </w:style>
  <w:style w:type="table" w:styleId="TableGrid">
    <w:name w:val="Table Grid"/>
    <w:basedOn w:val="TableNormal"/>
    <w:uiPriority w:val="59"/>
    <w:rsid w:val="000700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00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00A8"/>
    <w:rPr>
      <w:rFonts w:ascii="Calibri" w:hAnsi="Calibri"/>
      <w:sz w:val="22"/>
    </w:rPr>
  </w:style>
  <w:style w:type="paragraph" w:styleId="Footer">
    <w:name w:val="footer"/>
    <w:basedOn w:val="Normal"/>
    <w:link w:val="FooterChar"/>
    <w:uiPriority w:val="99"/>
    <w:unhideWhenUsed/>
    <w:rsid w:val="000700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00A8"/>
    <w:rPr>
      <w:rFonts w:ascii="Calibri" w:hAnsi="Calibri"/>
      <w:sz w:val="22"/>
    </w:rPr>
  </w:style>
  <w:style w:type="character" w:customStyle="1" w:styleId="timestampdate--published">
    <w:name w:val="timestamp__date--published"/>
    <w:basedOn w:val="DefaultParagraphFont"/>
    <w:rsid w:val="000700A8"/>
  </w:style>
  <w:style w:type="paragraph" w:customStyle="1" w:styleId="msonormal0">
    <w:name w:val="msonormal"/>
    <w:basedOn w:val="Normal"/>
    <w:rsid w:val="000700A8"/>
    <w:pPr>
      <w:spacing w:before="100" w:beforeAutospacing="1" w:after="100" w:afterAutospacing="1" w:line="240" w:lineRule="auto"/>
    </w:pPr>
    <w:rPr>
      <w:rFonts w:ascii="Times New Roman" w:eastAsia="Times New Roman" w:hAnsi="Times New Roman" w:cs="Times New Roman"/>
      <w:sz w:val="24"/>
    </w:rPr>
  </w:style>
  <w:style w:type="character" w:customStyle="1" w:styleId="tooltip-container">
    <w:name w:val="tooltip-container"/>
    <w:basedOn w:val="DefaultParagraphFont"/>
    <w:rsid w:val="000700A8"/>
  </w:style>
  <w:style w:type="character" w:customStyle="1" w:styleId="media-blocktag">
    <w:name w:val="media-block__tag"/>
    <w:basedOn w:val="DefaultParagraphFont"/>
    <w:rsid w:val="000700A8"/>
  </w:style>
  <w:style w:type="paragraph" w:customStyle="1" w:styleId="media-blocksubtitle">
    <w:name w:val="media-block__subtitle"/>
    <w:basedOn w:val="Normal"/>
    <w:rsid w:val="000700A8"/>
    <w:pPr>
      <w:spacing w:before="100" w:beforeAutospacing="1" w:after="100" w:afterAutospacing="1" w:line="240" w:lineRule="auto"/>
    </w:pPr>
    <w:rPr>
      <w:rFonts w:ascii="Times New Roman" w:eastAsia="Times New Roman" w:hAnsi="Times New Roman" w:cs="Times New Roman"/>
      <w:sz w:val="24"/>
    </w:rPr>
  </w:style>
  <w:style w:type="character" w:styleId="IntenseReference">
    <w:name w:val="Intense Reference"/>
    <w:basedOn w:val="DefaultParagraphFont"/>
    <w:uiPriority w:val="32"/>
    <w:qFormat/>
    <w:rsid w:val="000700A8"/>
    <w:rPr>
      <w:b/>
      <w:bCs/>
      <w:smallCaps/>
      <w:color w:val="4F81BD" w:themeColor="accent1"/>
      <w:spacing w:val="5"/>
    </w:rPr>
  </w:style>
  <w:style w:type="paragraph" w:styleId="Subtitle">
    <w:name w:val="Subtitle"/>
    <w:basedOn w:val="Normal"/>
    <w:next w:val="Normal"/>
    <w:link w:val="SubtitleChar"/>
    <w:uiPriority w:val="11"/>
    <w:qFormat/>
    <w:rsid w:val="000700A8"/>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0700A8"/>
    <w:rPr>
      <w:color w:val="5A5A5A" w:themeColor="text1" w:themeTint="A5"/>
      <w:spacing w:val="15"/>
      <w:sz w:val="22"/>
    </w:rPr>
  </w:style>
  <w:style w:type="paragraph" w:customStyle="1" w:styleId="selectionshareable">
    <w:name w:val="selectionshareable"/>
    <w:basedOn w:val="Normal"/>
    <w:rsid w:val="000700A8"/>
    <w:pPr>
      <w:spacing w:before="100" w:beforeAutospacing="1" w:after="100" w:afterAutospacing="1"/>
    </w:pPr>
    <w:rPr>
      <w:rFonts w:ascii="Times New Roman" w:hAnsi="Times New Roman"/>
      <w:lang w:bidi="he-IL"/>
    </w:rPr>
  </w:style>
  <w:style w:type="paragraph" w:customStyle="1" w:styleId="fancy">
    <w:name w:val="fancy"/>
    <w:basedOn w:val="Normal"/>
    <w:rsid w:val="000700A8"/>
    <w:pPr>
      <w:spacing w:before="100" w:beforeAutospacing="1" w:after="100" w:afterAutospacing="1"/>
    </w:pPr>
    <w:rPr>
      <w:rFonts w:ascii="Times New Roman" w:hAnsi="Times New Roman"/>
      <w:lang w:bidi="he-IL"/>
    </w:rPr>
  </w:style>
  <w:style w:type="character" w:styleId="BookTitle">
    <w:name w:val="Book Title"/>
    <w:basedOn w:val="DefaultParagraphFont"/>
    <w:uiPriority w:val="33"/>
    <w:qFormat/>
    <w:rsid w:val="000700A8"/>
    <w:rPr>
      <w:b/>
      <w:bCs/>
      <w:i/>
      <w:iCs/>
      <w:spacing w:val="5"/>
    </w:rPr>
  </w:style>
  <w:style w:type="paragraph" w:customStyle="1" w:styleId="text-justify">
    <w:name w:val="text-justify"/>
    <w:basedOn w:val="Normal"/>
    <w:rsid w:val="000700A8"/>
    <w:pPr>
      <w:spacing w:before="100" w:beforeAutospacing="1" w:after="100" w:afterAutospacing="1" w:line="240" w:lineRule="auto"/>
    </w:pPr>
    <w:rPr>
      <w:rFonts w:ascii="Times New Roman" w:eastAsia="Times New Roman" w:hAnsi="Times New Roman" w:cs="Times New Roman"/>
      <w:sz w:val="24"/>
      <w:lang w:bidi="he-IL"/>
    </w:rPr>
  </w:style>
  <w:style w:type="character" w:styleId="HTMLCite">
    <w:name w:val="HTML Cite"/>
    <w:basedOn w:val="DefaultParagraphFont"/>
    <w:uiPriority w:val="99"/>
    <w:semiHidden/>
    <w:unhideWhenUsed/>
    <w:rsid w:val="000700A8"/>
    <w:rPr>
      <w:i/>
      <w:iCs/>
    </w:rPr>
  </w:style>
  <w:style w:type="paragraph" w:customStyle="1" w:styleId="css-18udl3b">
    <w:name w:val="css-18udl3b"/>
    <w:basedOn w:val="Normal"/>
    <w:rsid w:val="000700A8"/>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graf">
    <w:name w:val="graf"/>
    <w:basedOn w:val="Normal"/>
    <w:rsid w:val="000700A8"/>
    <w:pPr>
      <w:spacing w:before="100" w:beforeAutospacing="1" w:after="100" w:afterAutospacing="1" w:line="240" w:lineRule="auto"/>
    </w:pPr>
    <w:rPr>
      <w:rFonts w:ascii="Times New Roman" w:eastAsia="Times New Roman" w:hAnsi="Times New Roman" w:cs="Times New Roman"/>
      <w:sz w:val="24"/>
      <w:lang w:bidi="he-IL"/>
    </w:rPr>
  </w:style>
  <w:style w:type="character" w:customStyle="1" w:styleId="m5577519854659992616gmail-styleunderline">
    <w:name w:val="m_5577519854659992616gmail-styleunderline"/>
    <w:basedOn w:val="DefaultParagraphFont"/>
    <w:rsid w:val="000700A8"/>
  </w:style>
  <w:style w:type="character" w:customStyle="1" w:styleId="CardTextChar">
    <w:name w:val="Card Text Char"/>
    <w:basedOn w:val="DefaultParagraphFont"/>
    <w:uiPriority w:val="99"/>
    <w:locked/>
    <w:rsid w:val="000700A8"/>
    <w:rPr>
      <w:rFonts w:ascii="Cambria" w:eastAsia="Times New Roman" w:hAnsi="Cambria" w:cs="Tahoma"/>
      <w:sz w:val="26"/>
      <w:szCs w:val="22"/>
    </w:rPr>
  </w:style>
  <w:style w:type="character" w:customStyle="1" w:styleId="NoSpacingChar">
    <w:name w:val="No Spacing Char"/>
    <w:aliases w:val="ClearFormatting Char,DDI Tag Char,Tag Title Char,No Spacing51 Char,CD - Cite Char,No Spacing6 Char,No Spacing7 Char,No Spacing8 Char,Dont u Char,No Spacing311 Char,No Spacing2 Char,Clear Char"/>
    <w:link w:val="NoSpacing"/>
    <w:uiPriority w:val="99"/>
    <w:rsid w:val="000700A8"/>
    <w:rPr>
      <w:rFonts w:ascii="Calibri" w:hAnsi="Calibri" w:cs="Calibri"/>
      <w:sz w:val="22"/>
    </w:rPr>
  </w:style>
  <w:style w:type="paragraph" w:styleId="NoSpacing">
    <w:name w:val="No Spacing"/>
    <w:aliases w:val="ClearFormatting,DDI Tag,Tag Title,No Spacing51,CD - Cite,No Spacing6,No Spacing7,No Spacing8,Dont u,No Spacing311,No Spacing2,Clear"/>
    <w:link w:val="NoSpacingChar"/>
    <w:uiPriority w:val="99"/>
    <w:qFormat/>
    <w:rsid w:val="000700A8"/>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reedomhouse.org/report/freedom-world/2021/democracy-under-siege" TargetMode="External"/><Relationship Id="rId18" Type="http://schemas.openxmlformats.org/officeDocument/2006/relationships/hyperlink" Target="http://nationalinterest.org/feature/how-china-sees-world-order-15846" TargetMode="External"/><Relationship Id="rId26" Type="http://schemas.openxmlformats.org/officeDocument/2006/relationships/hyperlink" Target="https://www.livescience.com/65633-climate-change-dooms-humans-by-2050.html" TargetMode="External"/><Relationship Id="rId39" Type="http://schemas.openxmlformats.org/officeDocument/2006/relationships/hyperlink" Target="https://www.merriam-webster.com/dictionary/aught" TargetMode="External"/><Relationship Id="rId21" Type="http://schemas.openxmlformats.org/officeDocument/2006/relationships/hyperlink" Target="https://freedomhouse.org/sites/default/files/01152015_FIW_2015_final.pdf" TargetMode="External"/><Relationship Id="rId34" Type="http://schemas.openxmlformats.org/officeDocument/2006/relationships/hyperlink" Target="https://www.merriam-webster.com/dictionary/transitive"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organizingupgrade.com/strike-for-democracy/" TargetMode="External"/><Relationship Id="rId20" Type="http://schemas.openxmlformats.org/officeDocument/2006/relationships/hyperlink" Target="http://www.iiss.org/en/publications/survival/sections/2016-5e13/survival--global-politics-and-strategy-april-may-2016-eb2d/58-2-03-boyle-6dbd" TargetMode="External"/><Relationship Id="rId29" Type="http://schemas.openxmlformats.org/officeDocument/2006/relationships/hyperlink" Target="https://www.livescience.com/55129-how-heat-waves-kill-so-quickly.html" TargetMode="External"/><Relationship Id="rId41"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ticaod.com/news/20160904/do-nurses-unions-improve-quality-of-care" TargetMode="External"/><Relationship Id="rId24" Type="http://schemas.openxmlformats.org/officeDocument/2006/relationships/hyperlink" Target="https://www.washingtonpost.com/opinions/christopher-walker-authoritarian-regimes-are-changing-how-the-world-defines-democracy/2014/06/12/d1328e3a-f0ee-11e3-bf76-447a5df6411f_story.html" TargetMode="External"/><Relationship Id="rId32" Type="http://schemas.openxmlformats.org/officeDocument/2006/relationships/hyperlink" Target="https://www.merriam-webster.com/dictionary/auxiliary%20verb" TargetMode="External"/><Relationship Id="rId37" Type="http://schemas.openxmlformats.org/officeDocument/2006/relationships/hyperlink" Target="https://www.merriam-webster.com/dictionary/noun" TargetMode="External"/><Relationship Id="rId40" Type="http://schemas.openxmlformats.org/officeDocument/2006/relationships/hyperlink" Target="https://play.google.com/store/books/details?id=7o1tA__v4xwC&amp;rdid=book-7o1tA__v4xwC&amp;rdot=1" TargetMode="External"/><Relationship Id="rId5" Type="http://schemas.openxmlformats.org/officeDocument/2006/relationships/numbering" Target="numbering.xml"/><Relationship Id="rId15" Type="http://schemas.openxmlformats.org/officeDocument/2006/relationships/hyperlink" Target="https://freedomhouse.org/report/freedom-world/2021/democracy-under-siege" TargetMode="External"/><Relationship Id="rId23" Type="http://schemas.openxmlformats.org/officeDocument/2006/relationships/hyperlink" Target="file:///C:\Users\PMeylan\AppData\Local\Microsoft\Windows\Temporary%20Internet%20Files\Content.Outlook\5V2CJVRN\160715_KendallTaylor_DemocracysDecline_Commentary.docx" TargetMode="External"/><Relationship Id="rId28" Type="http://schemas.openxmlformats.org/officeDocument/2006/relationships/hyperlink" Target="https://www.livescience.com/57266-amazon-river.html" TargetMode="External"/><Relationship Id="rId36" Type="http://schemas.openxmlformats.org/officeDocument/2006/relationships/hyperlink" Target="https://www.merriam-webster.com/dictionary/owe" TargetMode="External"/><Relationship Id="rId10" Type="http://schemas.openxmlformats.org/officeDocument/2006/relationships/hyperlink" Target="https://digitalcommons.law.yale.edu/cgi/viewcontent.cgi?article=1710&amp;context=yjil" TargetMode="External"/><Relationship Id="rId19" Type="http://schemas.openxmlformats.org/officeDocument/2006/relationships/hyperlink" Target="http://www.journalofdemocracy.org/article/facing-democratic-recession" TargetMode="External"/><Relationship Id="rId31" Type="http://schemas.openxmlformats.org/officeDocument/2006/relationships/hyperlink" Target="https://www.merriam-webster.com/dictionary/ought%20//" TargetMode="External"/><Relationship Id="rId4" Type="http://schemas.openxmlformats.org/officeDocument/2006/relationships/customXml" Target="../customXml/item4.xml"/><Relationship Id="rId9" Type="http://schemas.openxmlformats.org/officeDocument/2006/relationships/hyperlink" Target="https://www.theguardian.com/commentisfree/2021/jun/23/american-economy-us-concentration-wealth-blame" TargetMode="External"/><Relationship Id="rId14" Type="http://schemas.openxmlformats.org/officeDocument/2006/relationships/hyperlink" Target="https://freedomhouse.org/report/freedom-world/2021/democracy-under-siege" TargetMode="External"/><Relationship Id="rId22" Type="http://schemas.openxmlformats.org/officeDocument/2006/relationships/hyperlink" Target="file:///C:\Users\PMeylan\AppData\Local\Microsoft\Windows\Temporary%20Internet%20Files\Content.Outlook\5V2CJVRN\160715_KendallTaylor_DemocracysDecline_Commentary.docx" TargetMode="External"/><Relationship Id="rId27" Type="http://schemas.openxmlformats.org/officeDocument/2006/relationships/hyperlink" Target="https://www.ipcc.ch/sr15/" TargetMode="External"/><Relationship Id="rId30" Type="http://schemas.openxmlformats.org/officeDocument/2006/relationships/hyperlink" Target="https://www.livescience.com/51990-sea-level-rise-unknowns.html" TargetMode="External"/><Relationship Id="rId35" Type="http://schemas.openxmlformats.org/officeDocument/2006/relationships/hyperlink" Target="https://www.merriam-webster.com/dictionary/possess"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henation.com/article/activism/nursing-strike-massachusetts-covid/" TargetMode="External"/><Relationship Id="rId17" Type="http://schemas.openxmlformats.org/officeDocument/2006/relationships/hyperlink" Target="https://www.csis.org/analysis/how-democracy%E2%80%99s-decline-would-undermine-international-order" TargetMode="External"/><Relationship Id="rId25" Type="http://schemas.openxmlformats.org/officeDocument/2006/relationships/hyperlink" Target="https://digitalcommons.wcl.american.edu/cgi/viewcontent.cgi?referer=https://www.google.com/&amp;httpsredir=1&amp;article=1047&amp;context=lelb" TargetMode="External"/><Relationship Id="rId33" Type="http://schemas.openxmlformats.org/officeDocument/2006/relationships/hyperlink" Target="https://www.merriam-webster.com/dictionary/verb" TargetMode="External"/><Relationship Id="rId38" Type="http://schemas.openxmlformats.org/officeDocument/2006/relationships/hyperlink" Target="https://www.merriam-webster.com/dictionary/du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20056</Words>
  <Characters>114321</Characters>
  <Application>Microsoft Office Word</Application>
  <DocSecurity>0</DocSecurity>
  <Lines>952</Lines>
  <Paragraphs>268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134109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3</cp:revision>
  <dcterms:created xsi:type="dcterms:W3CDTF">2021-10-30T15:36:00Z</dcterms:created>
  <dcterms:modified xsi:type="dcterms:W3CDTF">2021-10-30T16:27:00Z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