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44C0B" w14:textId="0619749D" w:rsidR="003D4FD2" w:rsidRPr="002677ED" w:rsidRDefault="003D4FD2" w:rsidP="003D4FD2">
      <w:pPr>
        <w:pStyle w:val="Heading4"/>
        <w:rPr>
          <w:i/>
          <w:iCs/>
        </w:rPr>
      </w:pPr>
      <w:r w:rsidRPr="002677ED">
        <w:rPr>
          <w:i/>
        </w:rPr>
        <w:t>Ethics must begin a priori</w:t>
      </w:r>
    </w:p>
    <w:p w14:paraId="1616305E" w14:textId="77777777" w:rsidR="003D4FD2" w:rsidRPr="003E4733" w:rsidRDefault="003D4FD2" w:rsidP="003D4FD2">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6C4A4F0D" w14:textId="77777777" w:rsidR="003D4FD2" w:rsidRDefault="003D4FD2" w:rsidP="003D4FD2">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79C79BCE" w14:textId="77777777" w:rsidR="003D4FD2" w:rsidRPr="004535D0" w:rsidRDefault="003D4FD2" w:rsidP="003D4FD2">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79B1383A" w14:textId="77777777" w:rsidR="003D4FD2" w:rsidRDefault="003D4FD2" w:rsidP="003D4FD2">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1EC6F5CB" w14:textId="77777777" w:rsidR="003D4FD2" w:rsidRDefault="003D4FD2" w:rsidP="003D4FD2">
      <w:pPr>
        <w:pStyle w:val="Heading4"/>
      </w:pPr>
      <w:r>
        <w:t>Additionally</w:t>
      </w:r>
      <w:r w:rsidRPr="0088077D">
        <w:t>:</w:t>
      </w:r>
    </w:p>
    <w:p w14:paraId="51D035CD" w14:textId="77777777" w:rsidR="003D4FD2" w:rsidRDefault="003D4FD2" w:rsidP="003D4FD2">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3BACD722" w14:textId="77777777" w:rsidR="003D4FD2" w:rsidRPr="00CE11B7" w:rsidRDefault="003D4FD2" w:rsidP="003D4FD2">
      <w:pPr>
        <w:pStyle w:val="Heading4"/>
      </w:pPr>
      <w:r>
        <w:t xml:space="preserve">[B] </w:t>
      </w:r>
      <w:r w:rsidRPr="00CE11B7">
        <w:t>Only universalizable reason can effectively explain the perspectives of agents – that’s the best method for combatting oppression</w:t>
      </w:r>
      <w:r>
        <w:t>.</w:t>
      </w:r>
    </w:p>
    <w:p w14:paraId="70C60F23" w14:textId="77777777" w:rsidR="003D4FD2" w:rsidRPr="00426666" w:rsidRDefault="003D4FD2" w:rsidP="003D4FD2">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793F9F1B" w14:textId="77777777" w:rsidR="003D4FD2" w:rsidRDefault="003D4FD2" w:rsidP="003D4FD2">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w:t>
      </w:r>
      <w:r w:rsidRPr="00CE11B7">
        <w:rPr>
          <w:rFonts w:asciiTheme="majorHAnsi" w:hAnsiTheme="majorHAnsi" w:cstheme="majorHAnsi"/>
          <w:sz w:val="16"/>
        </w:rPr>
        <w:lastRenderedPageBreak/>
        <w:t xml:space="preserve">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53C91C31" w14:textId="77777777" w:rsidR="00437A19" w:rsidRPr="00305C79" w:rsidRDefault="00437A19" w:rsidP="00437A19">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654B753E" w14:textId="77777777" w:rsidR="00437A19" w:rsidRPr="00305C79" w:rsidRDefault="00437A19" w:rsidP="00437A19">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1ADDA584" w14:textId="77777777" w:rsidR="00437A19" w:rsidRPr="00305C79" w:rsidRDefault="00437A19" w:rsidP="00437A19">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w:t>
      </w:r>
      <w:r w:rsidRPr="00305C79">
        <w:rPr>
          <w:sz w:val="16"/>
        </w:rPr>
        <w:lastRenderedPageBreak/>
        <w:t xml:space="preserve">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18C7D682" w14:textId="77777777" w:rsidR="003D4FD2" w:rsidRPr="00753A4F" w:rsidRDefault="003D4FD2" w:rsidP="003D4FD2">
      <w:pPr>
        <w:rPr>
          <w:rFonts w:asciiTheme="majorHAnsi" w:hAnsiTheme="majorHAnsi" w:cstheme="majorHAnsi"/>
          <w:b/>
          <w:u w:val="single"/>
        </w:rPr>
      </w:pPr>
    </w:p>
    <w:p w14:paraId="457CEAE7" w14:textId="77777777" w:rsidR="003D4FD2" w:rsidRPr="00E80998" w:rsidRDefault="003D4FD2" w:rsidP="003D4FD2">
      <w:pPr>
        <w:pStyle w:val="Heading4"/>
      </w:pPr>
      <w:r w:rsidRPr="00E80998">
        <w:t xml:space="preserve">Thus, the standard is consistency with the categorical imperative. </w:t>
      </w:r>
    </w:p>
    <w:p w14:paraId="644C8A2A" w14:textId="77777777" w:rsidR="003D4FD2" w:rsidRDefault="003D4FD2" w:rsidP="003D4FD2">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675D5CD3" w14:textId="77777777" w:rsidR="003D4FD2" w:rsidRPr="004535D0" w:rsidRDefault="003D4FD2" w:rsidP="003D4FD2">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03BEF641" w14:textId="77777777" w:rsidR="003D4FD2" w:rsidRPr="00305C79" w:rsidRDefault="003D4FD2" w:rsidP="003D4FD2">
      <w:pPr>
        <w:pStyle w:val="Heading3"/>
        <w:rPr>
          <w:rFonts w:cs="Calibri"/>
        </w:rPr>
      </w:pPr>
      <w:r w:rsidRPr="00305C79">
        <w:rPr>
          <w:rFonts w:cs="Calibri"/>
        </w:rPr>
        <w:lastRenderedPageBreak/>
        <w:t>Advocacy</w:t>
      </w:r>
    </w:p>
    <w:p w14:paraId="4FF9C8CB" w14:textId="77777777" w:rsidR="003D4FD2" w:rsidRDefault="003D4FD2" w:rsidP="003D4FD2">
      <w:pPr>
        <w:rPr>
          <w:rStyle w:val="Heading4Char"/>
          <w:rFonts w:cs="Calibri"/>
          <w:lang w:eastAsia="zh-CN"/>
        </w:rPr>
      </w:pPr>
      <w:r w:rsidRPr="00305C79">
        <w:rPr>
          <w:rStyle w:val="Heading4Char"/>
          <w:rFonts w:cs="Calibri"/>
        </w:rPr>
        <w:t xml:space="preserve">Thus, the plan – </w:t>
      </w:r>
      <w:r w:rsidRPr="000E46BB">
        <w:rPr>
          <w:rStyle w:val="Heading4Char"/>
          <w:rFonts w:cs="Calibri"/>
          <w:lang w:eastAsia="zh-CN"/>
        </w:rPr>
        <w:t>Resolved: The appropriation of outer space by private entities is unjust.</w:t>
      </w:r>
      <w:r>
        <w:rPr>
          <w:rStyle w:val="Heading4Char"/>
          <w:rFonts w:cs="Calibri"/>
          <w:lang w:eastAsia="zh-CN"/>
        </w:rPr>
        <w:t xml:space="preserve"> Definitions and enforcement in the doc and I’ll clarify in cross.</w:t>
      </w:r>
    </w:p>
    <w:p w14:paraId="3C9901E4" w14:textId="77777777" w:rsidR="003D4FD2" w:rsidRDefault="003D4FD2" w:rsidP="003D4FD2">
      <w:pPr>
        <w:rPr>
          <w:rStyle w:val="Heading4Char"/>
          <w:rFonts w:cs="Calibri"/>
          <w:lang w:eastAsia="zh-CN"/>
        </w:rPr>
      </w:pPr>
    </w:p>
    <w:p w14:paraId="54EA621E" w14:textId="77777777" w:rsidR="003D4FD2" w:rsidRDefault="003D4FD2" w:rsidP="003D4FD2">
      <w:r w:rsidRPr="00837244">
        <w:t>To</w:t>
      </w:r>
      <w:r>
        <w:t xml:space="preserve"> clarify we’ll defend implementation and a revision to the Outer Space Treaty that explicitly bans appropriation of outer space by private entities</w:t>
      </w:r>
    </w:p>
    <w:p w14:paraId="3EC2EE04" w14:textId="77777777" w:rsidR="003D4FD2" w:rsidRPr="00837244" w:rsidRDefault="003D4FD2" w:rsidP="003D4FD2"/>
    <w:p w14:paraId="44826D34" w14:textId="77777777" w:rsidR="003D4FD2" w:rsidRDefault="003D4FD2" w:rsidP="003D4FD2">
      <w:pPr>
        <w:pStyle w:val="Heading4"/>
      </w:pPr>
      <w:r>
        <w:t xml:space="preserve">Private entities are </w:t>
      </w:r>
      <w:r w:rsidRPr="00B265A4">
        <w:rPr>
          <w:u w:val="single"/>
        </w:rPr>
        <w:t>non-governmental</w:t>
      </w:r>
      <w:r>
        <w:t>.</w:t>
      </w:r>
    </w:p>
    <w:p w14:paraId="5AA4496B" w14:textId="77777777" w:rsidR="003D4FD2" w:rsidRPr="00B83284" w:rsidRDefault="003D4FD2" w:rsidP="003D4FD2">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6BA16C6E" w14:textId="77777777" w:rsidR="003D4FD2" w:rsidRDefault="003D4FD2" w:rsidP="003D4FD2">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19B185C1" w14:textId="77777777" w:rsidR="003D4FD2" w:rsidRDefault="003D4FD2" w:rsidP="003D4FD2">
      <w:pPr>
        <w:rPr>
          <w:rStyle w:val="Heading4Char"/>
          <w:rFonts w:cs="Calibri"/>
          <w:lang w:eastAsia="zh-CN"/>
        </w:rPr>
      </w:pPr>
    </w:p>
    <w:p w14:paraId="4A6502DF" w14:textId="77777777" w:rsidR="003D4FD2" w:rsidRDefault="003D4FD2" w:rsidP="003D4FD2">
      <w:pPr>
        <w:pStyle w:val="Heading4"/>
      </w:pPr>
      <w:r w:rsidRPr="00837244">
        <w:t>Outer Space is everything 60 miles above the earth’s surface</w:t>
      </w:r>
    </w:p>
    <w:p w14:paraId="202C02F9" w14:textId="7C53F904" w:rsidR="003D4FD2" w:rsidRPr="00837244" w:rsidRDefault="003D4FD2" w:rsidP="003D4FD2">
      <w:r w:rsidRPr="003D4FD2">
        <w:rPr>
          <w:rStyle w:val="Style13ptBold"/>
        </w:rPr>
        <w:t>Howell 17</w:t>
      </w:r>
      <w:r>
        <w:t xml:space="preserve"> </w:t>
      </w:r>
      <w:r w:rsidRPr="00837244">
        <w:t>Elizabeth Howell</w:t>
      </w:r>
      <w:r>
        <w:t xml:space="preserve"> [</w:t>
      </w:r>
      <w:r w:rsidRPr="00837244">
        <w:t xml:space="preserve">Elizabeth Howell, Ph.D., is a contributing writer for Space.com since 2012. As a proud Trekkie and Canadian, she tackles topics like spaceflight, diversity, science fiction, </w:t>
      </w:r>
      <w:proofErr w:type="gramStart"/>
      <w:r w:rsidRPr="00837244">
        <w:t>astronomy</w:t>
      </w:r>
      <w:proofErr w:type="gramEnd"/>
      <w:r w:rsidRPr="00837244">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w:t>
      </w:r>
      <w:r>
        <w:t>] “</w:t>
      </w:r>
      <w:r w:rsidRPr="00837244">
        <w:t>What is Space?</w:t>
      </w:r>
      <w:r>
        <w:t xml:space="preserve">” </w:t>
      </w:r>
      <w:r w:rsidRPr="00837244">
        <w:t xml:space="preserve">June 07, </w:t>
      </w:r>
      <w:proofErr w:type="gramStart"/>
      <w:r w:rsidRPr="00837244">
        <w:t>2017</w:t>
      </w:r>
      <w:proofErr w:type="gramEnd"/>
      <w:r>
        <w:t xml:space="preserve"> </w:t>
      </w:r>
      <w:hyperlink r:id="rId9" w:history="1">
        <w:r w:rsidR="0026616E" w:rsidRPr="008C0387">
          <w:rPr>
            <w:rStyle w:val="Hyperlink"/>
          </w:rPr>
          <w:t>https://www.space.com/24870-what-is-space.html</w:t>
        </w:r>
      </w:hyperlink>
      <w:r w:rsidR="0026616E">
        <w:t xml:space="preserve"> SJEP</w:t>
      </w:r>
    </w:p>
    <w:p w14:paraId="537ADBC1" w14:textId="77777777" w:rsidR="003D4FD2" w:rsidRPr="00837244" w:rsidRDefault="003D4FD2" w:rsidP="003D4FD2">
      <w:r w:rsidRPr="00837244">
        <w:t>From the perspective of an Earthling</w:t>
      </w:r>
      <w:r w:rsidRPr="0026616E">
        <w:rPr>
          <w:rStyle w:val="Emphasis"/>
        </w:rPr>
        <w:t xml:space="preserve">, </w:t>
      </w:r>
      <w:r w:rsidRPr="0026616E">
        <w:rPr>
          <w:rStyle w:val="Emphasis"/>
          <w:highlight w:val="green"/>
        </w:rPr>
        <w:t>outer space</w:t>
      </w:r>
      <w:r w:rsidRPr="0026616E">
        <w:rPr>
          <w:rStyle w:val="Emphasis"/>
        </w:rPr>
        <w:t xml:space="preserve"> is a zone that </w:t>
      </w:r>
      <w:r w:rsidRPr="0026616E">
        <w:rPr>
          <w:rStyle w:val="Emphasis"/>
          <w:highlight w:val="green"/>
        </w:rPr>
        <w:t>occurs</w:t>
      </w:r>
      <w:r w:rsidRPr="0026616E">
        <w:rPr>
          <w:rStyle w:val="Emphasis"/>
        </w:rPr>
        <w:t xml:space="preserve"> about 100 kilometers (</w:t>
      </w:r>
      <w:r w:rsidRPr="0026616E">
        <w:rPr>
          <w:rStyle w:val="Emphasis"/>
          <w:highlight w:val="green"/>
        </w:rPr>
        <w:t>60</w:t>
      </w:r>
      <w:r w:rsidRPr="0026616E">
        <w:rPr>
          <w:rStyle w:val="Emphasis"/>
        </w:rPr>
        <w:t xml:space="preserve"> </w:t>
      </w:r>
      <w:r w:rsidRPr="0026616E">
        <w:rPr>
          <w:rStyle w:val="Emphasis"/>
          <w:highlight w:val="green"/>
        </w:rPr>
        <w:t>miles) above the planet</w:t>
      </w:r>
      <w:r w:rsidRPr="00837244">
        <w:t>, where there is no appreciable air to breathe or to scatter light. In that area, blue gives way to black because oxygen molecules are not in enough abundance to make the sky blue.</w:t>
      </w:r>
    </w:p>
    <w:p w14:paraId="2B4D5807" w14:textId="77777777" w:rsidR="003D4FD2" w:rsidRPr="000E46BB" w:rsidRDefault="003D4FD2" w:rsidP="003D4FD2">
      <w:pPr>
        <w:rPr>
          <w:rStyle w:val="Heading4Char"/>
          <w:rFonts w:cs="Calibri"/>
          <w:lang w:eastAsia="zh-CN"/>
        </w:rPr>
      </w:pPr>
    </w:p>
    <w:p w14:paraId="5136C102" w14:textId="77777777" w:rsidR="003D4FD2" w:rsidRPr="00305C79" w:rsidRDefault="003D4FD2" w:rsidP="003D4FD2">
      <w:pPr>
        <w:spacing w:after="0" w:line="240" w:lineRule="auto"/>
        <w:rPr>
          <w:b/>
          <w:bCs/>
          <w:sz w:val="26"/>
          <w:szCs w:val="26"/>
        </w:rPr>
      </w:pPr>
    </w:p>
    <w:p w14:paraId="3C9759F8" w14:textId="77777777" w:rsidR="003D4FD2" w:rsidRDefault="003D4FD2" w:rsidP="003D4FD2">
      <w:pPr>
        <w:pStyle w:val="Heading3"/>
        <w:rPr>
          <w:rFonts w:cs="Calibri"/>
        </w:rPr>
      </w:pPr>
      <w:bookmarkStart w:id="0" w:name="_Hlk92389842"/>
      <w:r w:rsidRPr="00305C79">
        <w:rPr>
          <w:rFonts w:cs="Calibri"/>
        </w:rPr>
        <w:lastRenderedPageBreak/>
        <w:t xml:space="preserve">Offense </w:t>
      </w:r>
    </w:p>
    <w:p w14:paraId="15635CAF" w14:textId="77777777" w:rsidR="003D4FD2" w:rsidRDefault="003D4FD2" w:rsidP="003D4FD2">
      <w:pPr>
        <w:pStyle w:val="Heading4"/>
      </w:pPr>
      <w:r>
        <w:t>[1] Privatization is bad</w:t>
      </w:r>
    </w:p>
    <w:p w14:paraId="1FE75408" w14:textId="77777777" w:rsidR="003D4FD2" w:rsidRPr="002B55F1" w:rsidRDefault="003D4FD2" w:rsidP="003D4FD2">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088F8210" w14:textId="77777777" w:rsidR="003D4FD2" w:rsidRPr="002B55F1" w:rsidRDefault="003D4FD2" w:rsidP="003D4FD2">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10" w:history="1">
        <w:r w:rsidRPr="002B55F1">
          <w:rPr>
            <w:rStyle w:val="Hyperlink"/>
          </w:rPr>
          <w:t>https://www.sciencefocus.com/space/the-unintended-consequences-of-privatising-space/</w:t>
        </w:r>
      </w:hyperlink>
      <w:r w:rsidRPr="002B55F1">
        <w:t xml:space="preserve"> </w:t>
      </w:r>
      <w:r>
        <w:t>SJMS</w:t>
      </w:r>
    </w:p>
    <w:p w14:paraId="047D5A69" w14:textId="77777777" w:rsidR="003D4FD2" w:rsidRPr="00386368" w:rsidRDefault="003D4FD2" w:rsidP="003D4FD2">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11" w:history="1">
        <w:r w:rsidRPr="002B55F1">
          <w:rPr>
            <w:rStyle w:val="Emphasis"/>
          </w:rPr>
          <w:t>the Moon</w:t>
        </w:r>
      </w:hyperlink>
      <w:r w:rsidRPr="00386368">
        <w:rPr>
          <w:sz w:val="16"/>
        </w:rPr>
        <w:t xml:space="preserve"> or </w:t>
      </w:r>
      <w:hyperlink r:id="rId12"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3"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w:t>
      </w:r>
      <w:proofErr w:type="gramStart"/>
      <w:r w:rsidRPr="00386368">
        <w:rPr>
          <w:sz w:val="16"/>
        </w:rPr>
        <w:t>all of</w:t>
      </w:r>
      <w:proofErr w:type="gramEnd"/>
      <w:r w:rsidRPr="00386368">
        <w:rPr>
          <w:sz w:val="16"/>
        </w:rPr>
        <w:t xml:space="preserve">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4"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w:t>
      </w:r>
      <w:proofErr w:type="gramStart"/>
      <w:r w:rsidRPr="00386368">
        <w:rPr>
          <w:rStyle w:val="Emphasis"/>
        </w:rPr>
        <w:t>as a whole takes</w:t>
      </w:r>
      <w:proofErr w:type="gramEnd"/>
      <w:r w:rsidRPr="00386368">
        <w:rPr>
          <w:rStyle w:val="Emphasis"/>
        </w:rPr>
        <w:t xml:space="preserve"> this issue on to ensure the needs of all, and not just the private sector, are taken into account should any alterations be made.</w:t>
      </w:r>
      <w:r>
        <w:rPr>
          <w:rStyle w:val="Emphasis"/>
        </w:rPr>
        <w:t xml:space="preserve"> </w:t>
      </w:r>
      <w:r w:rsidRPr="00386368">
        <w:rPr>
          <w:sz w:val="16"/>
        </w:rPr>
        <w:t xml:space="preserve">The further we </w:t>
      </w:r>
      <w:proofErr w:type="gramStart"/>
      <w:r w:rsidRPr="00386368">
        <w:rPr>
          <w:sz w:val="16"/>
        </w:rPr>
        <w:t>look into</w:t>
      </w:r>
      <w:proofErr w:type="gramEnd"/>
      <w:r w:rsidRPr="00386368">
        <w:rPr>
          <w:sz w:val="16"/>
        </w:rPr>
        <w:t xml:space="preserve">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58022344" w14:textId="77777777" w:rsidR="003D4FD2" w:rsidRDefault="003D4FD2" w:rsidP="003D4FD2">
      <w:pPr>
        <w:rPr>
          <w:rFonts w:ascii="Times New Roman" w:hAnsi="Times New Roman" w:cs="Times New Roman"/>
          <w:sz w:val="24"/>
        </w:rPr>
      </w:pPr>
    </w:p>
    <w:p w14:paraId="650FDF96" w14:textId="77777777" w:rsidR="003D4FD2" w:rsidRPr="002B55F1" w:rsidRDefault="003D4FD2" w:rsidP="003D4FD2">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2D016F4F" w14:textId="77777777" w:rsidR="003D4FD2" w:rsidRPr="00CC51B8" w:rsidRDefault="003D4FD2" w:rsidP="003D4FD2">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w:t>
      </w:r>
      <w:r w:rsidRPr="00CC51B8">
        <w:lastRenderedPageBreak/>
        <w:t xml:space="preserve">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5"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2B18002B" w14:textId="77777777" w:rsidR="003D4FD2" w:rsidRPr="00E402E3" w:rsidRDefault="003D4FD2" w:rsidP="003D4FD2">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w:t>
      </w:r>
      <w:proofErr w:type="gramStart"/>
      <w:r w:rsidRPr="00E402E3">
        <w:rPr>
          <w:rStyle w:val="Emphasis"/>
        </w:rPr>
        <w:t>so as to</w:t>
      </w:r>
      <w:proofErr w:type="gramEnd"/>
      <w:r w:rsidRPr="00E402E3">
        <w:rPr>
          <w:rStyle w:val="Emphasis"/>
        </w:rPr>
        <w:t xml:space="preserve">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w:t>
      </w:r>
      <w:r w:rsidRPr="00E402E3">
        <w:rPr>
          <w:rStyle w:val="Emphasis"/>
        </w:rPr>
        <w:lastRenderedPageBreak/>
        <w:t xml:space="preserve">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52CB3CA0" w14:textId="77777777" w:rsidR="003D4FD2" w:rsidRPr="008D6FE6" w:rsidRDefault="003D4FD2" w:rsidP="003D4FD2"/>
    <w:p w14:paraId="59E19925" w14:textId="77777777" w:rsidR="003D4FD2" w:rsidRDefault="003D4FD2" w:rsidP="003D4FD2">
      <w:pPr>
        <w:pStyle w:val="Heading4"/>
      </w:pPr>
      <w:r>
        <w:t xml:space="preserve">[2] Extending neoliberal polices in space violate universal law through continued injustice. </w:t>
      </w:r>
    </w:p>
    <w:p w14:paraId="3EBD042C" w14:textId="77777777" w:rsidR="003D4FD2" w:rsidRDefault="003D4FD2" w:rsidP="003D4FD2">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7455DCC1" w14:textId="77777777" w:rsidR="003D4FD2" w:rsidRDefault="003D4FD2" w:rsidP="003D4FD2">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B842DD">
        <w:rPr>
          <w:sz w:val="16"/>
        </w:rPr>
        <w:t>i</w:t>
      </w:r>
      <w:proofErr w:type="spellEnd"/>
      <w:r w:rsidRPr="00B842DD">
        <w:rPr>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w:t>
      </w:r>
      <w:proofErr w:type="gramStart"/>
      <w:r w:rsidRPr="00EA25F1">
        <w:rPr>
          <w:rStyle w:val="Emphasis"/>
        </w:rPr>
        <w:t>life threatening</w:t>
      </w:r>
      <w:proofErr w:type="gramEnd"/>
      <w:r w:rsidRPr="00EA25F1">
        <w:rPr>
          <w:rStyle w:val="Emphasis"/>
        </w:rPr>
        <w:t xml:space="preserve">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(1978). In this publication, Kant hinted that the highest concept of the Alien species may be that of a 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proofErr w:type="gramStart"/>
      <w:r w:rsidRPr="00B842DD">
        <w:rPr>
          <w:sz w:val="16"/>
        </w:rPr>
        <w:t>vernünftigen</w:t>
      </w:r>
      <w:proofErr w:type="spellEnd"/>
      <w:r w:rsidRPr="00B842DD">
        <w:rPr>
          <w:sz w:val="16"/>
        </w:rPr>
        <w:t xml:space="preserve"> ]</w:t>
      </w:r>
      <w:proofErr w:type="gramEnd"/>
      <w:r w:rsidRPr="00B842DD">
        <w:rPr>
          <w:sz w:val="16"/>
        </w:rPr>
        <w:t>;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 xml:space="preserve">This dilemma will continue </w:t>
      </w:r>
      <w:r w:rsidRPr="00EA25F1">
        <w:rPr>
          <w:rStyle w:val="Emphasis"/>
        </w:rPr>
        <w:lastRenderedPageBreak/>
        <w:t xml:space="preserve">until extraterrestrial intelligent life is discovered because comparing two species of rational beings </w:t>
      </w:r>
      <w:proofErr w:type="gramStart"/>
      <w:r w:rsidRPr="00EA25F1">
        <w:rPr>
          <w:rStyle w:val="Emphasis"/>
        </w:rPr>
        <w:t>has to</w:t>
      </w:r>
      <w:proofErr w:type="gramEnd"/>
      <w:r w:rsidRPr="00EA25F1">
        <w:rPr>
          <w:rStyle w:val="Emphasis"/>
        </w:rPr>
        <w:t xml:space="preserve"> be on the basis of experience, but that experience has not been possible yet (Kant, 237-238).</w:t>
      </w:r>
      <w:r w:rsidRPr="00B842DD">
        <w:rPr>
          <w:sz w:val="16"/>
        </w:rPr>
        <w:t xml:space="preserve"> In applying Kant’s deontological moral theory, it must first be recognized that Kant visualized a kind of respect in which we all can recognize every rational being exists as an </w:t>
      </w:r>
      <w:proofErr w:type="gramStart"/>
      <w:r w:rsidRPr="00B842DD">
        <w:rPr>
          <w:sz w:val="16"/>
        </w:rPr>
        <w:t>end in itself</w:t>
      </w:r>
      <w:proofErr w:type="gramEnd"/>
      <w:r w:rsidRPr="00B842DD">
        <w:rPr>
          <w:sz w:val="16"/>
        </w:rPr>
        <w:t xml:space="preserve">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proofErr w:type="gramStart"/>
      <w:r w:rsidRPr="00EA25F1">
        <w:rPr>
          <w:rStyle w:val="Emphasis"/>
        </w:rPr>
        <w:t>vernünftigen</w:t>
      </w:r>
      <w:proofErr w:type="spellEnd"/>
      <w:r w:rsidRPr="00EA25F1">
        <w:rPr>
          <w:rStyle w:val="Emphasis"/>
        </w:rPr>
        <w:t xml:space="preserve"> ]</w:t>
      </w:r>
      <w:proofErr w:type="gramEnd"/>
      <w:r w:rsidRPr="00EA25F1">
        <w:rPr>
          <w:rStyle w:val="Emphasis"/>
        </w:rPr>
        <w:t xml:space="preserve">;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bookmarkEnd w:id="0"/>
    <w:p w14:paraId="1D02D0FA" w14:textId="77777777" w:rsidR="003D4FD2" w:rsidRDefault="003D4FD2" w:rsidP="003D4FD2">
      <w:pPr>
        <w:pStyle w:val="Heading2"/>
      </w:pPr>
      <w:proofErr w:type="spellStart"/>
      <w:r>
        <w:lastRenderedPageBreak/>
        <w:t>Underview</w:t>
      </w:r>
      <w:proofErr w:type="spellEnd"/>
    </w:p>
    <w:p w14:paraId="1017B9DA" w14:textId="77777777" w:rsidR="003D4FD2" w:rsidRDefault="003D4FD2" w:rsidP="003D4FD2">
      <w:pPr>
        <w:pStyle w:val="Heading4"/>
      </w:pPr>
      <w:r w:rsidRPr="00361031">
        <w:t>1] 1AR theory</w:t>
      </w:r>
      <w:r>
        <w:t xml:space="preserve"> and RVIs</w:t>
      </w:r>
      <w:r w:rsidRPr="00361031">
        <w:t xml:space="preserve"> </w:t>
      </w:r>
      <w:r>
        <w:t>on NC theory are</w:t>
      </w:r>
      <w:r w:rsidRPr="00361031">
        <w:t xml:space="preserve"> legit – anything else means </w:t>
      </w:r>
      <w:r w:rsidRPr="00361031">
        <w:rPr>
          <w:u w:val="single"/>
        </w:rPr>
        <w:t>infinite abuse</w:t>
      </w:r>
      <w:r w:rsidRPr="00361031">
        <w:t xml:space="preserve"> – drop the debater, competing </w:t>
      </w:r>
      <w:proofErr w:type="spellStart"/>
      <w:r w:rsidRPr="00361031">
        <w:t>interps</w:t>
      </w:r>
      <w:proofErr w:type="spellEnd"/>
      <w:r>
        <w:t xml:space="preserve"> </w:t>
      </w:r>
      <w:r w:rsidRPr="00361031">
        <w:t xml:space="preserve">– 1AR are </w:t>
      </w:r>
      <w:r w:rsidRPr="00361031">
        <w:rPr>
          <w:u w:val="single"/>
        </w:rPr>
        <w:t>too short</w:t>
      </w:r>
      <w:r w:rsidRPr="00361031">
        <w:t xml:space="preserve"> to make up for the time trade-off</w:t>
      </w:r>
      <w:r>
        <w:t xml:space="preserve">- no RVIs on 1ar theory or 2n theory-the 2n can </w:t>
      </w:r>
      <w:proofErr w:type="spellStart"/>
      <w:r>
        <w:t>uplayer</w:t>
      </w:r>
      <w:proofErr w:type="spellEnd"/>
      <w:r>
        <w:t xml:space="preserve"> for 6 minutes and easily beat any theory 2ar-also key to check back against infinite abuse- </w:t>
      </w:r>
    </w:p>
    <w:p w14:paraId="7941880E" w14:textId="77777777" w:rsidR="003D4FD2" w:rsidRDefault="003D4FD2" w:rsidP="003D4FD2"/>
    <w:p w14:paraId="620D7333" w14:textId="77777777" w:rsidR="003D4FD2" w:rsidRDefault="003D4FD2" w:rsidP="003D4FD2">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39095DF2" w14:textId="77777777" w:rsidR="003D4FD2" w:rsidRPr="004B67A6" w:rsidRDefault="003D4FD2" w:rsidP="003D4FD2"/>
    <w:p w14:paraId="3765CE67" w14:textId="77777777" w:rsidR="003D4FD2" w:rsidRDefault="003D4FD2" w:rsidP="003D4FD2">
      <w:pPr>
        <w:pStyle w:val="Heading2"/>
      </w:pPr>
      <w:r>
        <w:lastRenderedPageBreak/>
        <w:t>Advantage</w:t>
      </w:r>
    </w:p>
    <w:p w14:paraId="57AC15D1" w14:textId="77777777" w:rsidR="003D4FD2" w:rsidRPr="00936131" w:rsidRDefault="003D4FD2" w:rsidP="003D4FD2">
      <w:pPr>
        <w:pStyle w:val="Heading4"/>
      </w:pPr>
      <w:r>
        <w:t xml:space="preserve">The advantage is </w:t>
      </w:r>
      <w:r w:rsidRPr="00DA1231">
        <w:rPr>
          <w:u w:val="single"/>
        </w:rPr>
        <w:t>Debris</w:t>
      </w:r>
      <w:r>
        <w:t>:</w:t>
      </w:r>
    </w:p>
    <w:p w14:paraId="7FCDC8F1" w14:textId="77777777" w:rsidR="003D4FD2" w:rsidRDefault="003D4FD2" w:rsidP="003D4FD2">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14A2B379" w14:textId="77777777" w:rsidR="003D4FD2" w:rsidRPr="008F7C7F" w:rsidRDefault="003D4FD2" w:rsidP="003D4FD2">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6" w:history="1">
        <w:r w:rsidRPr="008E3DAC">
          <w:rPr>
            <w:rStyle w:val="Hyperlink"/>
          </w:rPr>
          <w:t>https://onezero.medium.com/get-ready-for-the-kessler-syndrome-to-wreck-outer-space-7f29cfe62c3e</w:t>
        </w:r>
      </w:hyperlink>
      <w:r>
        <w:t>] Justin</w:t>
      </w:r>
    </w:p>
    <w:p w14:paraId="40CBEE6A" w14:textId="77777777" w:rsidR="003D4FD2" w:rsidRPr="00C7654E" w:rsidRDefault="003D4FD2" w:rsidP="003D4FD2">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 xml:space="preserve">which </w:t>
      </w:r>
      <w:proofErr w:type="gramStart"/>
      <w:r w:rsidRPr="00721130">
        <w:rPr>
          <w:u w:val="single"/>
        </w:rPr>
        <w:t>would</w:t>
      </w:r>
      <w:r w:rsidRPr="008B5709">
        <w:rPr>
          <w:u w:val="single"/>
        </w:rPr>
        <w:t xml:space="preserve"> to</w:t>
      </w:r>
      <w:proofErr w:type="gramEnd"/>
      <w:r w:rsidRPr="008B5709">
        <w:rPr>
          <w:u w:val="single"/>
        </w:rPr>
        <w:t xml:space="preserve">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w:t>
      </w:r>
      <w:r w:rsidRPr="008B5709">
        <w:rPr>
          <w:u w:val="single"/>
        </w:rPr>
        <w:lastRenderedPageBreak/>
        <w:t xml:space="preserve">mean not only more </w:t>
      </w:r>
      <w:r w:rsidRPr="008B5709">
        <w:rPr>
          <w:rStyle w:val="Emphasis"/>
        </w:rPr>
        <w:t>intentional objects in orbit but unintentional ones</w:t>
      </w:r>
      <w:r w:rsidRPr="008B5709">
        <w:rPr>
          <w:u w:val="single"/>
        </w:rPr>
        <w:t xml:space="preserve"> — bits of rocket parts and detritus from launches.</w:t>
      </w:r>
    </w:p>
    <w:p w14:paraId="6A8640F5" w14:textId="77777777" w:rsidR="003D4FD2" w:rsidRDefault="003D4FD2" w:rsidP="003D4FD2"/>
    <w:p w14:paraId="3B76D8C9" w14:textId="77777777" w:rsidR="003D4FD2" w:rsidRDefault="003D4FD2" w:rsidP="003D4FD2">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5967726E" w14:textId="77777777" w:rsidR="003D4FD2" w:rsidRPr="00667B14" w:rsidRDefault="003D4FD2" w:rsidP="003D4FD2">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709DD6E0" w14:textId="77777777" w:rsidR="003D4FD2" w:rsidRPr="00BE0EC1" w:rsidRDefault="003D4FD2" w:rsidP="003D4FD2">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7249454F" w14:textId="77777777" w:rsidR="003D4FD2" w:rsidRDefault="003D4FD2" w:rsidP="003D4FD2">
      <w:r w:rsidRPr="00A44E95">
        <w:rPr>
          <w:noProof/>
        </w:rPr>
        <w:drawing>
          <wp:inline distT="0" distB="0" distL="0" distR="0" wp14:anchorId="5D301F00" wp14:editId="1A2236EB">
            <wp:extent cx="3869309" cy="2803993"/>
            <wp:effectExtent l="0" t="0" r="0" b="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7"/>
                    <a:stretch>
                      <a:fillRect/>
                    </a:stretch>
                  </pic:blipFill>
                  <pic:spPr>
                    <a:xfrm>
                      <a:off x="0" y="0"/>
                      <a:ext cx="3882535" cy="2813578"/>
                    </a:xfrm>
                    <a:prstGeom prst="rect">
                      <a:avLst/>
                    </a:prstGeom>
                  </pic:spPr>
                </pic:pic>
              </a:graphicData>
            </a:graphic>
          </wp:inline>
        </w:drawing>
      </w:r>
    </w:p>
    <w:p w14:paraId="7FF4E44D" w14:textId="77777777" w:rsidR="003D4FD2" w:rsidRPr="00FF4115" w:rsidRDefault="003D4FD2" w:rsidP="003D4FD2">
      <w:pPr>
        <w:rPr>
          <w:rStyle w:val="Emphasis"/>
        </w:rPr>
      </w:pPr>
      <w:r w:rsidRPr="00BE0EC1">
        <w:rPr>
          <w:sz w:val="16"/>
        </w:rPr>
        <w:lastRenderedPageBreak/>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70E760DF" w14:textId="77777777" w:rsidR="003D4FD2" w:rsidRDefault="003D4FD2" w:rsidP="003D4FD2"/>
    <w:p w14:paraId="777C3170" w14:textId="77777777" w:rsidR="003D4FD2" w:rsidRDefault="003D4FD2" w:rsidP="003D4FD2">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72817B36" w14:textId="77777777" w:rsidR="003D4FD2" w:rsidRPr="00BB0026" w:rsidRDefault="003D4FD2" w:rsidP="003D4FD2">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 xml:space="preserve">space trash </w:t>
      </w:r>
      <w:r w:rsidRPr="00E60670">
        <w:rPr>
          <w:rStyle w:val="Emphasis"/>
        </w:rPr>
        <w:t xml:space="preserve">could </w:t>
      </w:r>
      <w:r w:rsidRPr="00916BB1">
        <w:rPr>
          <w:rStyle w:val="Emphasis"/>
          <w:highlight w:val="green"/>
        </w:rPr>
        <w:t>start a nuclear war</w:t>
      </w:r>
      <w:r>
        <w:t xml:space="preserve">,” Vox, </w:t>
      </w:r>
      <w:hyperlink r:id="rId18" w:history="1">
        <w:r w:rsidRPr="008E3DAC">
          <w:rPr>
            <w:rStyle w:val="Hyperlink"/>
          </w:rPr>
          <w:t>https://www.vox.com/2014/4/21/5625246/space-war-china-north-korea-iran</w:t>
        </w:r>
      </w:hyperlink>
      <w:r>
        <w:t>] Justin *Brackets added for ableist language</w:t>
      </w:r>
    </w:p>
    <w:p w14:paraId="6C60CB9D" w14:textId="77777777" w:rsidR="003D4FD2" w:rsidRDefault="003D4FD2" w:rsidP="003D4FD2">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w:t>
      </w:r>
      <w:r w:rsidRPr="00E60670">
        <w:rPr>
          <w:u w:val="single"/>
        </w:rPr>
        <w:t xml:space="preserve">could </w:t>
      </w:r>
      <w:r w:rsidRPr="00916BB1">
        <w:rPr>
          <w:highlight w:val="green"/>
          <w:u w:val="single"/>
        </w:rPr>
        <w:t xml:space="preserve">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w:t>
      </w:r>
      <w:r w:rsidRPr="00E60670">
        <w:rPr>
          <w:u w:val="single"/>
        </w:rPr>
        <w:t xml:space="preserve">launch, things could get </w:t>
      </w:r>
      <w:r w:rsidRPr="00E60670">
        <w:rPr>
          <w:rStyle w:val="Emphasis"/>
        </w:rPr>
        <w:t>very</w:t>
      </w:r>
      <w:r w:rsidRPr="00E60670">
        <w:rPr>
          <w:u w:val="single"/>
        </w:rPr>
        <w:t xml:space="preserve"> bad, very quickly. Accidents</w:t>
      </w:r>
      <w:r w:rsidRPr="00BB0026">
        <w:rPr>
          <w:u w:val="single"/>
        </w:rPr>
        <w:t xml:space="preserve">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w:t>
      </w:r>
      <w:r w:rsidRPr="00E60670">
        <w:rPr>
          <w:rStyle w:val="Emphasis"/>
        </w:rPr>
        <w:t>military</w:t>
      </w:r>
      <w:proofErr w:type="gramEnd"/>
      <w:r w:rsidRPr="00E60670">
        <w:rPr>
          <w:rStyle w:val="Emphasis"/>
        </w:rPr>
        <w:t xml:space="preserve"> </w:t>
      </w:r>
      <w:r w:rsidRPr="00916BB1">
        <w:rPr>
          <w:rStyle w:val="Emphasis"/>
          <w:highlight w:val="green"/>
        </w:rPr>
        <w:t>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w:t>
      </w:r>
      <w:r w:rsidRPr="00E60670">
        <w:rPr>
          <w:u w:val="single"/>
        </w:rPr>
        <w:t xml:space="preserve">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58702FC2" w14:textId="77777777" w:rsidR="003D4FD2" w:rsidRDefault="003D4FD2" w:rsidP="003D4FD2"/>
    <w:p w14:paraId="62E50AB4" w14:textId="77777777" w:rsidR="003D4FD2" w:rsidRPr="00635356" w:rsidRDefault="003D4FD2" w:rsidP="003D4FD2">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07D88472" w14:textId="77777777" w:rsidR="003D4FD2" w:rsidRPr="00131706" w:rsidRDefault="003D4FD2" w:rsidP="003D4FD2">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9"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t>
      </w:r>
      <w:r w:rsidRPr="00131706">
        <w:lastRenderedPageBreak/>
        <w:t xml:space="preserve">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20" w:history="1">
        <w:r w:rsidRPr="00131706">
          <w:rPr>
            <w:rStyle w:val="Hyperlink"/>
          </w:rPr>
          <w:t>https://ratical.org/radiation/NuclearExtinction/StevenStarr022815.html</w:t>
        </w:r>
      </w:hyperlink>
      <w:r w:rsidRPr="00131706">
        <w:rPr>
          <w:rStyle w:val="Hyperlink"/>
        </w:rPr>
        <w:t>]</w:t>
      </w:r>
      <w:r w:rsidRPr="00131706">
        <w:t xml:space="preserve"> TG </w:t>
      </w:r>
    </w:p>
    <w:p w14:paraId="185DAFDB" w14:textId="77777777" w:rsidR="003D4FD2" w:rsidRPr="001E0213" w:rsidRDefault="003D4FD2" w:rsidP="003D4FD2">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21"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2"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3"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76328B4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4F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616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E1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FD2"/>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37A19"/>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177F"/>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39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618"/>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0A253A"/>
  <w14:defaultImageDpi w14:val="300"/>
  <w15:docId w15:val="{73C894E2-EFF0-FC4A-AD3A-090FDEA28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539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A53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53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7A53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7A53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53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539F"/>
  </w:style>
  <w:style w:type="character" w:customStyle="1" w:styleId="Heading1Char">
    <w:name w:val="Heading 1 Char"/>
    <w:aliases w:val="Pocket Char"/>
    <w:basedOn w:val="DefaultParagraphFont"/>
    <w:link w:val="Heading1"/>
    <w:uiPriority w:val="9"/>
    <w:rsid w:val="007A53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539F"/>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7A539F"/>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7A53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7A539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7A539F"/>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7A539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A539F"/>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7A539F"/>
    <w:rPr>
      <w:color w:val="auto"/>
      <w:u w:val="none"/>
    </w:rPr>
  </w:style>
  <w:style w:type="paragraph" w:styleId="DocumentMap">
    <w:name w:val="Document Map"/>
    <w:basedOn w:val="Normal"/>
    <w:link w:val="DocumentMapChar"/>
    <w:uiPriority w:val="99"/>
    <w:semiHidden/>
    <w:unhideWhenUsed/>
    <w:rsid w:val="007A53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539F"/>
    <w:rPr>
      <w:rFonts w:ascii="Lucida Grande" w:hAnsi="Lucida Grande" w:cs="Lucida Grande"/>
    </w:rPr>
  </w:style>
  <w:style w:type="paragraph" w:customStyle="1" w:styleId="textbold">
    <w:name w:val="text bold"/>
    <w:basedOn w:val="Normal"/>
    <w:link w:val="Emphasis"/>
    <w:uiPriority w:val="20"/>
    <w:qFormat/>
    <w:rsid w:val="003D4FD2"/>
    <w:pPr>
      <w:widowControl w:val="0"/>
      <w:ind w:left="720"/>
      <w:jc w:val="both"/>
    </w:pPr>
    <w:rPr>
      <w:b/>
      <w:iCs/>
      <w:u w:val="single"/>
    </w:rPr>
  </w:style>
  <w:style w:type="character" w:customStyle="1" w:styleId="apple-converted-space">
    <w:name w:val="apple-converted-space"/>
    <w:basedOn w:val="DefaultParagraphFont"/>
    <w:rsid w:val="003D4FD2"/>
  </w:style>
  <w:style w:type="paragraph" w:customStyle="1" w:styleId="Emphasis1">
    <w:name w:val="Emphasis1"/>
    <w:basedOn w:val="Normal"/>
    <w:autoRedefine/>
    <w:uiPriority w:val="20"/>
    <w:qFormat/>
    <w:rsid w:val="003D4FD2"/>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styleId="UnresolvedMention">
    <w:name w:val="Unresolved Mention"/>
    <w:basedOn w:val="DefaultParagraphFont"/>
    <w:uiPriority w:val="99"/>
    <w:semiHidden/>
    <w:unhideWhenUsed/>
    <w:rsid w:val="002661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oosa.org/oosa/en/ourwork/spacelaw/treaties/outerspacetreaty.html" TargetMode="External"/><Relationship Id="rId18" Type="http://schemas.openxmlformats.org/officeDocument/2006/relationships/hyperlink" Target="https://www.vox.com/2014/4/21/5625246/space-war-china-north-korea-iran" TargetMode="External"/><Relationship Id="rId3" Type="http://schemas.openxmlformats.org/officeDocument/2006/relationships/customXml" Target="../customXml/item3.xml"/><Relationship Id="rId21" Type="http://schemas.openxmlformats.org/officeDocument/2006/relationships/hyperlink" Target="https://ratical.org/radiation/NuclearExtinction/StarrNuclearWinterOct09.pdf" TargetMode="External"/><Relationship Id="rId7" Type="http://schemas.openxmlformats.org/officeDocument/2006/relationships/settings" Target="settings.xml"/><Relationship Id="rId12" Type="http://schemas.openxmlformats.org/officeDocument/2006/relationships/hyperlink" Target="https://www.sciencefocus.com/space/mars-facts-figures-fun-questions-red-planet/" TargetMode="Externa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onezero.medium.com/get-ready-for-the-kessler-syndrome-to-wreck-outer-space-7f29cfe62c3e" TargetMode="External"/><Relationship Id="rId20"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focus.com/tag/the-moo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cordelli@uchicago.edu" TargetMode="External"/><Relationship Id="rId23" Type="http://schemas.openxmlformats.org/officeDocument/2006/relationships/hyperlink" Target="https://www2.ucar.edu/atmosnews/just-published/3995/nuclear-war-and-ultraviolet-radiation" TargetMode="External"/><Relationship Id="rId10" Type="http://schemas.openxmlformats.org/officeDocument/2006/relationships/hyperlink" Target="https://www.sciencefocus.com/space/the-unintended-consequences-of-privatising-space/" TargetMode="External"/><Relationship Id="rId19" Type="http://schemas.openxmlformats.org/officeDocument/2006/relationships/hyperlink" Target="http://www.psr.org/" TargetMode="External"/><Relationship Id="rId4" Type="http://schemas.openxmlformats.org/officeDocument/2006/relationships/customXml" Target="../customXml/item4.xml"/><Relationship Id="rId9" Type="http://schemas.openxmlformats.org/officeDocument/2006/relationships/hyperlink" Target="https://www.space.com/24870-what-is-space.html" TargetMode="External"/><Relationship Id="rId14" Type="http://schemas.openxmlformats.org/officeDocument/2006/relationships/hyperlink" Target="https://spacenews.com/cruz-interested-in-updating-outer-space-treaty-to-support-commercial-space-activities/" TargetMode="External"/><Relationship Id="rId22" Type="http://schemas.openxmlformats.org/officeDocument/2006/relationships/hyperlink" Target="http://climate.envsci.rutgers.edu/pdf/RobockToonSA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13</Pages>
  <Words>6274</Words>
  <Characters>35766</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41957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5</cp:revision>
  <dcterms:created xsi:type="dcterms:W3CDTF">2022-01-08T13:21:00Z</dcterms:created>
  <dcterms:modified xsi:type="dcterms:W3CDTF">2022-01-08T15:12:00Z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