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B05B4" w14:textId="2C3BAB3F" w:rsidR="00B113D8" w:rsidRPr="006E205A" w:rsidRDefault="00B113D8" w:rsidP="00B113D8">
      <w:pPr>
        <w:pStyle w:val="Heading3"/>
      </w:pPr>
      <w:r>
        <w:t>Shell</w:t>
      </w:r>
    </w:p>
    <w:p w14:paraId="27C6C25A" w14:textId="77777777" w:rsidR="00B113D8" w:rsidRPr="008A5EFF" w:rsidRDefault="00B113D8" w:rsidP="00B113D8">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0F1AC91F" w14:textId="77777777" w:rsidR="00B113D8" w:rsidRPr="008A5EFF" w:rsidRDefault="00B113D8" w:rsidP="00B113D8">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6" w:history="1">
        <w:r w:rsidRPr="008A5EFF">
          <w:rPr>
            <w:rStyle w:val="Hyperlink"/>
            <w:sz w:val="16"/>
            <w:szCs w:val="18"/>
          </w:rPr>
          <w:t>https://cdr.lib.unc.edu/concern/dissertations/6682x4537</w:t>
        </w:r>
      </w:hyperlink>
      <w:r w:rsidRPr="008A5EFF">
        <w:rPr>
          <w:sz w:val="16"/>
          <w:szCs w:val="18"/>
        </w:rPr>
        <w:t>, SJBE</w:t>
      </w:r>
    </w:p>
    <w:p w14:paraId="11A2563F" w14:textId="77777777" w:rsidR="00B113D8" w:rsidRPr="008A5EFF" w:rsidRDefault="00B113D8" w:rsidP="00B113D8">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E94C65">
        <w:rPr>
          <w:rStyle w:val="Emphasis"/>
          <w:highlight w:val="green"/>
        </w:rPr>
        <w:t xml:space="preserve">The Real </w:t>
      </w:r>
      <w:r w:rsidRPr="008A5EFF">
        <w:rPr>
          <w:rStyle w:val="Emphasis"/>
        </w:rPr>
        <w:t xml:space="preserve">is what </w:t>
      </w:r>
      <w:r w:rsidRPr="00E94C65">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E94C65">
        <w:rPr>
          <w:rStyle w:val="Emphasis"/>
          <w:highlight w:val="green"/>
        </w:rPr>
        <w:t xml:space="preserve">the </w:t>
      </w:r>
      <w:r w:rsidRPr="008A5EFF">
        <w:rPr>
          <w:rStyle w:val="Emphasis"/>
        </w:rPr>
        <w:t xml:space="preserve">constitutive </w:t>
      </w:r>
      <w:r w:rsidRPr="00E94C65">
        <w:rPr>
          <w:rStyle w:val="Emphasis"/>
          <w:highlight w:val="green"/>
        </w:rPr>
        <w:t>lack of the subject</w:t>
      </w:r>
      <w:r w:rsidRPr="008A5EFF">
        <w:rPr>
          <w:rStyle w:val="Emphasis"/>
        </w:rPr>
        <w:t xml:space="preserve">, its separation from the rest of existence by the self-definition </w:t>
      </w:r>
      <w:r w:rsidRPr="00E94C65">
        <w:rPr>
          <w:rStyle w:val="Emphasis"/>
          <w:highlight w:val="green"/>
        </w:rPr>
        <w:t>necessary for it to come into being</w:t>
      </w:r>
      <w:r w:rsidRPr="008A5EFF">
        <w:rPr>
          <w:rStyle w:val="Emphasis"/>
        </w:rPr>
        <w:t xml:space="preserve"> in the first place. This is made clear </w:t>
      </w:r>
      <w:r w:rsidRPr="00E94C65">
        <w:rPr>
          <w:rStyle w:val="Emphasis"/>
          <w:highlight w:val="green"/>
        </w:rPr>
        <w:t>in the mirror stage</w:t>
      </w:r>
      <w:r w:rsidRPr="008A5EFF">
        <w:rPr>
          <w:rStyle w:val="Emphasis"/>
        </w:rPr>
        <w:t xml:space="preserve">, where </w:t>
      </w:r>
      <w:r w:rsidRPr="00E94C65">
        <w:rPr>
          <w:rStyle w:val="Emphasis"/>
          <w:highlight w:val="green"/>
        </w:rPr>
        <w:t xml:space="preserve">the subject moves from </w:t>
      </w:r>
      <w:r w:rsidRPr="008A5EFF">
        <w:rPr>
          <w:rStyle w:val="Emphasis"/>
        </w:rPr>
        <w:t xml:space="preserve">a </w:t>
      </w:r>
      <w:r w:rsidRPr="00E94C65">
        <w:rPr>
          <w:rStyle w:val="Emphasis"/>
          <w:highlight w:val="green"/>
        </w:rPr>
        <w:t>fragmented</w:t>
      </w:r>
      <w:r w:rsidRPr="008A5EFF">
        <w:rPr>
          <w:rStyle w:val="Emphasis"/>
        </w:rPr>
        <w:t xml:space="preserve">, disorganized concept of the body </w:t>
      </w:r>
      <w:r w:rsidRPr="00E94C65">
        <w:rPr>
          <w:rStyle w:val="Emphasis"/>
          <w:highlight w:val="green"/>
        </w:rPr>
        <w:t>to</w:t>
      </w:r>
      <w:r w:rsidRPr="008A5EFF">
        <w:rPr>
          <w:rStyle w:val="Emphasis"/>
        </w:rPr>
        <w:t xml:space="preserve"> the “finally donned armor of </w:t>
      </w:r>
      <w:r w:rsidRPr="00E94C65">
        <w:rPr>
          <w:rStyle w:val="Emphasis"/>
          <w:highlight w:val="green"/>
        </w:rPr>
        <w:t>an alienating identity</w:t>
      </w:r>
      <w:r w:rsidRPr="008A5EFF">
        <w:rPr>
          <w:rStyle w:val="Emphasis"/>
        </w:rPr>
        <w:t xml:space="preserve"> that will mark his [sic] entire mental development </w:t>
      </w:r>
      <w:r w:rsidRPr="00E94C65">
        <w:rPr>
          <w:rStyle w:val="Emphasis"/>
          <w:highlight w:val="green"/>
        </w:rPr>
        <w:t>with</w:t>
      </w:r>
      <w:r w:rsidRPr="008A5EFF">
        <w:rPr>
          <w:rStyle w:val="Emphasis"/>
        </w:rPr>
        <w:t xml:space="preserve"> its rigid </w:t>
      </w:r>
      <w:r w:rsidRPr="00E94C65">
        <w:rPr>
          <w:rStyle w:val="Emphasis"/>
          <w:highlight w:val="green"/>
        </w:rPr>
        <w:t>structure</w:t>
      </w:r>
      <w:r w:rsidRPr="008A5EFF">
        <w:rPr>
          <w:rStyle w:val="Emphasis"/>
        </w:rPr>
        <w:t xml:space="preserve">” (Lacan, “Mirror Stage” 78). </w:t>
      </w:r>
      <w:r w:rsidRPr="00E94C65">
        <w:rPr>
          <w:rStyle w:val="Emphasis"/>
          <w:highlight w:val="green"/>
        </w:rPr>
        <w:t xml:space="preserve">The formation of a </w:t>
      </w:r>
      <w:r w:rsidRPr="008A5EFF">
        <w:rPr>
          <w:rStyle w:val="Emphasis"/>
        </w:rPr>
        <w:t xml:space="preserve">discrete </w:t>
      </w:r>
      <w:r w:rsidRPr="00E94C65">
        <w:rPr>
          <w:rStyle w:val="Emphasis"/>
          <w:highlight w:val="green"/>
        </w:rPr>
        <w:t>subject</w:t>
      </w:r>
      <w:r w:rsidRPr="008A5EFF">
        <w:rPr>
          <w:rStyle w:val="Emphasis"/>
        </w:rPr>
        <w:t xml:space="preserve"> (a function in the Imaginary register) is a compromise. Its formation </w:t>
      </w:r>
      <w:r w:rsidRPr="00E94C65">
        <w:rPr>
          <w:rStyle w:val="Emphasis"/>
          <w:highlight w:val="green"/>
        </w:rPr>
        <w:t>allows</w:t>
      </w:r>
      <w:r w:rsidRPr="008A5EFF">
        <w:rPr>
          <w:rStyle w:val="Emphasis"/>
        </w:rPr>
        <w:t xml:space="preserve"> for </w:t>
      </w:r>
      <w:r w:rsidRPr="00E94C65">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E94C65">
        <w:rPr>
          <w:rStyle w:val="Emphasis"/>
          <w:highlight w:val="green"/>
        </w:rPr>
        <w:t>comes at the cost of alienation</w:t>
      </w:r>
      <w:r w:rsidRPr="008A5EFF">
        <w:rPr>
          <w:rStyle w:val="Emphasis"/>
        </w:rPr>
        <w:t xml:space="preserve"> </w:t>
      </w:r>
      <w:r w:rsidRPr="00E94C65">
        <w:rPr>
          <w:rStyle w:val="Emphasis"/>
          <w:highlight w:val="green"/>
        </w:rPr>
        <w:t xml:space="preserve">because the subject trades in </w:t>
      </w:r>
      <w:r w:rsidRPr="008A5EFF">
        <w:rPr>
          <w:rStyle w:val="Emphasis"/>
        </w:rPr>
        <w:t xml:space="preserve">a world of </w:t>
      </w:r>
      <w:r w:rsidRPr="00E94C65">
        <w:rPr>
          <w:rStyle w:val="Emphasis"/>
          <w:highlight w:val="green"/>
        </w:rPr>
        <w:t xml:space="preserve">symbols which </w:t>
      </w:r>
      <w:r w:rsidRPr="008A5EFF">
        <w:rPr>
          <w:rStyle w:val="Emphasis"/>
        </w:rPr>
        <w:t xml:space="preserve">by their nature </w:t>
      </w:r>
      <w:r w:rsidRPr="00E94C65">
        <w:rPr>
          <w:rStyle w:val="Emphasis"/>
          <w:highlight w:val="green"/>
        </w:rPr>
        <w:t>stand in for what is not present, and</w:t>
      </w:r>
      <w:r w:rsidRPr="008A5EFF">
        <w:rPr>
          <w:rStyle w:val="Emphasis"/>
        </w:rPr>
        <w:t xml:space="preserve"> thus inescapably </w:t>
      </w:r>
      <w:r w:rsidRPr="00E94C65">
        <w:rPr>
          <w:rStyle w:val="Emphasis"/>
          <w:highlight w:val="green"/>
        </w:rPr>
        <w:t>mediate the (Real)</w:t>
      </w:r>
      <w:r w:rsidRPr="008A5EFF">
        <w:rPr>
          <w:rStyle w:val="Emphasis"/>
        </w:rPr>
        <w:t xml:space="preserve"> world </w:t>
      </w:r>
      <w:r w:rsidRPr="00E94C65">
        <w:rPr>
          <w:rStyle w:val="Emphasis"/>
          <w:highlight w:val="green"/>
        </w:rPr>
        <w:t xml:space="preserve">outside of the subject, rather than </w:t>
      </w:r>
      <w:r w:rsidRPr="008A5EFF">
        <w:rPr>
          <w:rStyle w:val="Emphasis"/>
        </w:rPr>
        <w:t xml:space="preserve">making it </w:t>
      </w:r>
      <w:r w:rsidRPr="00E94C65">
        <w:rPr>
          <w:rStyle w:val="Emphasis"/>
          <w:highlight w:val="green"/>
        </w:rPr>
        <w:t>present</w:t>
      </w:r>
      <w:r w:rsidRPr="008A5EFF">
        <w:rPr>
          <w:rStyle w:val="Emphasis"/>
        </w:rPr>
        <w:t xml:space="preserve">. </w:t>
      </w:r>
      <w:r w:rsidRPr="00E94C65">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E94C65">
        <w:rPr>
          <w:rStyle w:val="Emphasis"/>
          <w:highlight w:val="green"/>
        </w:rPr>
        <w:t>is the engine of desire</w:t>
      </w:r>
      <w:r w:rsidRPr="008A5EFF">
        <w:rPr>
          <w:rStyle w:val="Emphasis"/>
        </w:rPr>
        <w:t xml:space="preserve">: </w:t>
      </w:r>
      <w:r w:rsidRPr="00E94C65">
        <w:rPr>
          <w:rStyle w:val="Emphasis"/>
          <w:highlight w:val="green"/>
        </w:rPr>
        <w:t xml:space="preserve">the subject’s divide </w:t>
      </w:r>
      <w:r w:rsidRPr="008A5EFF">
        <w:rPr>
          <w:rStyle w:val="Emphasis"/>
        </w:rPr>
        <w:t xml:space="preserve">from an object </w:t>
      </w:r>
      <w:r w:rsidRPr="00E94C65">
        <w:rPr>
          <w:rStyle w:val="Emphasis"/>
          <w:highlight w:val="green"/>
        </w:rPr>
        <w:t xml:space="preserve">is a prerequisite for </w:t>
      </w:r>
      <w:r w:rsidRPr="008A5EFF">
        <w:rPr>
          <w:rStyle w:val="Emphasis"/>
        </w:rPr>
        <w:t xml:space="preserve">the </w:t>
      </w:r>
      <w:r w:rsidRPr="00E94C65">
        <w:rPr>
          <w:rStyle w:val="Emphasis"/>
          <w:highlight w:val="green"/>
        </w:rPr>
        <w:t xml:space="preserve">desire </w:t>
      </w:r>
      <w:r w:rsidRPr="008A5EFF">
        <w:rPr>
          <w:rStyle w:val="Emphasis"/>
        </w:rPr>
        <w:t xml:space="preserve">of such an object, </w:t>
      </w:r>
      <w:r w:rsidRPr="00E94C65">
        <w:rPr>
          <w:rStyle w:val="Emphasis"/>
          <w:highlight w:val="green"/>
        </w:rPr>
        <w:t xml:space="preserve">but the </w:t>
      </w:r>
      <w:r w:rsidRPr="008A5EFF">
        <w:rPr>
          <w:rStyle w:val="Emphasis"/>
        </w:rPr>
        <w:t xml:space="preserve">condition of </w:t>
      </w:r>
      <w:r w:rsidRPr="00E94C65">
        <w:rPr>
          <w:rStyle w:val="Emphasis"/>
          <w:highlight w:val="green"/>
        </w:rPr>
        <w:t xml:space="preserve">mediation makes it impossible to ever incorporate it in a </w:t>
      </w:r>
      <w:r w:rsidRPr="008A5EFF">
        <w:rPr>
          <w:rStyle w:val="Emphasis"/>
        </w:rPr>
        <w:t xml:space="preserve">perfectly </w:t>
      </w:r>
      <w:r w:rsidRPr="00E94C65">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E94C65">
        <w:rPr>
          <w:rStyle w:val="Emphasis"/>
          <w:highlight w:val="green"/>
        </w:rPr>
        <w:t>desire remains unfulfilled</w:t>
      </w:r>
      <w:r w:rsidRPr="008A5EFF">
        <w:rPr>
          <w:rStyle w:val="Emphasis"/>
        </w:rPr>
        <w:t xml:space="preserve"> </w:t>
      </w:r>
      <w:r w:rsidRPr="00E94C65">
        <w:rPr>
          <w:rStyle w:val="Emphasis"/>
          <w:highlight w:val="green"/>
        </w:rPr>
        <w:t>and each chase</w:t>
      </w:r>
      <w:r w:rsidRPr="008A5EFF">
        <w:rPr>
          <w:rStyle w:val="Emphasis"/>
        </w:rPr>
        <w:t xml:space="preserve"> for a symbol leads to another in loop which the very constitution of the subject dictates </w:t>
      </w:r>
      <w:r w:rsidRPr="00E94C65">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 xml:space="preserve">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w:t>
      </w:r>
      <w:r w:rsidRPr="008A5EFF">
        <w:rPr>
          <w:rStyle w:val="Emphasis"/>
        </w:rPr>
        <w:lastRenderedPageBreak/>
        <w:t>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E94C65">
        <w:rPr>
          <w:rStyle w:val="Emphasis"/>
          <w:highlight w:val="green"/>
        </w:rPr>
        <w:t>the Real</w:t>
      </w:r>
      <w:r w:rsidRPr="008A5EFF">
        <w:rPr>
          <w:rStyle w:val="Emphasis"/>
        </w:rPr>
        <w:t xml:space="preserve"> is not just that it suggests existence beyond language, but that this world-for-itself (to borrow from Eugene Thacker) </w:t>
      </w:r>
      <w:r w:rsidRPr="00E94C65">
        <w:rPr>
          <w:rStyle w:val="Emphasis"/>
          <w:highlight w:val="green"/>
        </w:rPr>
        <w:t xml:space="preserve">intrudes on </w:t>
      </w:r>
      <w:r w:rsidRPr="008A5EFF">
        <w:rPr>
          <w:rStyle w:val="Emphasis"/>
        </w:rPr>
        <w:t xml:space="preserve">human </w:t>
      </w:r>
      <w:r w:rsidRPr="00E94C65">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E94C65">
        <w:rPr>
          <w:rStyle w:val="Emphasis"/>
          <w:highlight w:val="green"/>
        </w:rPr>
        <w:t xml:space="preserve">we are compelled to stitch the tears </w:t>
      </w:r>
      <w:r w:rsidRPr="008A5EFF">
        <w:rPr>
          <w:rStyle w:val="Emphasis"/>
        </w:rPr>
        <w:t xml:space="preserve">in that fabric </w:t>
      </w:r>
      <w:r w:rsidRPr="00E94C65">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1BD37A44" w14:textId="77777777" w:rsidR="00B113D8" w:rsidRPr="007D6A44" w:rsidRDefault="00B113D8" w:rsidP="00B113D8">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1B065234" w14:textId="77777777" w:rsidR="00B113D8" w:rsidRPr="007D6A44" w:rsidRDefault="00B113D8" w:rsidP="00B113D8">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5C8C6403" w14:textId="77777777" w:rsidR="00B113D8" w:rsidRDefault="00B113D8" w:rsidP="00B113D8">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w:t>
      </w:r>
      <w:proofErr w:type="gramStart"/>
      <w:r w:rsidRPr="002B5C7C">
        <w:rPr>
          <w:sz w:val="10"/>
        </w:rPr>
        <w:t>surplus-enjoyment</w:t>
      </w:r>
      <w:proofErr w:type="gramEnd"/>
      <w:r w:rsidRPr="002B5C7C">
        <w:rPr>
          <w:sz w:val="10"/>
        </w:rPr>
        <w:t xml:space="preserve"> are historically equivalent, especially in the situation of the Master’s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rPr>
        <w:t xml:space="preserve">Now knowledge and technology, not the Master’s injunction, become </w:t>
      </w:r>
      <w:r w:rsidRPr="00E94C65">
        <w:rPr>
          <w:rStyle w:val="StyleUnderline"/>
          <w:highlight w:val="green"/>
        </w:rPr>
        <w:t xml:space="preserve">‘agency </w:t>
      </w:r>
      <w:r w:rsidRPr="002B5C7C">
        <w:rPr>
          <w:rStyle w:val="StyleUnderline"/>
        </w:rPr>
        <w:t xml:space="preserve">expressing a logic of governmentality and expertise (including that of </w:t>
      </w:r>
      <w:r w:rsidRPr="00C172F4">
        <w:rPr>
          <w:rStyle w:val="StyleUnderline"/>
        </w:rPr>
        <w:t>planning) that does</w:t>
      </w:r>
      <w:r w:rsidRPr="002B5C7C">
        <w:rPr>
          <w:rStyle w:val="StyleUnderline"/>
        </w:rPr>
        <w:t xml:space="preserve"> not prohibit enjoyment, but </w:t>
      </w:r>
      <w:r w:rsidRPr="00962BFE">
        <w:rPr>
          <w:rStyle w:val="StyleUnderline"/>
        </w:rPr>
        <w:t xml:space="preserve">rather channels jouissance in ways that </w:t>
      </w:r>
      <w:r w:rsidRPr="00E94C65">
        <w:rPr>
          <w:rStyle w:val="StyleUnderline"/>
          <w:highlight w:val="green"/>
        </w:rPr>
        <w:t>produces</w:t>
      </w:r>
      <w:r w:rsidRPr="002B5C7C">
        <w:rPr>
          <w:rStyle w:val="StyleUnderline"/>
        </w:rPr>
        <w:t xml:space="preserve"> a “bio-politics” (after Foucault) </w:t>
      </w:r>
      <w:r w:rsidRPr="00C172F4">
        <w:rPr>
          <w:rStyle w:val="StyleUnderline"/>
        </w:rPr>
        <w:t xml:space="preserve">of an alienated subject that has no option, but to enjoy and be satisfied’ (Hillier and </w:t>
      </w:r>
      <w:proofErr w:type="spellStart"/>
      <w:r w:rsidRPr="00C172F4">
        <w:rPr>
          <w:rStyle w:val="StyleUnderline"/>
        </w:rPr>
        <w:t>Gunder</w:t>
      </w:r>
      <w:proofErr w:type="spellEnd"/>
      <w:r w:rsidRPr="00C172F4">
        <w:rPr>
          <w:rStyle w:val="StyleUnderline"/>
        </w:rPr>
        <w:t xml:space="preserve">, 2005; McGowan, 2004; Zˇ </w:t>
      </w:r>
      <w:proofErr w:type="spellStart"/>
      <w:r w:rsidRPr="00C172F4">
        <w:rPr>
          <w:rStyle w:val="StyleUnderline"/>
        </w:rPr>
        <w:t>izˇek</w:t>
      </w:r>
      <w:proofErr w:type="spellEnd"/>
      <w:r w:rsidRPr="00C172F4">
        <w:rPr>
          <w:rStyle w:val="StyleUnderline"/>
        </w:rPr>
        <w:t xml:space="preserve">, 2004b; </w:t>
      </w:r>
      <w:proofErr w:type="spellStart"/>
      <w:r w:rsidRPr="00C172F4">
        <w:rPr>
          <w:rStyle w:val="StyleUnderline"/>
        </w:rPr>
        <w:t>Zupancic</w:t>
      </w:r>
      <w:proofErr w:type="spellEnd"/>
      <w:r w:rsidRPr="00C172F4">
        <w:rPr>
          <w:rStyle w:val="StyleUnderline"/>
        </w:rPr>
        <w:t xml:space="preserve">, 2004). In this regard, ‘a nation exists only </w:t>
      </w:r>
      <w:proofErr w:type="gramStart"/>
      <w:r w:rsidRPr="00C172F4">
        <w:rPr>
          <w:rStyle w:val="StyleUnderline"/>
        </w:rPr>
        <w:t>as long as</w:t>
      </w:r>
      <w:proofErr w:type="gramEnd"/>
      <w:r w:rsidRPr="00C172F4">
        <w:rPr>
          <w:rStyle w:val="StyleUnderline"/>
        </w:rPr>
        <w:t xml:space="preserve"> its specific enjoyment continues to be </w:t>
      </w:r>
      <w:proofErr w:type="spellStart"/>
      <w:r w:rsidRPr="00C172F4">
        <w:rPr>
          <w:rStyle w:val="StyleUnderline"/>
        </w:rPr>
        <w:t>materialised</w:t>
      </w:r>
      <w:proofErr w:type="spellEnd"/>
      <w:r w:rsidRPr="00C172F4">
        <w:rPr>
          <w:rStyle w:val="StyleUnderline"/>
        </w:rPr>
        <w:t xml:space="preserve"> in a set of social practices and submitted through national</w:t>
      </w:r>
      <w:r w:rsidRPr="002B5C7C">
        <w:rPr>
          <w:rStyle w:val="StyleUnderline"/>
        </w:rPr>
        <w:t xml:space="preserve"> myths [or </w:t>
      </w:r>
      <w:r w:rsidRPr="00E94C65">
        <w:rPr>
          <w:rStyle w:val="StyleUnderline"/>
          <w:highlight w:val="green"/>
        </w:rPr>
        <w:t>fantasies</w:t>
      </w:r>
      <w:r w:rsidRPr="002B5C7C">
        <w:rPr>
          <w:rStyle w:val="StyleUnderline"/>
        </w:rPr>
        <w:t xml:space="preserve">] that structure these practices’ (Zˇ </w:t>
      </w:r>
      <w:proofErr w:type="spellStart"/>
      <w:r w:rsidRPr="002B5C7C">
        <w:rPr>
          <w:rStyle w:val="StyleUnderline"/>
        </w:rPr>
        <w:t>izˇek</w:t>
      </w:r>
      <w:proofErr w:type="spellEnd"/>
      <w:r w:rsidRPr="002B5C7C">
        <w:rPr>
          <w:rStyle w:val="StyleUnderline"/>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rPr>
        <w:t>In this light</w:t>
      </w:r>
      <w:r w:rsidRPr="00E94C65">
        <w:rPr>
          <w:rStyle w:val="StyleUnderline"/>
          <w:highlight w:val="green"/>
        </w:rPr>
        <w:t>, the role of planning is to</w:t>
      </w:r>
      <w:r w:rsidRPr="002B5C7C">
        <w:rPr>
          <w:rStyle w:val="StyleUnderline"/>
        </w:rPr>
        <w:t xml:space="preserve"> facilitate enjoyment by </w:t>
      </w:r>
      <w:r w:rsidRPr="00962BFE">
        <w:rPr>
          <w:rStyle w:val="StyleUnderline"/>
        </w:rPr>
        <w:t xml:space="preserve">sustainably </w:t>
      </w:r>
      <w:r w:rsidRPr="00E94C65">
        <w:rPr>
          <w:rStyle w:val="StyleUnderline"/>
          <w:highlight w:val="green"/>
        </w:rPr>
        <w:t>provid</w:t>
      </w:r>
      <w:r w:rsidRPr="002B5C7C">
        <w:rPr>
          <w:rStyle w:val="StyleUnderline"/>
        </w:rPr>
        <w:t xml:space="preserve">ing </w:t>
      </w:r>
      <w:r w:rsidRPr="00E94C65">
        <w:rPr>
          <w:rStyle w:val="StyleUnderline"/>
          <w:highlight w:val="green"/>
        </w:rPr>
        <w:t>the</w:t>
      </w:r>
      <w:r w:rsidRPr="002B5C7C">
        <w:rPr>
          <w:rStyle w:val="StyleUnderline"/>
        </w:rPr>
        <w:t xml:space="preserve"> correct </w:t>
      </w:r>
      <w:r w:rsidRPr="00E94C65">
        <w:rPr>
          <w:rStyle w:val="StyleUnderline"/>
          <w:highlight w:val="green"/>
        </w:rPr>
        <w:t>space</w:t>
      </w:r>
      <w:r w:rsidRPr="002B5C7C">
        <w:rPr>
          <w:rStyle w:val="StyleUnderline"/>
        </w:rPr>
        <w:t xml:space="preserve"> – healthy, competitive, </w:t>
      </w:r>
      <w:proofErr w:type="gramStart"/>
      <w:r w:rsidRPr="002B5C7C">
        <w:rPr>
          <w:rStyle w:val="StyleUnderline"/>
        </w:rPr>
        <w:t>fit</w:t>
      </w:r>
      <w:proofErr w:type="gramEnd"/>
      <w:r w:rsidRPr="002B5C7C">
        <w:rPr>
          <w:rStyle w:val="StyleUnderline"/>
        </w:rPr>
        <w:t xml:space="preserve"> </w:t>
      </w:r>
      <w:r w:rsidRPr="002B5C7C">
        <w:rPr>
          <w:rStyle w:val="StyleUnderline"/>
        </w:rPr>
        <w:lastRenderedPageBreak/>
        <w:t xml:space="preserve">and attractive – </w:t>
      </w:r>
      <w:r w:rsidRPr="00E94C65">
        <w:rPr>
          <w:rStyle w:val="StyleUnderline"/>
          <w:highlight w:val="green"/>
        </w:rPr>
        <w:t>where enjoyment can be</w:t>
      </w:r>
      <w:r w:rsidRPr="002B5C7C">
        <w:rPr>
          <w:rStyle w:val="StyleUnderline"/>
        </w:rPr>
        <w:t xml:space="preserve"> effectively materialized and </w:t>
      </w:r>
      <w:r w:rsidRPr="00E94C65">
        <w:rPr>
          <w:rStyle w:val="StyleUnderline"/>
          <w:highlight w:val="green"/>
        </w:rPr>
        <w:t>maximized</w:t>
      </w:r>
      <w:r w:rsidRPr="002B5C7C">
        <w:rPr>
          <w:rStyle w:val="StyleUnderline"/>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rPr>
        <w:t>In response to the dominant ‘</w:t>
      </w:r>
      <w:r w:rsidRPr="00C172F4">
        <w:rPr>
          <w:rStyle w:val="StyleUnderline"/>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2005; McGuirk,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rPr>
        <w:t xml:space="preserve">Contemporary injunctions are to enjoy – or at least to sustain our happiness – regardless of what we </w:t>
      </w:r>
      <w:proofErr w:type="gramStart"/>
      <w:r w:rsidRPr="008B194E">
        <w:rPr>
          <w:rStyle w:val="StyleUnderline"/>
        </w:rPr>
        <w:t>actually desire</w:t>
      </w:r>
      <w:proofErr w:type="gramEnd"/>
      <w:r w:rsidRPr="008B194E">
        <w:rPr>
          <w:rStyle w:val="StyleUnderline"/>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E94C65">
        <w:rPr>
          <w:rStyle w:val="StyleUnderline"/>
          <w:highlight w:val="green"/>
        </w:rPr>
        <w:t>Planning</w:t>
      </w:r>
      <w:r w:rsidRPr="002B5C7C">
        <w:rPr>
          <w:rStyle w:val="StyleUnderline"/>
        </w:rPr>
        <w:t xml:space="preserve"> continues </w:t>
      </w:r>
      <w:r w:rsidRPr="00C172F4">
        <w:rPr>
          <w:rStyle w:val="StyleUnderline"/>
        </w:rPr>
        <w:t xml:space="preserve">to succeed because it </w:t>
      </w:r>
      <w:r w:rsidRPr="00E94C65">
        <w:rPr>
          <w:rStyle w:val="StyleUnderline"/>
          <w:highlight w:val="green"/>
        </w:rPr>
        <w:t>underpins the</w:t>
      </w:r>
      <w:r w:rsidRPr="002B5C7C">
        <w:rPr>
          <w:rStyle w:val="StyleUnderline"/>
        </w:rPr>
        <w:t xml:space="preserve"> primal </w:t>
      </w:r>
      <w:r w:rsidRPr="00E94C65">
        <w:rPr>
          <w:rStyle w:val="StyleUnderline"/>
          <w:highlight w:val="green"/>
        </w:rPr>
        <w:t>desire</w:t>
      </w:r>
      <w:r w:rsidRPr="002B5C7C">
        <w:rPr>
          <w:rStyle w:val="StyleUnderline"/>
        </w:rPr>
        <w:t xml:space="preserve"> of most subjects in society </w:t>
      </w:r>
      <w:r w:rsidRPr="00E94C65">
        <w:rPr>
          <w:rStyle w:val="StyleUnderline"/>
          <w:highlight w:val="green"/>
        </w:rPr>
        <w:t xml:space="preserve">for </w:t>
      </w:r>
      <w:r w:rsidRPr="00962BFE">
        <w:rPr>
          <w:rStyle w:val="StyleUnderline"/>
        </w:rPr>
        <w:t>a</w:t>
      </w:r>
      <w:r w:rsidRPr="002B5C7C">
        <w:rPr>
          <w:rStyle w:val="StyleUnderline"/>
        </w:rPr>
        <w:t xml:space="preserve"> conflict-free, </w:t>
      </w:r>
      <w:proofErr w:type="gramStart"/>
      <w:r w:rsidRPr="00962BFE">
        <w:rPr>
          <w:rStyle w:val="StyleUnderline"/>
        </w:rPr>
        <w:t>safe</w:t>
      </w:r>
      <w:proofErr w:type="gramEnd"/>
      <w:r w:rsidRPr="002B5C7C">
        <w:rPr>
          <w:rStyle w:val="StyleUnderline"/>
        </w:rPr>
        <w:t xml:space="preserve"> and assured happy </w:t>
      </w:r>
      <w:r w:rsidRPr="00E94C65">
        <w:rPr>
          <w:rStyle w:val="StyleUnderline"/>
          <w:highlight w:val="green"/>
        </w:rPr>
        <w:t>future</w:t>
      </w:r>
      <w:r w:rsidRPr="002B5C7C">
        <w:rPr>
          <w:rStyle w:val="StyleUnderline"/>
        </w:rPr>
        <w:t xml:space="preserve">, </w:t>
      </w:r>
      <w:r w:rsidRPr="00962BFE">
        <w:rPr>
          <w:rStyle w:val="StyleUnderline"/>
        </w:rPr>
        <w:t xml:space="preserve">even if </w:t>
      </w:r>
      <w:r w:rsidRPr="00E94C65">
        <w:rPr>
          <w:rStyle w:val="StyleUnderline"/>
          <w:highlight w:val="green"/>
        </w:rPr>
        <w:t xml:space="preserve">it can only deliver </w:t>
      </w:r>
      <w:r w:rsidRPr="008B194E">
        <w:rPr>
          <w:rStyle w:val="StyleUnderline"/>
        </w:rPr>
        <w:t xml:space="preserve">this as </w:t>
      </w:r>
      <w:r w:rsidRPr="00E94C65">
        <w:rPr>
          <w:rStyle w:val="StyleUnderline"/>
          <w:highlight w:val="green"/>
        </w:rPr>
        <w:t xml:space="preserve">a fantasy-scenario </w:t>
      </w:r>
      <w:r w:rsidRPr="00C172F4">
        <w:rPr>
          <w:rStyle w:val="StyleUnderline"/>
        </w:rPr>
        <w:t>of material happiness</w:t>
      </w:r>
      <w:r w:rsidRPr="00E94C65">
        <w:rPr>
          <w:rStyle w:val="StyleUnderline"/>
          <w:highlight w:val="green"/>
        </w:rPr>
        <w:t xml:space="preserve">, rather than </w:t>
      </w:r>
      <w:r w:rsidRPr="00C172F4">
        <w:rPr>
          <w:rStyle w:val="StyleUnderline"/>
        </w:rPr>
        <w:t xml:space="preserve">as </w:t>
      </w:r>
      <w:r w:rsidRPr="00E94C65">
        <w:rPr>
          <w:rStyle w:val="StyleUnderline"/>
          <w:highlight w:val="green"/>
        </w:rPr>
        <w:t xml:space="preserve">an impossible reality that </w:t>
      </w:r>
      <w:r w:rsidRPr="00C172F4">
        <w:rPr>
          <w:rStyle w:val="StyleUnderline"/>
        </w:rPr>
        <w:t xml:space="preserve">actually </w:t>
      </w:r>
      <w:r w:rsidRPr="00E94C65">
        <w:rPr>
          <w:rStyle w:val="StyleUnderline"/>
          <w:highlight w:val="green"/>
        </w:rPr>
        <w:t xml:space="preserve">sates </w:t>
      </w:r>
      <w:r w:rsidRPr="00C172F4">
        <w:rPr>
          <w:rStyle w:val="StyleUnderline"/>
        </w:rPr>
        <w:t xml:space="preserve">all </w:t>
      </w:r>
      <w:r w:rsidRPr="00E94C65">
        <w:rPr>
          <w:rStyle w:val="StyleUnderline"/>
          <w:highlight w:val="green"/>
        </w:rPr>
        <w:t>desires</w:t>
      </w:r>
      <w:r w:rsidRPr="002B5C7C">
        <w:rPr>
          <w:rStyle w:val="StyleUnderline"/>
        </w:rPr>
        <w:t xml:space="preserve"> (</w:t>
      </w:r>
      <w:proofErr w:type="spellStart"/>
      <w:r w:rsidRPr="002B5C7C">
        <w:rPr>
          <w:rStyle w:val="StyleUnderline"/>
        </w:rPr>
        <w:t>Gunder</w:t>
      </w:r>
      <w:proofErr w:type="spellEnd"/>
      <w:r w:rsidRPr="002B5C7C">
        <w:rPr>
          <w:rStyle w:val="StyleUnderline"/>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rPr>
        <w:t xml:space="preserve">Further, </w:t>
      </w:r>
      <w:r w:rsidRPr="00E94C65">
        <w:rPr>
          <w:rStyle w:val="StyleUnderline"/>
          <w:highlight w:val="green"/>
        </w:rPr>
        <w:t>‘the fantasy</w:t>
      </w:r>
      <w:r w:rsidRPr="002B5C7C">
        <w:rPr>
          <w:rStyle w:val="StyleUnderline"/>
        </w:rPr>
        <w:t xml:space="preserve"> of a utopian harmonious social world </w:t>
      </w:r>
      <w:r w:rsidRPr="00E94C65">
        <w:rPr>
          <w:rStyle w:val="StyleUnderline"/>
          <w:highlight w:val="green"/>
        </w:rPr>
        <w:t>can only be sustained if</w:t>
      </w:r>
      <w:r w:rsidRPr="002B5C7C">
        <w:rPr>
          <w:rStyle w:val="StyleUnderline"/>
        </w:rPr>
        <w:t xml:space="preserve"> all the </w:t>
      </w:r>
      <w:r w:rsidRPr="00962BFE">
        <w:rPr>
          <w:rStyle w:val="StyleUnderline"/>
        </w:rPr>
        <w:t xml:space="preserve">persisting </w:t>
      </w:r>
      <w:r w:rsidRPr="00E94C65">
        <w:rPr>
          <w:rStyle w:val="StyleUnderline"/>
          <w:highlight w:val="green"/>
        </w:rPr>
        <w:t>disorders can be attributed to a</w:t>
      </w:r>
      <w:r w:rsidRPr="00962BFE">
        <w:rPr>
          <w:rStyle w:val="StyleUnderline"/>
        </w:rPr>
        <w:t>n alien intruder . . . a certain particularity which cannot be assimilated, but instead must be eliminated’ (</w:t>
      </w:r>
      <w:proofErr w:type="spellStart"/>
      <w:r w:rsidRPr="00962BFE">
        <w:rPr>
          <w:rStyle w:val="StyleUnderline"/>
        </w:rPr>
        <w:t>Stavrakakis</w:t>
      </w:r>
      <w:proofErr w:type="spellEnd"/>
      <w:r w:rsidRPr="00962BFE">
        <w:rPr>
          <w:rStyle w:val="StyleUnderline"/>
        </w:rPr>
        <w:t xml:space="preserve">, 1999: 108). This is the stranger, the Other that is not us that can act as the </w:t>
      </w:r>
      <w:r w:rsidRPr="00E94C65">
        <w:rPr>
          <w:rStyle w:val="StyleUnderline"/>
          <w:highlight w:val="green"/>
        </w:rPr>
        <w:t xml:space="preserve">‘“scapegoat” to be </w:t>
      </w:r>
      <w:proofErr w:type="spellStart"/>
      <w:r w:rsidRPr="00E94C65">
        <w:rPr>
          <w:rStyle w:val="StyleUnderline"/>
          <w:highlight w:val="green"/>
        </w:rPr>
        <w:t>stigmatised</w:t>
      </w:r>
      <w:proofErr w:type="spellEnd"/>
      <w:r w:rsidRPr="002B5C7C">
        <w:rPr>
          <w:rStyle w:val="StyleUnderline"/>
        </w:rPr>
        <w:t xml:space="preserve"> as the one who is blamed for our lack, the Evil force that stole our precious jouissance’ and stopped the fantasy from achieving its utopian vision (</w:t>
      </w:r>
      <w:proofErr w:type="spellStart"/>
      <w:r w:rsidRPr="002B5C7C">
        <w:rPr>
          <w:rStyle w:val="StyleUnderline"/>
        </w:rPr>
        <w:t>Stavrakakis</w:t>
      </w:r>
      <w:proofErr w:type="spellEnd"/>
      <w:r w:rsidRPr="002B5C7C">
        <w:rPr>
          <w:rStyle w:val="StyleUnderline"/>
        </w:rPr>
        <w:t xml:space="preserve">, 2003a: 58). Even </w:t>
      </w:r>
      <w:r w:rsidRPr="00962BFE">
        <w:rPr>
          <w:rStyle w:val="StyleUnderline"/>
        </w:rPr>
        <w:t>our</w:t>
      </w:r>
      <w:r w:rsidRPr="002B5C7C">
        <w:rPr>
          <w:rStyle w:val="StyleUnderline"/>
        </w:rPr>
        <w:t xml:space="preserve"> ‘“complex” contemporary </w:t>
      </w:r>
      <w:r w:rsidRPr="00962BFE">
        <w:rPr>
          <w:rStyle w:val="StyleUnderline"/>
        </w:rPr>
        <w:t xml:space="preserve">societies </w:t>
      </w:r>
      <w:r w:rsidRPr="00E94C65">
        <w:rPr>
          <w:rStyle w:val="StyleUnderline"/>
          <w:highlight w:val="green"/>
        </w:rPr>
        <w:t xml:space="preserve">rely on the </w:t>
      </w:r>
      <w:r w:rsidRPr="00962BFE">
        <w:rPr>
          <w:rStyle w:val="StyleUnderline"/>
        </w:rPr>
        <w:t xml:space="preserve">basic </w:t>
      </w:r>
      <w:r w:rsidRPr="00E94C65">
        <w:rPr>
          <w:rStyle w:val="StyleUnderline"/>
          <w:highlight w:val="green"/>
        </w:rPr>
        <w:t>divide between included and excluded’</w:t>
      </w:r>
      <w:r w:rsidRPr="002B5C7C">
        <w:rPr>
          <w:rStyle w:val="StyleUnderline"/>
        </w:rPr>
        <w:t xml:space="preserve"> (Zˇ </w:t>
      </w:r>
      <w:proofErr w:type="spellStart"/>
      <w:r w:rsidRPr="002B5C7C">
        <w:rPr>
          <w:rStyle w:val="StyleUnderline"/>
        </w:rPr>
        <w:t>izˇek</w:t>
      </w:r>
      <w:proofErr w:type="spellEnd"/>
      <w:r w:rsidRPr="002B5C7C">
        <w:rPr>
          <w:rStyle w:val="StyleUnderline"/>
        </w:rPr>
        <w:t xml:space="preserve">, 2004b: 86). Zˇ </w:t>
      </w:r>
      <w:proofErr w:type="spellStart"/>
      <w:r w:rsidRPr="002B5C7C">
        <w:rPr>
          <w:rStyle w:val="StyleUnderline"/>
        </w:rPr>
        <w:t>izˇek</w:t>
      </w:r>
      <w:proofErr w:type="spellEnd"/>
      <w:r w:rsidRPr="002B5C7C">
        <w:rPr>
          <w:rStyle w:val="StyleUnderline"/>
        </w:rPr>
        <w:t xml:space="preserve"> (2004b: 86) continues: in any </w:t>
      </w:r>
      <w:r w:rsidRPr="00962BFE">
        <w:rPr>
          <w:rStyle w:val="StyleUnderline"/>
        </w:rPr>
        <w:t>society ‘there is a multitude within the</w:t>
      </w:r>
      <w:r w:rsidRPr="002B5C7C">
        <w:rPr>
          <w:rStyle w:val="StyleUnderline"/>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E94C65">
        <w:rPr>
          <w:rStyle w:val="StyleUnderline"/>
          <w:highlight w:val="green"/>
        </w:rPr>
        <w:t>Ideological fantasies</w:t>
      </w:r>
      <w:r w:rsidRPr="002B5C7C">
        <w:rPr>
          <w:rStyle w:val="StyleUnderline"/>
        </w:rPr>
        <w:t xml:space="preserve"> as to what constitutes an enjoyable and satisfying city </w:t>
      </w:r>
      <w:r w:rsidRPr="00AC7AE0">
        <w:rPr>
          <w:rStyle w:val="StyleUnderline"/>
        </w:rPr>
        <w:t xml:space="preserve">are deployed to </w:t>
      </w:r>
      <w:r w:rsidRPr="00E94C65">
        <w:rPr>
          <w:rStyle w:val="StyleUnderline"/>
          <w:highlight w:val="green"/>
        </w:rPr>
        <w:t>hide the dysfunctions</w:t>
      </w:r>
      <w:r w:rsidRPr="002B5C7C">
        <w:rPr>
          <w:rStyle w:val="StyleUnderline"/>
        </w:rPr>
        <w:t xml:space="preserve"> and </w:t>
      </w:r>
      <w:proofErr w:type="spellStart"/>
      <w:r w:rsidRPr="002B5C7C">
        <w:rPr>
          <w:rStyle w:val="StyleUnderline"/>
        </w:rPr>
        <w:t>unpredictabilities</w:t>
      </w:r>
      <w:proofErr w:type="spellEnd"/>
      <w:r w:rsidRPr="002B5C7C">
        <w:rPr>
          <w:rStyle w:val="StyleUnderline"/>
        </w:rPr>
        <w:t xml:space="preserve"> that are </w:t>
      </w:r>
      <w:r w:rsidRPr="00E94C65">
        <w:rPr>
          <w:rStyle w:val="StyleUnderline"/>
          <w:highlight w:val="green"/>
        </w:rPr>
        <w:t>ubiquitous throughout</w:t>
      </w:r>
      <w:r w:rsidRPr="002B5C7C">
        <w:rPr>
          <w:rStyle w:val="StyleUnderline"/>
        </w:rPr>
        <w:t xml:space="preserve"> all </w:t>
      </w:r>
      <w:r w:rsidRPr="00E94C65">
        <w:rPr>
          <w:rStyle w:val="StyleUnderline"/>
          <w:highlight w:val="green"/>
        </w:rPr>
        <w:t>social spheres</w:t>
      </w:r>
      <w:r w:rsidRPr="002B5C7C">
        <w:rPr>
          <w:rStyle w:val="StyleUnderline"/>
        </w:rPr>
        <w:t xml:space="preserve">, particularly for those lacking in </w:t>
      </w:r>
      <w:r w:rsidRPr="002B5C7C">
        <w:rPr>
          <w:rStyle w:val="StyleUnderline"/>
        </w:rPr>
        <w:lastRenderedPageBreak/>
        <w:t>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rPr>
        <w:t xml:space="preserve">This is in contrast to the existing social reality, where political processes, such as planning, appear to strive for public participation culminating in </w:t>
      </w:r>
      <w:proofErr w:type="gramStart"/>
      <w:r w:rsidRPr="00962BFE">
        <w:rPr>
          <w:rStyle w:val="StyleUnderline"/>
        </w:rPr>
        <w:t>an</w:t>
      </w:r>
      <w:proofErr w:type="gramEnd"/>
      <w:r w:rsidRPr="00962BFE">
        <w:rPr>
          <w:rStyle w:val="StyleUnderline"/>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rPr>
        <w:t xml:space="preserve">This is a perspective that situates our very social reality, including space and social interaction, as principally </w:t>
      </w:r>
      <w:proofErr w:type="gramStart"/>
      <w:r w:rsidRPr="00962BFE">
        <w:rPr>
          <w:rStyle w:val="StyleUnderline"/>
        </w:rPr>
        <w:t>constituted</w:t>
      </w:r>
      <w:proofErr w:type="gramEnd"/>
      <w:r w:rsidRPr="00962BFE">
        <w:rPr>
          <w:rStyle w:val="StyleUnderline"/>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rPr>
        <w:t xml:space="preserve">Here, </w:t>
      </w:r>
      <w:r w:rsidRPr="00E94C65">
        <w:rPr>
          <w:rStyle w:val="StyleUnderline"/>
          <w:highlight w:val="green"/>
        </w:rPr>
        <w:t>it is the desire of this Other that</w:t>
      </w:r>
      <w:r w:rsidRPr="002B5C7C">
        <w:rPr>
          <w:rStyle w:val="StyleUnderline"/>
        </w:rPr>
        <w:t xml:space="preserve"> </w:t>
      </w:r>
      <w:r w:rsidRPr="00E94C65">
        <w:rPr>
          <w:rStyle w:val="StyleUnderline"/>
          <w:highlight w:val="green"/>
        </w:rPr>
        <w:t>we</w:t>
      </w:r>
      <w:r w:rsidRPr="002B5C7C">
        <w:rPr>
          <w:rStyle w:val="StyleUnderline"/>
        </w:rPr>
        <w:t xml:space="preserve"> fundamentally seek and </w:t>
      </w:r>
      <w:r w:rsidRPr="00E94C65">
        <w:rPr>
          <w:rStyle w:val="StyleUnderline"/>
          <w:highlight w:val="green"/>
        </w:rPr>
        <w:t>wish to please</w:t>
      </w:r>
      <w:r w:rsidRPr="002B5C7C">
        <w:rPr>
          <w:rStyle w:val="StyleUnderline"/>
        </w:rPr>
        <w:t xml:space="preserve"> as we constantly strive to return to our idealized primordial desire for infant maternal security and contentment (Hillier and </w:t>
      </w:r>
      <w:proofErr w:type="spellStart"/>
      <w:r w:rsidRPr="002B5C7C">
        <w:rPr>
          <w:rStyle w:val="StyleUnderline"/>
        </w:rPr>
        <w:t>Gunder</w:t>
      </w:r>
      <w:proofErr w:type="spellEnd"/>
      <w:r w:rsidRPr="002B5C7C">
        <w:rPr>
          <w:rStyle w:val="StyleUnderline"/>
        </w:rPr>
        <w:t xml:space="preserve">, 2005). </w:t>
      </w:r>
      <w:proofErr w:type="gramStart"/>
      <w:r w:rsidRPr="00E94C65">
        <w:rPr>
          <w:rStyle w:val="StyleUnderline"/>
          <w:highlight w:val="green"/>
        </w:rPr>
        <w:t>So</w:t>
      </w:r>
      <w:proofErr w:type="gramEnd"/>
      <w:r w:rsidRPr="00E94C65">
        <w:rPr>
          <w:rStyle w:val="StyleUnderline"/>
          <w:highlight w:val="green"/>
        </w:rPr>
        <w:t xml:space="preserve"> we construct and share </w:t>
      </w:r>
      <w:r w:rsidRPr="00962BFE">
        <w:rPr>
          <w:rStyle w:val="StyleUnderline"/>
        </w:rPr>
        <w:t xml:space="preserve">illusions and </w:t>
      </w:r>
      <w:r w:rsidRPr="00E94C65">
        <w:rPr>
          <w:rStyle w:val="StyleUnderline"/>
          <w:highlight w:val="green"/>
        </w:rPr>
        <w:t>fantasies</w:t>
      </w:r>
      <w:r w:rsidRPr="002B5C7C">
        <w:rPr>
          <w:rStyle w:val="StyleUnderline"/>
        </w:rPr>
        <w:t xml:space="preserve"> – ideologies – </w:t>
      </w:r>
      <w:r w:rsidRPr="00E94C65">
        <w:rPr>
          <w:rStyle w:val="StyleUnderline"/>
          <w:highlight w:val="green"/>
        </w:rPr>
        <w:lastRenderedPageBreak/>
        <w:t xml:space="preserve">that we are </w:t>
      </w:r>
      <w:r w:rsidRPr="00AC7AE0">
        <w:rPr>
          <w:rStyle w:val="StyleUnderline"/>
        </w:rPr>
        <w:t xml:space="preserve">somehow </w:t>
      </w:r>
      <w:r w:rsidRPr="00E94C65">
        <w:rPr>
          <w:rStyle w:val="StyleUnderline"/>
          <w:highlight w:val="green"/>
        </w:rPr>
        <w:t>achieving this</w:t>
      </w:r>
      <w:r w:rsidRPr="002B5C7C">
        <w:rPr>
          <w:rStyle w:val="StyleUnderline"/>
        </w:rPr>
        <w:t xml:space="preserve"> impossible </w:t>
      </w:r>
      <w:r w:rsidRPr="00E94C65">
        <w:rPr>
          <w:rStyle w:val="StyleUnderline"/>
          <w:highlight w:val="green"/>
        </w:rPr>
        <w:t>task</w:t>
      </w:r>
      <w:r w:rsidRPr="002B5C7C">
        <w:rPr>
          <w:rStyle w:val="StyleUnderline"/>
        </w:rPr>
        <w:t xml:space="preserve">. It is the aggregate </w:t>
      </w:r>
      <w:r w:rsidRPr="00E94C65">
        <w:rPr>
          <w:rStyle w:val="StyleUnderline"/>
          <w:highlight w:val="green"/>
        </w:rPr>
        <w:t>of</w:t>
      </w:r>
      <w:r w:rsidRPr="00962BFE">
        <w:rPr>
          <w:rStyle w:val="StyleUnderline"/>
        </w:rPr>
        <w:t xml:space="preserve"> these Others,</w:t>
      </w:r>
      <w:r w:rsidRPr="002B5C7C">
        <w:rPr>
          <w:rStyle w:val="StyleUnderline"/>
        </w:rPr>
        <w:t xml:space="preserve"> and the illusions we generate about them and ourselves, </w:t>
      </w:r>
      <w:r w:rsidRPr="00962BFE">
        <w:rPr>
          <w:rStyle w:val="StyleUnderline"/>
        </w:rPr>
        <w:t>that constitutes</w:t>
      </w:r>
      <w:r w:rsidRPr="002B5C7C">
        <w:rPr>
          <w:rStyle w:val="StyleUnderline"/>
        </w:rPr>
        <w:t xml:space="preserve"> the </w:t>
      </w:r>
      <w:r w:rsidRPr="00E94C65">
        <w:rPr>
          <w:rStyle w:val="StyleUnderline"/>
          <w:highlight w:val="green"/>
        </w:rPr>
        <w:t>social reality</w:t>
      </w:r>
      <w:r w:rsidRPr="002B5C7C">
        <w:rPr>
          <w:rStyle w:val="StyleUnderline"/>
        </w:rPr>
        <w:t xml:space="preserve"> that is our lived space</w:t>
      </w:r>
      <w:r>
        <w:rPr>
          <w:rStyle w:val="StyleUnderline"/>
        </w:rPr>
        <w:t>.</w:t>
      </w:r>
    </w:p>
    <w:p w14:paraId="10E5C01A" w14:textId="77777777" w:rsidR="00B113D8" w:rsidRDefault="00B113D8" w:rsidP="00B113D8">
      <w:pPr>
        <w:pStyle w:val="Heading4"/>
      </w:pPr>
      <w:r>
        <w:t xml:space="preserve">Narratives of sustainable space exploration are constructed fantasies of risk analysis that </w:t>
      </w:r>
      <w:r w:rsidRPr="00AF2507">
        <w:rPr>
          <w:u w:val="single"/>
        </w:rPr>
        <w:t>desire an impossible knowledge</w:t>
      </w:r>
      <w:r>
        <w:t xml:space="preserve"> and </w:t>
      </w:r>
      <w:r w:rsidRPr="00AF2507">
        <w:rPr>
          <w:u w:val="single"/>
        </w:rPr>
        <w:t>recreate power hierarchies</w:t>
      </w:r>
      <w:r>
        <w:t xml:space="preserve"> through controlled risk politics</w:t>
      </w:r>
    </w:p>
    <w:p w14:paraId="59076655" w14:textId="77777777" w:rsidR="00B113D8" w:rsidRDefault="00B113D8" w:rsidP="00B113D8">
      <w:proofErr w:type="spellStart"/>
      <w:r>
        <w:rPr>
          <w:b/>
          <w:bCs/>
          <w:sz w:val="26"/>
        </w:rPr>
        <w:t>Ormord</w:t>
      </w:r>
      <w:proofErr w:type="spellEnd"/>
      <w:r>
        <w:rPr>
          <w:b/>
          <w:bCs/>
          <w:sz w:val="26"/>
        </w:rPr>
        <w:t>, 12</w:t>
      </w:r>
      <w: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0BEDB043" w14:textId="77777777" w:rsidR="00B113D8" w:rsidRDefault="00B113D8" w:rsidP="00B113D8">
      <w:pPr>
        <w:rPr>
          <w:u w:val="single"/>
        </w:rPr>
      </w:pPr>
      <w:r>
        <w:rPr>
          <w:u w:val="single"/>
        </w:rPr>
        <w:t>Beck</w:t>
      </w:r>
      <w:r>
        <w:rPr>
          <w:sz w:val="12"/>
        </w:rPr>
        <w:t xml:space="preserve"> has been </w:t>
      </w:r>
      <w:proofErr w:type="spellStart"/>
      <w:r>
        <w:rPr>
          <w:sz w:val="12"/>
        </w:rPr>
        <w:t>criticised</w:t>
      </w:r>
      <w:proofErr w:type="spellEnd"/>
      <w:r>
        <w:rPr>
          <w:sz w:val="12"/>
        </w:rPr>
        <w:t xml:space="preserve"> for his ‘confusion’ about </w:t>
      </w:r>
      <w:proofErr w:type="gramStart"/>
      <w:r>
        <w:rPr>
          <w:sz w:val="12"/>
        </w:rPr>
        <w:t>whether or not</w:t>
      </w:r>
      <w:proofErr w:type="gramEnd"/>
      <w:r>
        <w:rPr>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Pr>
          <w:u w:val="single"/>
        </w:rPr>
        <w:t>hopes for our unification into a global “civilizational community of fate</w:t>
      </w:r>
      <w:r>
        <w:rPr>
          <w:sz w:val="12"/>
        </w:rPr>
        <w:t xml:space="preserve">” (2006, page 7; also 1992, page 47). In elaborating what he calls a “political economy of risk”, however, </w:t>
      </w:r>
      <w:r>
        <w:rPr>
          <w:u w:val="single"/>
        </w:rPr>
        <w:t>he appears to accept that the economic consequences of risk are unevenly socially distributed</w:t>
      </w:r>
      <w:r>
        <w:rPr>
          <w:sz w:val="12"/>
        </w:rPr>
        <w:t xml:space="preserve"> (1999, page 61). </w:t>
      </w:r>
      <w:r>
        <w:rPr>
          <w:u w:val="single"/>
        </w:rPr>
        <w:t xml:space="preserve">It is therefore surprising that he refers to the </w:t>
      </w:r>
      <w:proofErr w:type="spellStart"/>
      <w:r>
        <w:rPr>
          <w:u w:val="single"/>
        </w:rPr>
        <w:t>subpolitics</w:t>
      </w:r>
      <w:proofErr w:type="spellEnd"/>
      <w:r>
        <w:rPr>
          <w:u w:val="single"/>
        </w:rPr>
        <w:t xml:space="preserve"> of risk as an ‘</w:t>
      </w:r>
      <w:proofErr w:type="spellStart"/>
      <w:r>
        <w:rPr>
          <w:u w:val="single"/>
        </w:rPr>
        <w:t>enemyless</w:t>
      </w:r>
      <w:proofErr w:type="spellEnd"/>
      <w:r>
        <w:rPr>
          <w:u w:val="single"/>
        </w:rPr>
        <w:t xml:space="preserve">’ politics. For even if it is accepted that risks themselves unite us in </w:t>
      </w:r>
      <w:r w:rsidRPr="009578B2">
        <w:rPr>
          <w:u w:val="single"/>
        </w:rPr>
        <w:t>principle, there are clearly, as in the instances discussed above, those who benefit from the proliferation of risk</w:t>
      </w:r>
      <w:r w:rsidRPr="009578B2">
        <w:rPr>
          <w:sz w:val="12"/>
        </w:rPr>
        <w:t>. I have argued throughout</w:t>
      </w:r>
      <w:r>
        <w:rPr>
          <w:sz w:val="12"/>
        </w:rPr>
        <w:t xml:space="preserve">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Pr>
          <w:b/>
          <w:iCs/>
          <w:u w:val="single"/>
        </w:rPr>
        <w:t>Beck sees progress as</w:t>
      </w:r>
      <w:r>
        <w:rPr>
          <w:u w:val="single"/>
        </w:rPr>
        <w:t xml:space="preserve"> occurring “not through class struggle</w:t>
      </w:r>
      <w:r>
        <w:rPr>
          <w:sz w:val="12"/>
        </w:rPr>
        <w:t xml:space="preserve"> or revolution as in Marx, </w:t>
      </w:r>
      <w:r>
        <w:rPr>
          <w:u w:val="single"/>
        </w:rPr>
        <w:t>but as a</w:t>
      </w:r>
      <w:r>
        <w:rPr>
          <w:sz w:val="12"/>
        </w:rPr>
        <w:t xml:space="preserve">n unintended </w:t>
      </w:r>
      <w:r>
        <w:rPr>
          <w:u w:val="single"/>
        </w:rPr>
        <w:t>consequence of modernity</w:t>
      </w:r>
      <w:r>
        <w:rPr>
          <w:sz w:val="12"/>
        </w:rPr>
        <w:t xml:space="preserve"> itself” (Lupton, 1999, page 67). Politics “nestles down” in everyday life as risk decisions become impossible to ignore (Beck, 1997, page 152</w:t>
      </w:r>
      <w:r>
        <w:rPr>
          <w:u w:val="single"/>
        </w:rPr>
        <w:t xml:space="preserve">). His hope for cosmopolitan ecological democracy revolves around consumer boycotts and buycotts, and in </w:t>
      </w:r>
      <w:r>
        <w:rPr>
          <w:b/>
          <w:iCs/>
          <w:u w:val="single"/>
        </w:rPr>
        <w:t>balloting over ecological issues</w:t>
      </w:r>
      <w:r>
        <w:rPr>
          <w:u w:val="single"/>
        </w:rPr>
        <w:t xml:space="preserve">. </w:t>
      </w:r>
      <w:r>
        <w:rPr>
          <w:sz w:val="12"/>
        </w:rPr>
        <w:t xml:space="preserve">In his assertion that “in sorting through the trash for recycling, everyone is compelled to cooperate as a minor activist in the overall rescue mission for the earth and humankind” (1997, page 91, emphasis added), activism is dissolved into </w:t>
      </w:r>
      <w:proofErr w:type="spellStart"/>
      <w:r>
        <w:rPr>
          <w:sz w:val="12"/>
        </w:rPr>
        <w:t>individualised</w:t>
      </w:r>
      <w:proofErr w:type="spellEnd"/>
      <w:r>
        <w:rPr>
          <w:sz w:val="12"/>
        </w:rPr>
        <w:t xml:space="preserve"> consumer </w:t>
      </w:r>
      <w:proofErr w:type="spellStart"/>
      <w:r>
        <w:rPr>
          <w:sz w:val="12"/>
        </w:rPr>
        <w:t>behaviour</w:t>
      </w:r>
      <w:proofErr w:type="spellEnd"/>
      <w:r>
        <w:rPr>
          <w:sz w:val="12"/>
        </w:rPr>
        <w:t xml:space="preserve"> administered by the state (see Smith, 2009, page 17). </w:t>
      </w:r>
      <w:r>
        <w:rPr>
          <w:u w:val="single"/>
        </w:rPr>
        <w:t xml:space="preserve">The theoretical problem posed by the relative failure to </w:t>
      </w:r>
      <w:proofErr w:type="spellStart"/>
      <w:r>
        <w:rPr>
          <w:u w:val="single"/>
        </w:rPr>
        <w:t>politicise</w:t>
      </w:r>
      <w:proofErr w:type="spellEnd"/>
      <w:r>
        <w:rPr>
          <w:u w:val="single"/>
        </w:rPr>
        <w:t xml:space="preserve"> the public about the risks involved in space activity is precisely that it does not impose itself on the everyday lives of those who stand to suffer</w:t>
      </w:r>
      <w:r>
        <w:rPr>
          <w:sz w:val="12"/>
        </w:rPr>
        <w:t xml:space="preserve">. </w:t>
      </w:r>
      <w:r>
        <w:rPr>
          <w:u w:val="single"/>
        </w:rPr>
        <w:t xml:space="preserve">Nor are the risks concentrated in any socially or geographically determined sector of the population, </w:t>
      </w:r>
      <w:proofErr w:type="gramStart"/>
      <w:r>
        <w:rPr>
          <w:u w:val="single"/>
        </w:rPr>
        <w:t>with the exception of</w:t>
      </w:r>
      <w:proofErr w:type="gramEnd"/>
      <w:r>
        <w:rPr>
          <w:u w:val="single"/>
        </w:rPr>
        <w:t xml:space="preserve"> </w:t>
      </w:r>
      <w:proofErr w:type="spellStart"/>
      <w:r>
        <w:rPr>
          <w:u w:val="single"/>
        </w:rPr>
        <w:t>localised</w:t>
      </w:r>
      <w:proofErr w:type="spellEnd"/>
      <w:r>
        <w:rPr>
          <w:u w:val="single"/>
        </w:rPr>
        <w:t xml:space="preserve"> risks around manufacture and launch facilities such as the Baikonur </w:t>
      </w:r>
      <w:r w:rsidRPr="009578B2">
        <w:rPr>
          <w:u w:val="single"/>
        </w:rPr>
        <w:t>Cosmodrome</w:t>
      </w:r>
      <w:r w:rsidRPr="009578B2">
        <w:rPr>
          <w:sz w:val="12"/>
        </w:rPr>
        <w:t xml:space="preserve">. </w:t>
      </w:r>
      <w:r w:rsidRPr="009578B2">
        <w:rPr>
          <w:u w:val="single"/>
        </w:rPr>
        <w:t xml:space="preserve">The decision by </w:t>
      </w:r>
      <w:r w:rsidRPr="009578B2">
        <w:rPr>
          <w:b/>
          <w:iCs/>
          <w:u w:val="single"/>
        </w:rPr>
        <w:t>SNAP-9A</w:t>
      </w:r>
      <w:r w:rsidRPr="009578B2">
        <w:rPr>
          <w:u w:val="single"/>
        </w:rPr>
        <w:t xml:space="preserve"> scientists to design the plutonium capsule to break up in the event of a disaster was in this sense a perfect tactic to avoid </w:t>
      </w:r>
      <w:proofErr w:type="spellStart"/>
      <w:r w:rsidRPr="009578B2">
        <w:rPr>
          <w:u w:val="single"/>
        </w:rPr>
        <w:t>politicising</w:t>
      </w:r>
      <w:proofErr w:type="spellEnd"/>
      <w:r w:rsidRPr="009578B2">
        <w:rPr>
          <w:u w:val="single"/>
        </w:rPr>
        <w:t xml:space="preserve"> any </w:t>
      </w:r>
      <w:proofErr w:type="gramStart"/>
      <w:r w:rsidRPr="009578B2">
        <w:rPr>
          <w:u w:val="single"/>
        </w:rPr>
        <w:t>particular group</w:t>
      </w:r>
      <w:proofErr w:type="gramEnd"/>
      <w:r w:rsidRPr="009578B2">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9578B2">
        <w:rPr>
          <w:sz w:val="12"/>
        </w:rPr>
        <w:t>are</w:t>
      </w:r>
      <w:proofErr w:type="gramEnd"/>
      <w:r w:rsidRPr="009578B2">
        <w:rPr>
          <w:sz w:val="12"/>
        </w:rPr>
        <w:t xml:space="preserve"> </w:t>
      </w:r>
      <w:proofErr w:type="spellStart"/>
      <w:r w:rsidRPr="009578B2">
        <w:rPr>
          <w:sz w:val="12"/>
        </w:rPr>
        <w:t>mobilised</w:t>
      </w:r>
      <w:proofErr w:type="spellEnd"/>
      <w:r w:rsidRPr="009578B2">
        <w:rPr>
          <w:sz w:val="12"/>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9578B2">
        <w:rPr>
          <w:sz w:val="12"/>
        </w:rPr>
        <w:t>easy, but</w:t>
      </w:r>
      <w:proofErr w:type="gramEnd"/>
      <w:r w:rsidRPr="009578B2">
        <w:rPr>
          <w:sz w:val="12"/>
        </w:rPr>
        <w:t xml:space="preserve"> comes back again to the idea that we confront unavoidable risk decisions in day-to-day scenarios: “The lake one was about</w:t>
      </w:r>
      <w:r>
        <w:rPr>
          <w:sz w:val="12"/>
        </w:rPr>
        <w:t xml:space="preserve">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Pr>
          <w:u w:val="single"/>
        </w:rPr>
        <w:t>where risks are not directly confronted and are uncertain, the operation of economic power becomes more important</w:t>
      </w:r>
      <w:r>
        <w:rPr>
          <w:sz w:val="12"/>
        </w:rPr>
        <w:t xml:space="preserve">. </w:t>
      </w:r>
      <w:r>
        <w:rPr>
          <w:u w:val="single"/>
        </w:rPr>
        <w:t xml:space="preserve">One dimension to how </w:t>
      </w:r>
      <w:r w:rsidRPr="00E94C65">
        <w:rPr>
          <w:highlight w:val="green"/>
          <w:u w:val="single"/>
        </w:rPr>
        <w:t>power operates</w:t>
      </w:r>
      <w:r>
        <w:rPr>
          <w:u w:val="single"/>
        </w:rPr>
        <w:t xml:space="preserve"> under these circumstances has recurred </w:t>
      </w:r>
      <w:r w:rsidRPr="00E94C65">
        <w:rPr>
          <w:highlight w:val="green"/>
          <w:u w:val="single"/>
        </w:rPr>
        <w:t>through</w:t>
      </w:r>
      <w:r>
        <w:rPr>
          <w:u w:val="single"/>
        </w:rPr>
        <w:t xml:space="preserve">out the paper: </w:t>
      </w:r>
      <w:r w:rsidRPr="00E94C65">
        <w:rPr>
          <w:highlight w:val="green"/>
          <w:u w:val="single"/>
        </w:rPr>
        <w:t xml:space="preserve">the ability to </w:t>
      </w:r>
      <w:r w:rsidRPr="00E94C65">
        <w:rPr>
          <w:b/>
          <w:iCs/>
          <w:highlight w:val="green"/>
          <w:u w:val="single"/>
        </w:rPr>
        <w:t xml:space="preserve">create </w:t>
      </w:r>
      <w:r w:rsidRPr="009578B2">
        <w:rPr>
          <w:b/>
          <w:iCs/>
          <w:u w:val="single"/>
        </w:rPr>
        <w:t xml:space="preserve">and manage </w:t>
      </w:r>
      <w:r w:rsidRPr="00E94C65">
        <w:rPr>
          <w:b/>
          <w:iCs/>
          <w:highlight w:val="green"/>
          <w:u w:val="single"/>
        </w:rPr>
        <w:t>fantasies about catastrophe</w:t>
      </w:r>
      <w:r>
        <w:rPr>
          <w:sz w:val="12"/>
        </w:rPr>
        <w:t xml:space="preserve">. </w:t>
      </w:r>
      <w:r w:rsidRPr="009578B2">
        <w:rPr>
          <w:u w:val="single"/>
        </w:rPr>
        <w:t xml:space="preserve">The more sophisticated the </w:t>
      </w:r>
      <w:r w:rsidRPr="009578B2">
        <w:rPr>
          <w:b/>
          <w:iCs/>
          <w:u w:val="single"/>
        </w:rPr>
        <w:t>technologies</w:t>
      </w:r>
      <w:r w:rsidRPr="009578B2">
        <w:rPr>
          <w:u w:val="single"/>
        </w:rPr>
        <w:t xml:space="preserve"> used to </w:t>
      </w:r>
      <w:proofErr w:type="spellStart"/>
      <w:r w:rsidRPr="009578B2">
        <w:rPr>
          <w:b/>
          <w:iCs/>
          <w:u w:val="single"/>
        </w:rPr>
        <w:t>rationalise</w:t>
      </w:r>
      <w:proofErr w:type="spellEnd"/>
      <w:r w:rsidRPr="009578B2">
        <w:rPr>
          <w:b/>
          <w:iCs/>
          <w:u w:val="single"/>
        </w:rPr>
        <w:t xml:space="preserve"> risk</w:t>
      </w:r>
      <w:r w:rsidRPr="009578B2">
        <w:rPr>
          <w:u w:val="single"/>
        </w:rPr>
        <w:t xml:space="preserve"> become, the more significant what it </w:t>
      </w:r>
      <w:r w:rsidRPr="009578B2">
        <w:rPr>
          <w:b/>
          <w:iCs/>
          <w:u w:val="single"/>
        </w:rPr>
        <w:t>cannot model</w:t>
      </w:r>
      <w:r w:rsidRPr="009578B2">
        <w:rPr>
          <w:u w:val="single"/>
        </w:rPr>
        <w:t xml:space="preserve"> becomes</w:t>
      </w:r>
      <w:r w:rsidRPr="009578B2">
        <w:rPr>
          <w:sz w:val="12"/>
        </w:rPr>
        <w:t xml:space="preserve">. Various approaches to psychoanalysis have examined how </w:t>
      </w:r>
      <w:r w:rsidRPr="009578B2">
        <w:rPr>
          <w:b/>
          <w:iCs/>
          <w:u w:val="single"/>
        </w:rPr>
        <w:t>fantasy creates both</w:t>
      </w:r>
      <w:r w:rsidRPr="009578B2">
        <w:rPr>
          <w:sz w:val="12"/>
        </w:rPr>
        <w:t xml:space="preserve"> </w:t>
      </w:r>
      <w:r w:rsidRPr="009578B2">
        <w:rPr>
          <w:b/>
          <w:iCs/>
          <w:u w:val="single"/>
        </w:rPr>
        <w:t>what is feared</w:t>
      </w:r>
      <w:r w:rsidRPr="009578B2">
        <w:rPr>
          <w:sz w:val="12"/>
        </w:rPr>
        <w:t xml:space="preserve"> (</w:t>
      </w:r>
      <w:r w:rsidRPr="009578B2">
        <w:rPr>
          <w:u w:val="single"/>
        </w:rPr>
        <w:t>its ‘horrific’ dimension</w:t>
      </w:r>
      <w:r w:rsidRPr="009578B2">
        <w:rPr>
          <w:sz w:val="12"/>
        </w:rPr>
        <w:t xml:space="preserve">) </w:t>
      </w:r>
      <w:r w:rsidRPr="009578B2">
        <w:rPr>
          <w:b/>
          <w:iCs/>
          <w:u w:val="single"/>
        </w:rPr>
        <w:t>and the pacifying solution that relieves this fear</w:t>
      </w:r>
      <w:r w:rsidRPr="009578B2">
        <w:rPr>
          <w:sz w:val="12"/>
        </w:rPr>
        <w:t xml:space="preserve"> (</w:t>
      </w:r>
      <w:r w:rsidRPr="009578B2">
        <w:rPr>
          <w:u w:val="single"/>
        </w:rPr>
        <w:t>its ‘</w:t>
      </w:r>
      <w:proofErr w:type="spellStart"/>
      <w:r w:rsidRPr="009578B2">
        <w:rPr>
          <w:u w:val="single"/>
        </w:rPr>
        <w:t>beautific</w:t>
      </w:r>
      <w:proofErr w:type="spellEnd"/>
      <w:r w:rsidRPr="009578B2">
        <w:rPr>
          <w:u w:val="single"/>
        </w:rPr>
        <w:t>’ dimension</w:t>
      </w:r>
      <w:r w:rsidRPr="009578B2">
        <w:rPr>
          <w:sz w:val="12"/>
        </w:rPr>
        <w:t>). This is true of Kleinian psychoanalysis (</w:t>
      </w:r>
      <w:proofErr w:type="spellStart"/>
      <w:r w:rsidRPr="009578B2">
        <w:rPr>
          <w:sz w:val="12"/>
        </w:rPr>
        <w:t>eg</w:t>
      </w:r>
      <w:proofErr w:type="spellEnd"/>
      <w:r w:rsidRPr="009578B2">
        <w:rPr>
          <w:sz w:val="12"/>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9578B2">
        <w:rPr>
          <w:sz w:val="12"/>
        </w:rPr>
        <w:t>Slavoj</w:t>
      </w:r>
      <w:proofErr w:type="spellEnd"/>
      <w:r w:rsidRPr="009578B2">
        <w:rPr>
          <w:sz w:val="12"/>
        </w:rPr>
        <w:t xml:space="preserve"> </w:t>
      </w:r>
      <w:proofErr w:type="spellStart"/>
      <w:r w:rsidRPr="009578B2">
        <w:rPr>
          <w:sz w:val="12"/>
        </w:rPr>
        <w:t>Žižek</w:t>
      </w:r>
      <w:proofErr w:type="spellEnd"/>
      <w:r w:rsidRPr="009578B2">
        <w:rPr>
          <w:sz w:val="12"/>
        </w:rPr>
        <w:t xml:space="preserve"> (2008, page xii), for example, adds another category</w:t>
      </w:r>
      <w:proofErr w:type="gramStart"/>
      <w:r w:rsidRPr="009578B2">
        <w:rPr>
          <w:sz w:val="12"/>
        </w:rPr>
        <w:t>—‘</w:t>
      </w:r>
      <w:proofErr w:type="gramEnd"/>
      <w:r w:rsidRPr="009578B2">
        <w:rPr>
          <w:sz w:val="12"/>
        </w:rPr>
        <w:t>unknown knowns’—to Donald Rumsfeld’s typology of knowledge</w:t>
      </w:r>
      <w:r>
        <w:rPr>
          <w:sz w:val="12"/>
        </w:rPr>
        <w:t xml:space="preserve">. </w:t>
      </w:r>
      <w:proofErr w:type="spellStart"/>
      <w:r>
        <w:rPr>
          <w:sz w:val="12"/>
        </w:rPr>
        <w:t>Žižek</w:t>
      </w:r>
      <w:proofErr w:type="spellEnd"/>
      <w:r>
        <w:rPr>
          <w:sz w:val="12"/>
        </w:rPr>
        <w:t xml:space="preserve"> argues that </w:t>
      </w:r>
      <w:r w:rsidRPr="009578B2">
        <w:rPr>
          <w:u w:val="single"/>
        </w:rPr>
        <w:t xml:space="preserve">when </w:t>
      </w:r>
      <w:r w:rsidRPr="00E94C65">
        <w:rPr>
          <w:highlight w:val="green"/>
          <w:u w:val="single"/>
        </w:rPr>
        <w:t xml:space="preserve">gaps appear in the symbolic order </w:t>
      </w:r>
      <w:r w:rsidRPr="009578B2">
        <w:rPr>
          <w:u w:val="single"/>
        </w:rPr>
        <w:t xml:space="preserve">(in this case </w:t>
      </w:r>
      <w:proofErr w:type="spellStart"/>
      <w:r w:rsidRPr="009578B2">
        <w:rPr>
          <w:u w:val="single"/>
        </w:rPr>
        <w:t>rationalising</w:t>
      </w:r>
      <w:proofErr w:type="spellEnd"/>
      <w:r w:rsidRPr="009578B2">
        <w:rPr>
          <w:u w:val="single"/>
        </w:rPr>
        <w:t xml:space="preserve"> risk discourses</w:t>
      </w:r>
      <w:r>
        <w:rPr>
          <w:sz w:val="12"/>
        </w:rPr>
        <w:t xml:space="preserve">) </w:t>
      </w:r>
      <w:r w:rsidRPr="00E94C65">
        <w:rPr>
          <w:highlight w:val="green"/>
          <w:u w:val="single"/>
        </w:rPr>
        <w:t xml:space="preserve">fantasy </w:t>
      </w:r>
      <w:r w:rsidRPr="009578B2">
        <w:rPr>
          <w:u w:val="single"/>
        </w:rPr>
        <w:t xml:space="preserve">operates to </w:t>
      </w:r>
      <w:r w:rsidRPr="00E94C65">
        <w:rPr>
          <w:highlight w:val="green"/>
          <w:u w:val="single"/>
        </w:rPr>
        <w:t xml:space="preserve">conceal the </w:t>
      </w:r>
      <w:r w:rsidRPr="009578B2">
        <w:rPr>
          <w:u w:val="single"/>
        </w:rPr>
        <w:t xml:space="preserve">true </w:t>
      </w:r>
      <w:r w:rsidRPr="00E94C65">
        <w:rPr>
          <w:highlight w:val="green"/>
          <w:u w:val="single"/>
        </w:rPr>
        <w:t xml:space="preserve">horror of the </w:t>
      </w:r>
      <w:r>
        <w:rPr>
          <w:u w:val="single"/>
        </w:rPr>
        <w:lastRenderedPageBreak/>
        <w:t xml:space="preserve">Lacanian </w:t>
      </w:r>
      <w:r w:rsidRPr="00E94C65">
        <w:rPr>
          <w:highlight w:val="green"/>
          <w:u w:val="single"/>
        </w:rPr>
        <w:t>Real</w:t>
      </w:r>
      <w:r>
        <w:rPr>
          <w:sz w:val="12"/>
        </w:rPr>
        <w:t xml:space="preserve">; </w:t>
      </w:r>
      <w:r>
        <w:rPr>
          <w:u w:val="single"/>
        </w:rPr>
        <w:t>that which cannot be articulated</w:t>
      </w:r>
      <w:r>
        <w:rPr>
          <w:sz w:val="12"/>
        </w:rPr>
        <w:t xml:space="preserve">. </w:t>
      </w:r>
      <w:proofErr w:type="spellStart"/>
      <w:r>
        <w:rPr>
          <w:sz w:val="12"/>
        </w:rPr>
        <w:t>Žižek</w:t>
      </w:r>
      <w:proofErr w:type="spellEnd"/>
      <w:r>
        <w:rPr>
          <w:sz w:val="12"/>
        </w:rPr>
        <w:t xml:space="preserve"> (2008, pages 5–6) provides the</w:t>
      </w:r>
      <w:r>
        <w:rPr>
          <w:u w:val="single"/>
        </w:rPr>
        <w:t xml:space="preserve"> </w:t>
      </w:r>
      <w:r>
        <w:rPr>
          <w:b/>
          <w:iCs/>
          <w:u w:val="single"/>
        </w:rPr>
        <w:t>example</w:t>
      </w:r>
      <w:r>
        <w:rPr>
          <w:sz w:val="12"/>
        </w:rPr>
        <w:t xml:space="preserve"> of </w:t>
      </w:r>
      <w:r>
        <w:rPr>
          <w:b/>
          <w:iCs/>
          <w:u w:val="single"/>
        </w:rPr>
        <w:t xml:space="preserve">safety demonstrations on </w:t>
      </w:r>
      <w:proofErr w:type="spellStart"/>
      <w:r>
        <w:rPr>
          <w:b/>
          <w:iCs/>
          <w:u w:val="single"/>
        </w:rPr>
        <w:t>aeroplanes</w:t>
      </w:r>
      <w:proofErr w:type="spellEnd"/>
      <w:r>
        <w:rPr>
          <w:sz w:val="12"/>
        </w:rPr>
        <w:t xml:space="preserve">. </w:t>
      </w:r>
      <w:r>
        <w:rPr>
          <w:u w:val="single"/>
        </w:rPr>
        <w:t>These demonstrations do not serve to pacify our true fears about a crash landing, but to construct the horrific scenario</w:t>
      </w:r>
      <w:r>
        <w:rPr>
          <w:sz w:val="12"/>
        </w:rPr>
        <w:t xml:space="preserve">. </w:t>
      </w:r>
      <w:r>
        <w:rPr>
          <w:u w:val="single"/>
        </w:rPr>
        <w:t>The true horror remains our inability to know how the crash scenario will play out</w:t>
      </w:r>
      <w:r>
        <w:rPr>
          <w:sz w:val="12"/>
        </w:rPr>
        <w:t xml:space="preserve">. Precisely </w:t>
      </w:r>
      <w:r>
        <w:rPr>
          <w:b/>
          <w:iCs/>
          <w:u w:val="single"/>
        </w:rPr>
        <w:t xml:space="preserve">the same is true of </w:t>
      </w:r>
      <w:r w:rsidRPr="00E94C65">
        <w:rPr>
          <w:b/>
          <w:iCs/>
          <w:highlight w:val="green"/>
          <w:u w:val="single"/>
        </w:rPr>
        <w:t>NASA’s</w:t>
      </w:r>
      <w:r>
        <w:rPr>
          <w:b/>
          <w:iCs/>
          <w:u w:val="single"/>
        </w:rPr>
        <w:t xml:space="preserve"> Environmental Impact </w:t>
      </w:r>
      <w:r w:rsidRPr="00E94C65">
        <w:rPr>
          <w:b/>
          <w:iCs/>
          <w:highlight w:val="green"/>
          <w:u w:val="single"/>
        </w:rPr>
        <w:t>Statements</w:t>
      </w:r>
      <w:r>
        <w:rPr>
          <w:b/>
          <w:iCs/>
          <w:u w:val="single"/>
        </w:rPr>
        <w:t xml:space="preserve">, which </w:t>
      </w:r>
      <w:r w:rsidRPr="00E94C65">
        <w:rPr>
          <w:b/>
          <w:iCs/>
          <w:highlight w:val="green"/>
          <w:u w:val="single"/>
        </w:rPr>
        <w:t xml:space="preserve">are </w:t>
      </w:r>
      <w:r w:rsidRPr="009578B2">
        <w:rPr>
          <w:b/>
          <w:iCs/>
          <w:u w:val="single"/>
        </w:rPr>
        <w:t xml:space="preserve">known to be </w:t>
      </w:r>
      <w:r w:rsidRPr="00E94C65">
        <w:rPr>
          <w:b/>
          <w:iCs/>
          <w:highlight w:val="green"/>
          <w:u w:val="single"/>
        </w:rPr>
        <w:t xml:space="preserve">fabrications but are </w:t>
      </w:r>
      <w:r w:rsidRPr="009578B2">
        <w:rPr>
          <w:b/>
          <w:iCs/>
          <w:u w:val="single"/>
        </w:rPr>
        <w:t xml:space="preserve">still </w:t>
      </w:r>
      <w:r w:rsidRPr="00E94C65">
        <w:rPr>
          <w:b/>
          <w:iCs/>
          <w:highlight w:val="green"/>
          <w:u w:val="single"/>
        </w:rPr>
        <w:t>preferred to uncertainty</w:t>
      </w:r>
      <w:r>
        <w:rPr>
          <w:b/>
          <w:iCs/>
          <w:u w:val="single"/>
        </w:rPr>
        <w:t xml:space="preserve"> </w:t>
      </w:r>
      <w:r>
        <w:rPr>
          <w:sz w:val="12"/>
        </w:rPr>
        <w:t>(</w:t>
      </w:r>
      <w:r>
        <w:rPr>
          <w:u w:val="single"/>
        </w:rPr>
        <w:t>the UN demands an impossible risk assessment that is probabilistic and geographically limited</w:t>
      </w:r>
      <w:r>
        <w:rPr>
          <w:sz w:val="12"/>
        </w:rPr>
        <w:t xml:space="preserve">). </w:t>
      </w:r>
      <w:r w:rsidRPr="009578B2">
        <w:rPr>
          <w:u w:val="single"/>
        </w:rPr>
        <w:t xml:space="preserve">The image of </w:t>
      </w:r>
      <w:r w:rsidRPr="00E94C65">
        <w:rPr>
          <w:highlight w:val="green"/>
          <w:u w:val="single"/>
        </w:rPr>
        <w:t xml:space="preserve">a </w:t>
      </w:r>
      <w:r w:rsidRPr="00E94C65">
        <w:rPr>
          <w:b/>
          <w:iCs/>
          <w:sz w:val="28"/>
          <w:szCs w:val="28"/>
          <w:highlight w:val="green"/>
          <w:u w:val="single"/>
        </w:rPr>
        <w:t>collision</w:t>
      </w:r>
      <w:r w:rsidRPr="00E94C65">
        <w:rPr>
          <w:sz w:val="28"/>
          <w:szCs w:val="28"/>
          <w:highlight w:val="green"/>
          <w:u w:val="single"/>
        </w:rPr>
        <w:t xml:space="preserve"> </w:t>
      </w:r>
      <w:r w:rsidRPr="00E94C65">
        <w:rPr>
          <w:b/>
          <w:iCs/>
          <w:sz w:val="28"/>
          <w:szCs w:val="28"/>
          <w:highlight w:val="green"/>
          <w:u w:val="single"/>
        </w:rPr>
        <w:t>cascade</w:t>
      </w:r>
      <w:r w:rsidRPr="00E94C65">
        <w:rPr>
          <w:highlight w:val="green"/>
          <w:u w:val="single"/>
        </w:rPr>
        <w:t xml:space="preserve"> </w:t>
      </w:r>
      <w:r w:rsidRPr="009578B2">
        <w:rPr>
          <w:u w:val="single"/>
        </w:rPr>
        <w:t xml:space="preserve">in orbit taking out global communications </w:t>
      </w:r>
      <w:r w:rsidRPr="00E94C65">
        <w:rPr>
          <w:highlight w:val="green"/>
          <w:u w:val="single"/>
        </w:rPr>
        <w:t xml:space="preserve">is </w:t>
      </w:r>
      <w:r w:rsidRPr="009578B2">
        <w:rPr>
          <w:u w:val="single"/>
        </w:rPr>
        <w:t>also</w:t>
      </w:r>
      <w:r>
        <w:rPr>
          <w:u w:val="single"/>
        </w:rPr>
        <w:t xml:space="preserve"> </w:t>
      </w:r>
      <w:r w:rsidRPr="00E94C65">
        <w:rPr>
          <w:highlight w:val="green"/>
          <w:u w:val="single"/>
        </w:rPr>
        <w:t xml:space="preserve">a </w:t>
      </w:r>
      <w:r w:rsidRPr="00E94C65">
        <w:rPr>
          <w:b/>
          <w:iCs/>
          <w:highlight w:val="green"/>
          <w:u w:val="single"/>
        </w:rPr>
        <w:t>fantasy</w:t>
      </w:r>
      <w:r>
        <w:rPr>
          <w:sz w:val="12"/>
        </w:rPr>
        <w:t xml:space="preserve">, as are Haynes’s and McKay’s mutant bacteria. </w:t>
      </w:r>
      <w:r>
        <w:rPr>
          <w:u w:val="single"/>
        </w:rPr>
        <w:t xml:space="preserve">These fantasies each allow us to contemplate </w:t>
      </w:r>
      <w:r w:rsidRPr="009578B2">
        <w:rPr>
          <w:u w:val="single"/>
        </w:rPr>
        <w:t>uncertainty.</w:t>
      </w:r>
      <w:r w:rsidRPr="009578B2">
        <w:rPr>
          <w:sz w:val="12"/>
        </w:rPr>
        <w:t xml:space="preserve"> But </w:t>
      </w:r>
      <w:r w:rsidRPr="009578B2">
        <w:rPr>
          <w:u w:val="single"/>
        </w:rPr>
        <w:t>each has a</w:t>
      </w:r>
      <w:r w:rsidRPr="009578B2">
        <w:rPr>
          <w:sz w:val="12"/>
        </w:rPr>
        <w:t xml:space="preserve"> different </w:t>
      </w:r>
      <w:r w:rsidRPr="009578B2">
        <w:rPr>
          <w:u w:val="single"/>
        </w:rPr>
        <w:t>effect</w:t>
      </w:r>
      <w:r>
        <w:rPr>
          <w:sz w:val="12"/>
        </w:rPr>
        <w:t xml:space="preserve">, </w:t>
      </w:r>
      <w:proofErr w:type="gramStart"/>
      <w:r w:rsidRPr="00E94C65">
        <w:rPr>
          <w:highlight w:val="green"/>
          <w:u w:val="single"/>
        </w:rPr>
        <w:t>engineered</w:t>
      </w:r>
      <w:proofErr w:type="gramEnd"/>
      <w:r>
        <w:rPr>
          <w:sz w:val="12"/>
        </w:rPr>
        <w:t xml:space="preserve"> and selected </w:t>
      </w:r>
      <w:r w:rsidRPr="00E94C65">
        <w:rPr>
          <w:highlight w:val="green"/>
          <w:u w:val="single"/>
        </w:rPr>
        <w:t xml:space="preserve">to </w:t>
      </w:r>
      <w:r w:rsidRPr="009578B2">
        <w:rPr>
          <w:u w:val="single"/>
        </w:rPr>
        <w:t xml:space="preserve">function in </w:t>
      </w:r>
      <w:r w:rsidRPr="00E94C65">
        <w:rPr>
          <w:highlight w:val="green"/>
          <w:u w:val="single"/>
        </w:rPr>
        <w:t xml:space="preserve">the interests of </w:t>
      </w:r>
      <w:r w:rsidRPr="009578B2">
        <w:rPr>
          <w:u w:val="single"/>
        </w:rPr>
        <w:t xml:space="preserve">those in </w:t>
      </w:r>
      <w:r w:rsidRPr="00E94C65">
        <w:rPr>
          <w:highlight w:val="green"/>
          <w:u w:val="single"/>
        </w:rPr>
        <w:t>power</w:t>
      </w:r>
      <w:r>
        <w:rPr>
          <w:sz w:val="12"/>
        </w:rPr>
        <w:t xml:space="preserve">. </w:t>
      </w:r>
      <w:r>
        <w:rPr>
          <w:u w:val="single"/>
        </w:rPr>
        <w:t xml:space="preserve">Environmental </w:t>
      </w:r>
      <w:r w:rsidRPr="009578B2">
        <w:rPr>
          <w:u w:val="single"/>
        </w:rPr>
        <w:t xml:space="preserve">Impact </w:t>
      </w:r>
      <w:r w:rsidRPr="00E94C65">
        <w:rPr>
          <w:highlight w:val="green"/>
          <w:u w:val="single"/>
        </w:rPr>
        <w:t xml:space="preserve">Assessments provide </w:t>
      </w:r>
      <w:r w:rsidRPr="009578B2">
        <w:rPr>
          <w:u w:val="single"/>
        </w:rPr>
        <w:t xml:space="preserve">scenarios that legitimate State acquiescence to </w:t>
      </w:r>
      <w:r w:rsidRPr="00E94C65">
        <w:rPr>
          <w:highlight w:val="green"/>
          <w:u w:val="single"/>
        </w:rPr>
        <w:t>capital</w:t>
      </w:r>
      <w:r>
        <w:rPr>
          <w:sz w:val="12"/>
        </w:rPr>
        <w:t xml:space="preserve">. </w:t>
      </w:r>
      <w:r>
        <w:rPr>
          <w:u w:val="single"/>
        </w:rPr>
        <w:t>They cover over not only science’s failings, but also those of the State and capital in turn.</w:t>
      </w:r>
      <w:r>
        <w:rPr>
          <w:sz w:val="12"/>
        </w:rPr>
        <w:t xml:space="preserve"> </w:t>
      </w:r>
      <w:r w:rsidRPr="00E94C65">
        <w:rPr>
          <w:b/>
          <w:iCs/>
          <w:highlight w:val="green"/>
          <w:u w:val="single"/>
        </w:rPr>
        <w:t xml:space="preserve">They </w:t>
      </w:r>
      <w:r w:rsidRPr="009578B2">
        <w:rPr>
          <w:b/>
          <w:iCs/>
          <w:u w:val="single"/>
        </w:rPr>
        <w:t xml:space="preserve">function to </w:t>
      </w:r>
      <w:r w:rsidRPr="00E94C65">
        <w:rPr>
          <w:b/>
          <w:iCs/>
          <w:highlight w:val="green"/>
          <w:u w:val="single"/>
        </w:rPr>
        <w:t>draw activists into</w:t>
      </w:r>
      <w:r>
        <w:rPr>
          <w:sz w:val="12"/>
        </w:rPr>
        <w:t xml:space="preserve"> </w:t>
      </w:r>
      <w:r>
        <w:rPr>
          <w:u w:val="single"/>
        </w:rPr>
        <w:t>what Beck</w:t>
      </w:r>
      <w:r>
        <w:rPr>
          <w:sz w:val="12"/>
        </w:rPr>
        <w:t xml:space="preserve"> (1995, page 42) </w:t>
      </w:r>
      <w:r>
        <w:rPr>
          <w:u w:val="single"/>
        </w:rPr>
        <w:t>describes as</w:t>
      </w:r>
      <w:r>
        <w:rPr>
          <w:sz w:val="12"/>
        </w:rPr>
        <w:t xml:space="preserve"> “</w:t>
      </w:r>
      <w:r w:rsidRPr="00E94C65">
        <w:rPr>
          <w:b/>
          <w:iCs/>
          <w:highlight w:val="green"/>
          <w:u w:val="single"/>
        </w:rPr>
        <w:t xml:space="preserve">orgies </w:t>
      </w:r>
      <w:r w:rsidRPr="009578B2">
        <w:rPr>
          <w:b/>
          <w:iCs/>
          <w:u w:val="single"/>
        </w:rPr>
        <w:t xml:space="preserve">of mathematics and science” </w:t>
      </w:r>
      <w:r w:rsidRPr="00E94C65">
        <w:rPr>
          <w:b/>
          <w:iCs/>
          <w:highlight w:val="green"/>
          <w:u w:val="single"/>
        </w:rPr>
        <w:t xml:space="preserve">that </w:t>
      </w:r>
      <w:r w:rsidRPr="009578B2">
        <w:rPr>
          <w:b/>
          <w:iCs/>
          <w:u w:val="single"/>
        </w:rPr>
        <w:t>work to</w:t>
      </w:r>
      <w:r w:rsidRPr="00E94C65">
        <w:rPr>
          <w:b/>
          <w:iCs/>
          <w:highlight w:val="green"/>
          <w:u w:val="single"/>
        </w:rPr>
        <w:t xml:space="preserve"> prevent a </w:t>
      </w:r>
      <w:r w:rsidRPr="009578B2">
        <w:rPr>
          <w:b/>
          <w:iCs/>
          <w:u w:val="single"/>
        </w:rPr>
        <w:t xml:space="preserve">truly </w:t>
      </w:r>
      <w:r w:rsidRPr="00E94C65">
        <w:rPr>
          <w:b/>
          <w:iCs/>
          <w:highlight w:val="green"/>
          <w:u w:val="single"/>
        </w:rPr>
        <w:t>reflexive discussion of risk</w:t>
      </w:r>
      <w:r>
        <w:rPr>
          <w:sz w:val="12"/>
        </w:rPr>
        <w:t xml:space="preserve">. Whilst </w:t>
      </w:r>
      <w:r>
        <w:rPr>
          <w:u w:val="single"/>
        </w:rPr>
        <w:t xml:space="preserve">informed activists engage with these scenarios as though they were rationalities </w:t>
      </w:r>
      <w:r>
        <w:rPr>
          <w:sz w:val="12"/>
        </w:rPr>
        <w:t xml:space="preserve">(and, for example, demand to see more of the information on which they are based), </w:t>
      </w:r>
      <w:r>
        <w:rPr>
          <w:u w:val="single"/>
        </w:rPr>
        <w:t>less informed members of the public leave them to it</w:t>
      </w:r>
      <w:r>
        <w:rPr>
          <w:sz w:val="12"/>
        </w:rPr>
        <w:t xml:space="preserve">. </w:t>
      </w:r>
      <w:r w:rsidRPr="00E94C65">
        <w:rPr>
          <w:b/>
          <w:iCs/>
          <w:highlight w:val="green"/>
          <w:u w:val="single"/>
        </w:rPr>
        <w:t>Collision cascade fantasies</w:t>
      </w:r>
      <w:r>
        <w:rPr>
          <w:b/>
          <w:iCs/>
          <w:u w:val="single"/>
        </w:rPr>
        <w:t xml:space="preserve"> </w:t>
      </w:r>
      <w:r w:rsidRPr="009578B2">
        <w:rPr>
          <w:b/>
          <w:iCs/>
          <w:u w:val="single"/>
        </w:rPr>
        <w:t>and solutions for</w:t>
      </w:r>
      <w:r>
        <w:rPr>
          <w:b/>
          <w:iCs/>
          <w:u w:val="single"/>
        </w:rPr>
        <w:t xml:space="preserve"> </w:t>
      </w:r>
      <w:r w:rsidRPr="009578B2">
        <w:rPr>
          <w:b/>
          <w:iCs/>
          <w:u w:val="single"/>
        </w:rPr>
        <w:t>them in the form of fantastic technologies also</w:t>
      </w:r>
      <w:r>
        <w:rPr>
          <w:b/>
          <w:iCs/>
          <w:u w:val="single"/>
        </w:rPr>
        <w:t xml:space="preserve"> </w:t>
      </w:r>
      <w:r w:rsidRPr="00E94C65">
        <w:rPr>
          <w:b/>
          <w:iCs/>
          <w:sz w:val="28"/>
          <w:szCs w:val="28"/>
          <w:highlight w:val="green"/>
          <w:u w:val="single"/>
        </w:rPr>
        <w:t>sustain a relationship between capital and the State</w:t>
      </w:r>
      <w:r>
        <w:rPr>
          <w:b/>
          <w:iCs/>
          <w:sz w:val="28"/>
          <w:szCs w:val="28"/>
          <w:u w:val="single"/>
        </w:rPr>
        <w:t xml:space="preserve"> </w:t>
      </w:r>
      <w:r w:rsidRPr="00E94C65">
        <w:rPr>
          <w:b/>
          <w:iCs/>
          <w:sz w:val="28"/>
          <w:szCs w:val="28"/>
          <w:highlight w:val="green"/>
          <w:u w:val="single"/>
        </w:rPr>
        <w:t xml:space="preserve">in which disaster and solution must be conceived within the </w:t>
      </w:r>
      <w:r w:rsidRPr="009578B2">
        <w:rPr>
          <w:b/>
          <w:iCs/>
          <w:sz w:val="28"/>
          <w:szCs w:val="28"/>
          <w:u w:val="single"/>
        </w:rPr>
        <w:t xml:space="preserve">existing </w:t>
      </w:r>
      <w:r w:rsidRPr="00E94C65">
        <w:rPr>
          <w:b/>
          <w:iCs/>
          <w:sz w:val="28"/>
          <w:szCs w:val="28"/>
          <w:highlight w:val="green"/>
          <w:u w:val="single"/>
        </w:rPr>
        <w:t>regime governing space activities</w:t>
      </w:r>
      <w:r>
        <w:rPr>
          <w:sz w:val="12"/>
        </w:rPr>
        <w:t xml:space="preserve">. Not many people have direct economic interests in planetary engineering </w:t>
      </w:r>
      <w:proofErr w:type="gramStart"/>
      <w:r>
        <w:rPr>
          <w:sz w:val="12"/>
        </w:rPr>
        <w:t>as yet</w:t>
      </w:r>
      <w:proofErr w:type="gramEnd"/>
      <w:r>
        <w:rPr>
          <w:sz w:val="12"/>
        </w:rPr>
        <w:t xml:space="preserve">, bar a marginal group of scientists. </w:t>
      </w:r>
      <w:r>
        <w:rPr>
          <w:u w:val="single"/>
        </w:rPr>
        <w:t>Desiring an impossible knowledge, these fantasies</w:t>
      </w:r>
      <w:r>
        <w:rPr>
          <w:sz w:val="12"/>
        </w:rPr>
        <w:t xml:space="preserve"> </w:t>
      </w:r>
      <w:r>
        <w:rPr>
          <w:u w:val="single"/>
        </w:rPr>
        <w:t>give</w:t>
      </w:r>
      <w:r>
        <w:rPr>
          <w:sz w:val="12"/>
        </w:rPr>
        <w:t xml:space="preserve"> scientists recourse to seek further </w:t>
      </w:r>
      <w:r>
        <w:rPr>
          <w:u w:val="single"/>
        </w:rPr>
        <w:t>funding</w:t>
      </w:r>
      <w:r>
        <w:rPr>
          <w:sz w:val="12"/>
        </w:rPr>
        <w:t xml:space="preserve"> (though more advanced modelling will make the unknown more, not less, terrifying), </w:t>
      </w:r>
      <w:r>
        <w:rPr>
          <w:u w:val="single"/>
        </w:rPr>
        <w:t xml:space="preserve">whilst at the same time making any </w:t>
      </w:r>
      <w:proofErr w:type="spellStart"/>
      <w:r>
        <w:rPr>
          <w:u w:val="single"/>
        </w:rPr>
        <w:t>politicisation</w:t>
      </w:r>
      <w:proofErr w:type="spellEnd"/>
      <w:r>
        <w:rPr>
          <w:u w:val="single"/>
        </w:rPr>
        <w:t xml:space="preserve"> of their work seem absurd. Meanwhile</w:t>
      </w:r>
      <w:r>
        <w:rPr>
          <w:sz w:val="12"/>
        </w:rPr>
        <w:t xml:space="preserve">, the notion of </w:t>
      </w:r>
      <w:r>
        <w:rPr>
          <w:b/>
          <w:iCs/>
          <w:u w:val="single"/>
        </w:rPr>
        <w:t>planetary engineering itself functions as a fantasy sustaining our unsustainable relationship with the Earthly environment</w:t>
      </w:r>
      <w:r>
        <w:rPr>
          <w:sz w:val="12"/>
        </w:rPr>
        <w:t xml:space="preserve">. </w:t>
      </w:r>
      <w:r w:rsidRPr="00E94C65">
        <w:rPr>
          <w:highlight w:val="green"/>
          <w:u w:val="single"/>
        </w:rPr>
        <w:t xml:space="preserve">Such fantasies are </w:t>
      </w:r>
      <w:r>
        <w:rPr>
          <w:u w:val="single"/>
        </w:rPr>
        <w:t xml:space="preserve">especially </w:t>
      </w:r>
      <w:r w:rsidRPr="00E94C65">
        <w:rPr>
          <w:highlight w:val="green"/>
          <w:u w:val="single"/>
        </w:rPr>
        <w:t xml:space="preserve">effective in </w:t>
      </w:r>
      <w:proofErr w:type="spellStart"/>
      <w:r w:rsidRPr="00E94C65">
        <w:rPr>
          <w:b/>
          <w:iCs/>
          <w:highlight w:val="green"/>
          <w:u w:val="single"/>
        </w:rPr>
        <w:t>immobilising</w:t>
      </w:r>
      <w:proofErr w:type="spellEnd"/>
      <w:r w:rsidRPr="00E94C65">
        <w:rPr>
          <w:highlight w:val="green"/>
          <w:u w:val="single"/>
        </w:rPr>
        <w:t xml:space="preserve"> </w:t>
      </w:r>
      <w:r w:rsidRPr="009578B2">
        <w:rPr>
          <w:u w:val="single"/>
        </w:rPr>
        <w:t xml:space="preserve">public </w:t>
      </w:r>
      <w:r w:rsidRPr="00E94C65">
        <w:rPr>
          <w:highlight w:val="green"/>
          <w:u w:val="single"/>
        </w:rPr>
        <w:t xml:space="preserve">concern because of their remote setting </w:t>
      </w:r>
      <w:r w:rsidRPr="009578B2">
        <w:rPr>
          <w:u w:val="single"/>
        </w:rPr>
        <w:t>in outer space</w:t>
      </w:r>
      <w:r>
        <w:rPr>
          <w:sz w:val="12"/>
        </w:rPr>
        <w:t xml:space="preserve">. </w:t>
      </w:r>
      <w:r w:rsidRPr="009578B2">
        <w:rPr>
          <w:u w:val="single"/>
        </w:rPr>
        <w:t xml:space="preserve">Space </w:t>
      </w:r>
      <w:proofErr w:type="spellStart"/>
      <w:r w:rsidRPr="00E94C65">
        <w:rPr>
          <w:highlight w:val="green"/>
          <w:u w:val="single"/>
        </w:rPr>
        <w:t>colonisation</w:t>
      </w:r>
      <w:proofErr w:type="spellEnd"/>
      <w:r>
        <w:rPr>
          <w:u w:val="single"/>
        </w:rPr>
        <w:t xml:space="preserve"> advocate </w:t>
      </w:r>
      <w:proofErr w:type="spellStart"/>
      <w:r>
        <w:rPr>
          <w:u w:val="single"/>
        </w:rPr>
        <w:t>Kraaft</w:t>
      </w:r>
      <w:proofErr w:type="spellEnd"/>
      <w:r>
        <w:rPr>
          <w:u w:val="single"/>
        </w:rPr>
        <w:t xml:space="preserve"> </w:t>
      </w:r>
      <w:proofErr w:type="spellStart"/>
      <w:r>
        <w:rPr>
          <w:u w:val="single"/>
        </w:rPr>
        <w:t>Ehricke</w:t>
      </w:r>
      <w:proofErr w:type="spellEnd"/>
      <w:r>
        <w:rPr>
          <w:u w:val="single"/>
        </w:rPr>
        <w:t xml:space="preserve"> (</w:t>
      </w:r>
      <w:r w:rsidRPr="009578B2">
        <w:rPr>
          <w:u w:val="single"/>
        </w:rPr>
        <w:t>1972) referred to the development of outer space as the ‘benign industrial revolution’ precisely because it</w:t>
      </w:r>
      <w:r>
        <w:rPr>
          <w:u w:val="single"/>
        </w:rPr>
        <w:t xml:space="preserve"> </w:t>
      </w:r>
      <w:r w:rsidRPr="00E94C65">
        <w:rPr>
          <w:highlight w:val="green"/>
          <w:u w:val="single"/>
        </w:rPr>
        <w:t>removed the</w:t>
      </w:r>
      <w:r>
        <w:rPr>
          <w:u w:val="single"/>
        </w:rPr>
        <w:t xml:space="preserve"> negative </w:t>
      </w:r>
      <w:r w:rsidRPr="00E94C65">
        <w:rPr>
          <w:highlight w:val="green"/>
          <w:u w:val="single"/>
        </w:rPr>
        <w:t xml:space="preserve">consequences of industrial activity </w:t>
      </w:r>
      <w:r w:rsidRPr="009578B2">
        <w:rPr>
          <w:u w:val="single"/>
        </w:rPr>
        <w:t>to a place where they no longer mattered</w:t>
      </w:r>
      <w:r>
        <w:rPr>
          <w:sz w:val="12"/>
        </w:rPr>
        <w:t xml:space="preserve">. </w:t>
      </w:r>
      <w:r w:rsidRPr="00E94C65">
        <w:rPr>
          <w:highlight w:val="green"/>
          <w:u w:val="single"/>
        </w:rPr>
        <w:t xml:space="preserve">The same </w:t>
      </w:r>
      <w:r w:rsidRPr="009578B2">
        <w:rPr>
          <w:u w:val="single"/>
        </w:rPr>
        <w:t xml:space="preserve">principle </w:t>
      </w:r>
      <w:r w:rsidRPr="00E94C65">
        <w:rPr>
          <w:highlight w:val="green"/>
          <w:u w:val="single"/>
        </w:rPr>
        <w:t xml:space="preserve">underpinned </w:t>
      </w:r>
      <w:r w:rsidRPr="009578B2">
        <w:rPr>
          <w:u w:val="single"/>
        </w:rPr>
        <w:t xml:space="preserve">proposals to dump </w:t>
      </w:r>
      <w:r w:rsidRPr="00E94C65">
        <w:rPr>
          <w:highlight w:val="green"/>
          <w:u w:val="single"/>
        </w:rPr>
        <w:t xml:space="preserve">nuclear waste </w:t>
      </w:r>
      <w:r w:rsidRPr="009578B2">
        <w:rPr>
          <w:u w:val="single"/>
        </w:rPr>
        <w:t>in outer space</w:t>
      </w:r>
      <w:r>
        <w:rPr>
          <w:sz w:val="12"/>
        </w:rPr>
        <w:t xml:space="preserve">. </w:t>
      </w:r>
      <w:r w:rsidRPr="00E94C65">
        <w:rPr>
          <w:highlight w:val="green"/>
          <w:u w:val="single"/>
        </w:rPr>
        <w:t xml:space="preserve">Such </w:t>
      </w:r>
      <w:r w:rsidRPr="009578B2">
        <w:rPr>
          <w:u w:val="single"/>
        </w:rPr>
        <w:t xml:space="preserve">a </w:t>
      </w:r>
      <w:proofErr w:type="spellStart"/>
      <w:r w:rsidRPr="009578B2">
        <w:rPr>
          <w:u w:val="single"/>
        </w:rPr>
        <w:t>manoeuvre</w:t>
      </w:r>
      <w:proofErr w:type="spellEnd"/>
      <w:r w:rsidRPr="009578B2">
        <w:rPr>
          <w:u w:val="single"/>
        </w:rPr>
        <w:t xml:space="preserve"> </w:t>
      </w:r>
      <w:r w:rsidRPr="00E94C65">
        <w:rPr>
          <w:highlight w:val="green"/>
          <w:u w:val="single"/>
        </w:rPr>
        <w:t>is</w:t>
      </w:r>
      <w:r>
        <w:rPr>
          <w:sz w:val="12"/>
        </w:rPr>
        <w:t xml:space="preserve"> a form of Beck’s “</w:t>
      </w:r>
      <w:r w:rsidRPr="00E94C65">
        <w:rPr>
          <w:b/>
          <w:iCs/>
          <w:highlight w:val="green"/>
          <w:u w:val="single"/>
        </w:rPr>
        <w:t>symbolic detoxification</w:t>
      </w:r>
      <w:r>
        <w:rPr>
          <w:sz w:val="12"/>
        </w:rPr>
        <w:t>”, and the relationship between purity, exclusion, and avoidance has been tackled in the literature on risk (</w:t>
      </w:r>
      <w:proofErr w:type="spellStart"/>
      <w:r>
        <w:rPr>
          <w:sz w:val="12"/>
        </w:rPr>
        <w:t>eg</w:t>
      </w:r>
      <w:proofErr w:type="spellEnd"/>
      <w:r>
        <w:rPr>
          <w:sz w:val="12"/>
        </w:rPr>
        <w:t xml:space="preserve">,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Pr>
          <w:sz w:val="12"/>
        </w:rPr>
        <w:t>entering into</w:t>
      </w:r>
      <w:proofErr w:type="gramEnd"/>
      <w:r>
        <w:rPr>
          <w:sz w:val="12"/>
        </w:rPr>
        <w:t xml:space="preserve"> a cosmopolitan public sphere. I have argued that this is especially true given the economic interests that keep uncertainty about these risks away from the public. I recommend that </w:t>
      </w:r>
      <w:r w:rsidRPr="00E94C65">
        <w:rPr>
          <w:b/>
          <w:iCs/>
          <w:highlight w:val="green"/>
          <w:u w:val="single"/>
        </w:rPr>
        <w:t xml:space="preserve">we </w:t>
      </w:r>
      <w:r w:rsidRPr="009578B2">
        <w:rPr>
          <w:b/>
          <w:iCs/>
          <w:u w:val="single"/>
        </w:rPr>
        <w:t xml:space="preserve">should remain </w:t>
      </w:r>
      <w:proofErr w:type="spellStart"/>
      <w:r w:rsidRPr="00E94C65">
        <w:rPr>
          <w:b/>
          <w:iCs/>
          <w:highlight w:val="green"/>
          <w:u w:val="single"/>
        </w:rPr>
        <w:t>sceptical</w:t>
      </w:r>
      <w:proofErr w:type="spellEnd"/>
      <w:r w:rsidRPr="00E94C65">
        <w:rPr>
          <w:b/>
          <w:iCs/>
          <w:highlight w:val="green"/>
          <w:u w:val="single"/>
        </w:rPr>
        <w:t xml:space="preserve"> about </w:t>
      </w:r>
      <w:r w:rsidRPr="009578B2">
        <w:rPr>
          <w:b/>
          <w:iCs/>
          <w:u w:val="single"/>
        </w:rPr>
        <w:t xml:space="preserve">apparently cosmopolitan </w:t>
      </w:r>
      <w:r w:rsidRPr="009578B2">
        <w:rPr>
          <w:b/>
          <w:iCs/>
          <w:sz w:val="30"/>
          <w:szCs w:val="30"/>
          <w:u w:val="single"/>
        </w:rPr>
        <w:t xml:space="preserve">international </w:t>
      </w:r>
      <w:r w:rsidRPr="00E94C65">
        <w:rPr>
          <w:b/>
          <w:iCs/>
          <w:sz w:val="30"/>
          <w:szCs w:val="30"/>
          <w:highlight w:val="green"/>
          <w:u w:val="single"/>
        </w:rPr>
        <w:t>cooperation</w:t>
      </w:r>
      <w:r w:rsidRPr="00E94C65">
        <w:rPr>
          <w:b/>
          <w:iCs/>
          <w:highlight w:val="green"/>
          <w:u w:val="single"/>
        </w:rPr>
        <w:t xml:space="preserve"> regarding </w:t>
      </w:r>
      <w:r w:rsidRPr="009578B2">
        <w:rPr>
          <w:b/>
          <w:iCs/>
          <w:u w:val="single"/>
        </w:rPr>
        <w:t xml:space="preserve">risk in </w:t>
      </w:r>
      <w:r w:rsidRPr="00E94C65">
        <w:rPr>
          <w:b/>
          <w:iCs/>
          <w:highlight w:val="green"/>
          <w:u w:val="single"/>
        </w:rPr>
        <w:t>outer space</w:t>
      </w:r>
      <w:r w:rsidRPr="00E94C65">
        <w:rPr>
          <w:sz w:val="12"/>
          <w:highlight w:val="green"/>
        </w:rPr>
        <w:t>,</w:t>
      </w:r>
      <w:r>
        <w:rPr>
          <w:sz w:val="12"/>
        </w:rPr>
        <w:t xml:space="preserve"> arguing that </w:t>
      </w:r>
      <w:r w:rsidRPr="00E94C65">
        <w:rPr>
          <w:b/>
          <w:iCs/>
          <w:highlight w:val="green"/>
          <w:u w:val="single"/>
        </w:rPr>
        <w:t xml:space="preserve">this exists </w:t>
      </w:r>
      <w:r w:rsidRPr="009578B2">
        <w:rPr>
          <w:b/>
          <w:iCs/>
          <w:u w:val="single"/>
        </w:rPr>
        <w:t xml:space="preserve">only </w:t>
      </w:r>
      <w:r w:rsidRPr="00E94C65">
        <w:rPr>
          <w:b/>
          <w:iCs/>
          <w:highlight w:val="green"/>
          <w:u w:val="single"/>
        </w:rPr>
        <w:t xml:space="preserve">where </w:t>
      </w:r>
      <w:r w:rsidRPr="009578B2">
        <w:rPr>
          <w:b/>
          <w:iCs/>
          <w:u w:val="single"/>
        </w:rPr>
        <w:t xml:space="preserve">the </w:t>
      </w:r>
      <w:r w:rsidRPr="00E94C65">
        <w:rPr>
          <w:b/>
          <w:iCs/>
          <w:highlight w:val="green"/>
          <w:u w:val="single"/>
        </w:rPr>
        <w:t>interests of states and capital coincide</w:t>
      </w:r>
      <w:r>
        <w:rPr>
          <w:sz w:val="12"/>
        </w:rPr>
        <w:t xml:space="preserve">. I have also outlined some of the ways in </w:t>
      </w:r>
      <w:r w:rsidRPr="009578B2">
        <w:rPr>
          <w:sz w:val="12"/>
        </w:rPr>
        <w:t xml:space="preserve">which </w:t>
      </w:r>
      <w:r w:rsidRPr="009578B2">
        <w:rPr>
          <w:b/>
          <w:iCs/>
          <w:u w:val="single"/>
        </w:rPr>
        <w:t>space activity is</w:t>
      </w:r>
      <w:r w:rsidRPr="009578B2">
        <w:rPr>
          <w:u w:val="single"/>
        </w:rPr>
        <w:t xml:space="preserve"> set to increase </w:t>
      </w:r>
      <w:proofErr w:type="gramStart"/>
      <w:r w:rsidRPr="009578B2">
        <w:rPr>
          <w:u w:val="single"/>
        </w:rPr>
        <w:t>in order to</w:t>
      </w:r>
      <w:proofErr w:type="gramEnd"/>
      <w:r w:rsidRPr="009578B2">
        <w:rPr>
          <w:u w:val="single"/>
        </w:rPr>
        <w:t xml:space="preserve"> resolve Earthly problems</w:t>
      </w:r>
      <w:r w:rsidRPr="009578B2">
        <w:rPr>
          <w:sz w:val="12"/>
        </w:rPr>
        <w:t xml:space="preserve">. </w:t>
      </w:r>
      <w:r w:rsidRPr="009578B2">
        <w:rPr>
          <w:u w:val="single"/>
        </w:rPr>
        <w:t xml:space="preserve">These necessarily entail new and </w:t>
      </w:r>
      <w:r w:rsidRPr="009578B2">
        <w:rPr>
          <w:b/>
          <w:iCs/>
          <w:u w:val="single"/>
        </w:rPr>
        <w:t>increased risk</w:t>
      </w:r>
      <w:r w:rsidRPr="009578B2">
        <w:rPr>
          <w:u w:val="single"/>
        </w:rPr>
        <w:t xml:space="preserve">s, and are not the result simply of </w:t>
      </w:r>
      <w:proofErr w:type="spellStart"/>
      <w:r w:rsidRPr="009578B2">
        <w:rPr>
          <w:u w:val="single"/>
        </w:rPr>
        <w:t>overspecialised</w:t>
      </w:r>
      <w:proofErr w:type="spellEnd"/>
      <w:r w:rsidRPr="009578B2">
        <w:rPr>
          <w:u w:val="single"/>
        </w:rPr>
        <w:t xml:space="preserve"> science, but are </w:t>
      </w:r>
      <w:r w:rsidRPr="009578B2">
        <w:rPr>
          <w:b/>
          <w:iCs/>
          <w:u w:val="single"/>
        </w:rPr>
        <w:t>driven by the need for new capital fixes</w:t>
      </w:r>
      <w:r w:rsidRPr="009578B2">
        <w:rPr>
          <w:sz w:val="12"/>
        </w:rPr>
        <w:t xml:space="preserve">. </w:t>
      </w:r>
      <w:r w:rsidRPr="009578B2">
        <w:rPr>
          <w:u w:val="single"/>
        </w:rPr>
        <w:t>Because of the existence of these mechanisms, it cannot be trusted that progress will be made through the inevitable functional realignment of risk politic</w:t>
      </w:r>
      <w:r w:rsidRPr="009578B2">
        <w:rPr>
          <w:sz w:val="12"/>
        </w:rPr>
        <w:t xml:space="preserve">s. </w:t>
      </w:r>
      <w:r w:rsidRPr="009578B2">
        <w:rPr>
          <w:u w:val="single"/>
        </w:rPr>
        <w:t xml:space="preserve">The influence of power on risk politics beyond the global level must instead be </w:t>
      </w:r>
      <w:proofErr w:type="spellStart"/>
      <w:r w:rsidRPr="009578B2">
        <w:rPr>
          <w:u w:val="single"/>
        </w:rPr>
        <w:t>recognised</w:t>
      </w:r>
      <w:proofErr w:type="spellEnd"/>
      <w:r w:rsidRPr="009578B2">
        <w:rPr>
          <w:u w:val="single"/>
        </w:rPr>
        <w:t xml:space="preserve"> and collectively challenged, and </w:t>
      </w:r>
      <w:r w:rsidRPr="009578B2">
        <w:rPr>
          <w:b/>
          <w:iCs/>
          <w:u w:val="single"/>
        </w:rPr>
        <w:t>especially the function of fantasy</w:t>
      </w:r>
      <w:r w:rsidRPr="009578B2">
        <w:rPr>
          <w:u w:val="single"/>
        </w:rPr>
        <w:t xml:space="preserve"> within this</w:t>
      </w:r>
      <w:r w:rsidRPr="009578B2">
        <w:rPr>
          <w:sz w:val="12"/>
        </w:rPr>
        <w:t xml:space="preserve">. </w:t>
      </w:r>
      <w:r w:rsidRPr="009578B2">
        <w:rPr>
          <w:u w:val="single"/>
        </w:rPr>
        <w:t>An equal and open discussion of both the ‘goods’ and ‘</w:t>
      </w:r>
      <w:proofErr w:type="spellStart"/>
      <w:r w:rsidRPr="009578B2">
        <w:rPr>
          <w:u w:val="single"/>
        </w:rPr>
        <w:t>bads</w:t>
      </w:r>
      <w:proofErr w:type="spellEnd"/>
      <w:r w:rsidRPr="009578B2">
        <w:rPr>
          <w:u w:val="single"/>
        </w:rPr>
        <w:t>’ (to use Beck’s terms) produced by space activity can only proceed on this basis.</w:t>
      </w:r>
    </w:p>
    <w:p w14:paraId="388FA49A" w14:textId="77777777" w:rsidR="00B113D8" w:rsidRPr="008A5EFF" w:rsidRDefault="00B113D8" w:rsidP="00B113D8">
      <w:pPr>
        <w:pStyle w:val="Heading4"/>
        <w:rPr>
          <w:rFonts w:cs="Calibri"/>
        </w:rPr>
      </w:pPr>
      <w:r w:rsidRPr="008A5EFF">
        <w:rPr>
          <w:rFonts w:cs="Calibri"/>
        </w:rPr>
        <w:t>The repetition of drives makes life the enemy and causes extinction</w:t>
      </w:r>
    </w:p>
    <w:p w14:paraId="79AA6C80" w14:textId="77777777" w:rsidR="00B113D8" w:rsidRPr="008A5EFF" w:rsidRDefault="00B113D8" w:rsidP="00B113D8">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1A11726C" w14:textId="77777777" w:rsidR="00B113D8" w:rsidRPr="00B3258C" w:rsidRDefault="00B113D8" w:rsidP="00B113D8">
      <w:pPr>
        <w:rPr>
          <w:b/>
          <w:iCs/>
          <w:u w:val="single"/>
        </w:rPr>
      </w:pPr>
      <w:r w:rsidRPr="008A5EFF">
        <w:rPr>
          <w:rStyle w:val="Emphasis"/>
        </w:rPr>
        <w:lastRenderedPageBreak/>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E94C65">
        <w:rPr>
          <w:rStyle w:val="Emphasis"/>
          <w:highlight w:val="green"/>
        </w:rPr>
        <w:t>we must</w:t>
      </w:r>
      <w:r w:rsidRPr="008A5EFF">
        <w:rPr>
          <w:rStyle w:val="Emphasis"/>
        </w:rPr>
        <w:t xml:space="preserve"> also </w:t>
      </w:r>
      <w:r w:rsidRPr="00E94C65">
        <w:rPr>
          <w:rStyle w:val="Emphasis"/>
          <w:highlight w:val="green"/>
        </w:rPr>
        <w:t xml:space="preserve">add </w:t>
      </w:r>
      <w:r w:rsidRPr="008A5EFF">
        <w:rPr>
          <w:rStyle w:val="Emphasis"/>
        </w:rPr>
        <w:t xml:space="preserve">the renewed proliferation of </w:t>
      </w:r>
      <w:r w:rsidRPr="00E94C65">
        <w:rPr>
          <w:rStyle w:val="Emphasis"/>
          <w:highlight w:val="green"/>
        </w:rPr>
        <w:t>nuclear weapons</w:t>
      </w:r>
      <w:r w:rsidRPr="008A5EFF">
        <w:rPr>
          <w:rStyle w:val="Emphasis"/>
        </w:rPr>
        <w:t xml:space="preserve"> which occurs, no less, amidst a world where vital resources for </w:t>
      </w:r>
      <w:r w:rsidRPr="00E94C65">
        <w:rPr>
          <w:rStyle w:val="Emphasis"/>
          <w:highlight w:val="green"/>
        </w:rPr>
        <w:t>energy</w:t>
      </w:r>
      <w:r w:rsidRPr="008A5EFF">
        <w:rPr>
          <w:rStyle w:val="Emphasis"/>
        </w:rPr>
        <w:t xml:space="preserve"> and </w:t>
      </w:r>
      <w:r w:rsidRPr="00E94C65">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E94C65">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E94C65">
        <w:rPr>
          <w:rStyle w:val="Emphasis"/>
          <w:highlight w:val="green"/>
        </w:rPr>
        <w:t xml:space="preserve">we are accelerating </w:t>
      </w:r>
      <w:r w:rsidRPr="008A5EFF">
        <w:rPr>
          <w:rStyle w:val="Emphasis"/>
        </w:rPr>
        <w:t xml:space="preserve">along the path of what Lacan discloses as our </w:t>
      </w:r>
      <w:proofErr w:type="spellStart"/>
      <w:r w:rsidRPr="00E94C65">
        <w:rPr>
          <w:rStyle w:val="Emphasis"/>
          <w:highlight w:val="green"/>
        </w:rPr>
        <w:t>civilisation’s</w:t>
      </w:r>
      <w:proofErr w:type="spellEnd"/>
      <w:r w:rsidRPr="00E94C65">
        <w:rPr>
          <w:rStyle w:val="Emphasis"/>
          <w:highlight w:val="green"/>
        </w:rPr>
        <w:t xml:space="preserve"> </w:t>
      </w:r>
      <w:r w:rsidRPr="008A5EFF">
        <w:rPr>
          <w:rStyle w:val="Emphasis"/>
        </w:rPr>
        <w:t xml:space="preserve">“race towards </w:t>
      </w:r>
      <w:r w:rsidRPr="00E94C65">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E94C65">
        <w:rPr>
          <w:rStyle w:val="Emphasis"/>
          <w:highlight w:val="green"/>
        </w:rPr>
        <w:t xml:space="preserve">because we </w:t>
      </w:r>
      <w:r w:rsidRPr="008A5EFF">
        <w:rPr>
          <w:rStyle w:val="Emphasis"/>
        </w:rPr>
        <w:t xml:space="preserve">still at some level </w:t>
      </w:r>
      <w:r w:rsidRPr="00E94C65">
        <w:rPr>
          <w:rStyle w:val="Emphasis"/>
          <w:highlight w:val="green"/>
        </w:rPr>
        <w:t xml:space="preserve">think </w:t>
      </w:r>
      <w:r w:rsidRPr="008A5EFF">
        <w:rPr>
          <w:rStyle w:val="Emphasis"/>
        </w:rPr>
        <w:t xml:space="preserve">that </w:t>
      </w:r>
      <w:r w:rsidRPr="00E94C65">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E94C65">
        <w:rPr>
          <w:rStyle w:val="Emphasis"/>
          <w:highlight w:val="green"/>
        </w:rPr>
        <w:t>is</w:t>
      </w:r>
      <w:r w:rsidRPr="008A5EFF">
        <w:rPr>
          <w:rStyle w:val="Emphasis"/>
        </w:rPr>
        <w:t xml:space="preserve"> actually </w:t>
      </w:r>
      <w:r w:rsidRPr="00E94C65">
        <w:rPr>
          <w:rStyle w:val="Emphasis"/>
          <w:highlight w:val="green"/>
        </w:rPr>
        <w:t xml:space="preserve">the answer to––rather than the source of––our </w:t>
      </w:r>
      <w:r w:rsidRPr="008A5EFF">
        <w:rPr>
          <w:rStyle w:val="Emphasis"/>
        </w:rPr>
        <w:t xml:space="preserve">most tragic </w:t>
      </w:r>
      <w:r w:rsidRPr="00E94C65">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E94C65">
        <w:rPr>
          <w:rStyle w:val="Emphasis"/>
          <w:highlight w:val="green"/>
        </w:rPr>
        <w:t xml:space="preserve">life itself becomes enemy </w:t>
      </w:r>
      <w:r w:rsidRPr="008A5EFF">
        <w:rPr>
          <w:rStyle w:val="Emphasis"/>
        </w:rPr>
        <w:t xml:space="preserve">too, </w:t>
      </w:r>
      <w:r w:rsidRPr="00E94C65">
        <w:rPr>
          <w:rStyle w:val="Emphasis"/>
          <w:highlight w:val="green"/>
        </w:rPr>
        <w:t>for</w:t>
      </w:r>
      <w:r w:rsidRPr="008A5EFF">
        <w:rPr>
          <w:rStyle w:val="Emphasis"/>
        </w:rPr>
        <w:t xml:space="preserve"> as being made up of the earthly and organic, </w:t>
      </w:r>
      <w:r w:rsidRPr="00E94C65">
        <w:rPr>
          <w:rStyle w:val="Emphasis"/>
          <w:highlight w:val="green"/>
        </w:rPr>
        <w:t>life could never be free of</w:t>
      </w:r>
      <w:r w:rsidRPr="008A5EFF">
        <w:rPr>
          <w:rStyle w:val="Emphasis"/>
        </w:rPr>
        <w:t xml:space="preserve"> what it is in </w:t>
      </w:r>
      <w:r w:rsidRPr="00E94C65">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w:t>
      </w:r>
      <w:r w:rsidRPr="008A5EFF">
        <w:rPr>
          <w:sz w:val="12"/>
        </w:rPr>
        <w:lastRenderedPageBreak/>
        <w:t>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E94C65">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E94C65">
        <w:rPr>
          <w:rStyle w:val="Emphasis"/>
          <w:highlight w:val="green"/>
        </w:rPr>
        <w:t>leaving</w:t>
      </w:r>
      <w:r w:rsidRPr="008A5EFF">
        <w:rPr>
          <w:rStyle w:val="Emphasis"/>
        </w:rPr>
        <w:t xml:space="preserve"> </w:t>
      </w:r>
      <w:r w:rsidRPr="00E94C65">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E94C65">
        <w:rPr>
          <w:rStyle w:val="Emphasis"/>
          <w:highlight w:val="green"/>
        </w:rPr>
        <w:t xml:space="preserve">We either face </w:t>
      </w:r>
      <w:r w:rsidRPr="008A5EFF">
        <w:rPr>
          <w:rStyle w:val="Emphasis"/>
        </w:rPr>
        <w:t xml:space="preserve">up to </w:t>
      </w:r>
      <w:r w:rsidRPr="00E94C65">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E94C65">
        <w:rPr>
          <w:rStyle w:val="Emphasis"/>
          <w:highlight w:val="green"/>
        </w:rPr>
        <w:t xml:space="preserve">or let </w:t>
      </w:r>
      <w:r w:rsidRPr="008A5EFF">
        <w:rPr>
          <w:rStyle w:val="Emphasis"/>
        </w:rPr>
        <w:t xml:space="preserve">the disowned, un-understood drive resurge of its own volition until </w:t>
      </w:r>
      <w:r w:rsidRPr="00E94C65">
        <w:rPr>
          <w:rStyle w:val="Emphasis"/>
          <w:highlight w:val="green"/>
        </w:rPr>
        <w:t>it</w:t>
      </w:r>
      <w:r w:rsidRPr="008A5EFF">
        <w:rPr>
          <w:rStyle w:val="Emphasis"/>
        </w:rPr>
        <w:t xml:space="preserve"> accidentally </w:t>
      </w:r>
      <w:r w:rsidRPr="00E94C65">
        <w:rPr>
          <w:rStyle w:val="Emphasis"/>
          <w:highlight w:val="green"/>
        </w:rPr>
        <w:t>finish</w:t>
      </w:r>
      <w:r w:rsidRPr="008A5EFF">
        <w:rPr>
          <w:rStyle w:val="Emphasis"/>
        </w:rPr>
        <w:t xml:space="preserve">es </w:t>
      </w:r>
      <w:r w:rsidRPr="00E94C65">
        <w:rPr>
          <w:rStyle w:val="Emphasis"/>
          <w:highlight w:val="green"/>
        </w:rPr>
        <w:t>us</w:t>
      </w:r>
      <w:r w:rsidRPr="008A5EFF">
        <w:rPr>
          <w:rStyle w:val="Emphasis"/>
        </w:rPr>
        <w:t>!</w:t>
      </w:r>
    </w:p>
    <w:p w14:paraId="2A5F5FE5" w14:textId="77777777" w:rsidR="00B113D8" w:rsidRPr="008A5EFF" w:rsidRDefault="00B113D8" w:rsidP="00B113D8">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27EE92AF" w14:textId="77777777" w:rsidR="00B113D8" w:rsidRPr="008A5EFF" w:rsidRDefault="00B113D8" w:rsidP="00B113D8">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067E09C9" w14:textId="77777777" w:rsidR="00B113D8" w:rsidRDefault="00B113D8" w:rsidP="00B113D8">
      <w:pPr>
        <w:rPr>
          <w:rStyle w:val="Emphasis"/>
        </w:rPr>
      </w:pPr>
      <w:r w:rsidRPr="008A5EFF">
        <w:rPr>
          <w:rStyle w:val="Emphasis"/>
        </w:rPr>
        <w:t xml:space="preserve">The alternative — </w:t>
      </w:r>
      <w:r w:rsidRPr="00E94C65">
        <w:rPr>
          <w:rStyle w:val="Emphasis"/>
          <w:highlight w:val="green"/>
        </w:rPr>
        <w:t>the ethical path</w:t>
      </w:r>
      <w:r w:rsidRPr="008A5EFF">
        <w:rPr>
          <w:rStyle w:val="Emphasis"/>
        </w:rPr>
        <w:t xml:space="preserve"> that psychoanalysis identifies — </w:t>
      </w:r>
      <w:r w:rsidRPr="00E94C65">
        <w:rPr>
          <w:rStyle w:val="Emphasis"/>
          <w:highlight w:val="green"/>
        </w:rPr>
        <w:t>demands an embrace of the anxiety</w:t>
      </w:r>
      <w:r w:rsidRPr="008A5EFF">
        <w:rPr>
          <w:rStyle w:val="Emphasis"/>
        </w:rPr>
        <w:t xml:space="preserve"> that stems </w:t>
      </w:r>
      <w:r w:rsidRPr="00E94C65">
        <w:rPr>
          <w:rStyle w:val="Emphasis"/>
          <w:highlight w:val="green"/>
        </w:rPr>
        <w:t>from the encounter with the</w:t>
      </w:r>
      <w:r w:rsidRPr="008A5EFF">
        <w:rPr>
          <w:rStyle w:val="Emphasis"/>
        </w:rPr>
        <w:t xml:space="preserve"> enjoying </w:t>
      </w:r>
      <w:r w:rsidRPr="00E94C65">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E94C65">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E94C65">
        <w:rPr>
          <w:rStyle w:val="Emphasis"/>
          <w:highlight w:val="green"/>
        </w:rPr>
        <w:t xml:space="preserve">provides the subject with </w:t>
      </w:r>
      <w:r w:rsidRPr="008A5EFF">
        <w:rPr>
          <w:rStyle w:val="Emphasis"/>
        </w:rPr>
        <w:t xml:space="preserve">a clear sense of </w:t>
      </w:r>
      <w:r w:rsidRPr="00E94C65">
        <w:rPr>
          <w:rStyle w:val="Emphasis"/>
          <w:highlight w:val="green"/>
        </w:rPr>
        <w:t>direction</w:t>
      </w:r>
      <w:r w:rsidRPr="008A5EFF">
        <w:rPr>
          <w:rStyle w:val="Emphasis"/>
        </w:rPr>
        <w:t xml:space="preserve"> </w:t>
      </w:r>
      <w:r w:rsidRPr="00E94C65">
        <w:rPr>
          <w:rStyle w:val="Emphasis"/>
          <w:highlight w:val="green"/>
        </w:rPr>
        <w:t>and</w:t>
      </w:r>
      <w:r w:rsidRPr="008A5EFF">
        <w:rPr>
          <w:rStyle w:val="Emphasis"/>
        </w:rPr>
        <w:t xml:space="preserve"> even </w:t>
      </w:r>
      <w:r w:rsidRPr="00E94C65">
        <w:rPr>
          <w:rStyle w:val="Emphasis"/>
          <w:highlight w:val="green"/>
        </w:rPr>
        <w:t>meaning</w:t>
      </w:r>
      <w:r w:rsidRPr="008A5EFF">
        <w:rPr>
          <w:rStyle w:val="Emphasis"/>
        </w:rPr>
        <w:t xml:space="preserve">. </w:t>
      </w:r>
      <w:r w:rsidRPr="00E94C65">
        <w:rPr>
          <w:rStyle w:val="Emphasis"/>
          <w:highlight w:val="green"/>
        </w:rPr>
        <w:t>This is</w:t>
      </w:r>
      <w:r w:rsidRPr="008A5EFF">
        <w:rPr>
          <w:rStyle w:val="Emphasis"/>
        </w:rPr>
        <w:t xml:space="preserve"> precisely </w:t>
      </w:r>
      <w:r w:rsidRPr="00E94C65">
        <w:rPr>
          <w:rStyle w:val="Emphasis"/>
          <w:highlight w:val="green"/>
        </w:rPr>
        <w:t xml:space="preserve">what the subject lacks when it does not encounter </w:t>
      </w:r>
      <w:r w:rsidRPr="008A5EFF">
        <w:rPr>
          <w:rStyle w:val="Emphasis"/>
        </w:rPr>
        <w:t xml:space="preserve">a </w:t>
      </w:r>
      <w:r w:rsidRPr="00E94C65">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w:t>
      </w:r>
      <w:r w:rsidRPr="008A5EFF">
        <w:rPr>
          <w:sz w:val="10"/>
        </w:rPr>
        <w:lastRenderedPageBreak/>
        <w:t xml:space="preserve">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E94C65">
        <w:rPr>
          <w:rStyle w:val="Emphasis"/>
          <w:highlight w:val="green"/>
        </w:rPr>
        <w:t>the encounter with the other in its real dimension</w:t>
      </w:r>
      <w:r w:rsidRPr="008A5EFF">
        <w:rPr>
          <w:rStyle w:val="Emphasis"/>
        </w:rPr>
        <w:t xml:space="preserve"> — the encounter that </w:t>
      </w:r>
      <w:r w:rsidRPr="00E94C65">
        <w:rPr>
          <w:rStyle w:val="Emphasis"/>
          <w:highlight w:val="green"/>
        </w:rPr>
        <w:t>produces anxiety</w:t>
      </w:r>
      <w:r w:rsidRPr="008A5EFF">
        <w:rPr>
          <w:rStyle w:val="Emphasis"/>
        </w:rPr>
        <w:t xml:space="preserve"> in the subject — </w:t>
      </w:r>
      <w:r w:rsidRPr="00E94C65">
        <w:rPr>
          <w:rStyle w:val="Emphasis"/>
          <w:highlight w:val="green"/>
        </w:rPr>
        <w:t>that</w:t>
      </w:r>
      <w:r w:rsidRPr="008A5EFF">
        <w:rPr>
          <w:rStyle w:val="Emphasis"/>
        </w:rPr>
        <w:t xml:space="preserve"> sustains that which defines the other as such. Authentic tolerance </w:t>
      </w:r>
      <w:r w:rsidRPr="00E94C65">
        <w:rPr>
          <w:rStyle w:val="Emphasis"/>
          <w:highlight w:val="green"/>
        </w:rPr>
        <w:t>tolerates the real other, not</w:t>
      </w:r>
      <w:r w:rsidRPr="008A5EFF">
        <w:rPr>
          <w:rStyle w:val="Emphasis"/>
        </w:rPr>
        <w:t xml:space="preserve"> simply the other as </w:t>
      </w:r>
      <w:r w:rsidRPr="00E94C65">
        <w:rPr>
          <w:rStyle w:val="Emphasis"/>
          <w:highlight w:val="green"/>
        </w:rPr>
        <w:t>mediated</w:t>
      </w:r>
      <w:r w:rsidRPr="008A5EFF">
        <w:rPr>
          <w:rStyle w:val="Emphasis"/>
        </w:rPr>
        <w:t xml:space="preserve"> </w:t>
      </w:r>
      <w:r w:rsidRPr="00E94C65">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E94C65">
        <w:rPr>
          <w:rStyle w:val="Emphasis"/>
          <w:highlight w:val="green"/>
        </w:rPr>
        <w:t xml:space="preserve">By </w:t>
      </w:r>
      <w:r w:rsidRPr="008A5EFF">
        <w:rPr>
          <w:rStyle w:val="Emphasis"/>
        </w:rPr>
        <w:t xml:space="preserve">allowing itself to </w:t>
      </w:r>
      <w:r w:rsidRPr="00E94C65">
        <w:rPr>
          <w:rStyle w:val="Emphasis"/>
          <w:highlight w:val="green"/>
        </w:rPr>
        <w:t xml:space="preserve">be disturbed </w:t>
      </w:r>
      <w:r w:rsidRPr="008A5EFF">
        <w:rPr>
          <w:rStyle w:val="Emphasis"/>
        </w:rPr>
        <w:t xml:space="preserve">by the other </w:t>
      </w:r>
      <w:r w:rsidRPr="00E94C65">
        <w:rPr>
          <w:rStyle w:val="Emphasis"/>
          <w:highlight w:val="green"/>
        </w:rPr>
        <w:t>on the level of fantasy, the subject acknowledges</w:t>
      </w:r>
      <w:r w:rsidRPr="008A5EFF">
        <w:rPr>
          <w:rStyle w:val="Emphasis"/>
        </w:rPr>
        <w:t xml:space="preserve"> the singularity of </w:t>
      </w:r>
      <w:r w:rsidRPr="00E94C65">
        <w:rPr>
          <w:rStyle w:val="Emphasis"/>
          <w:highlight w:val="green"/>
        </w:rPr>
        <w:t>the real other</w:t>
      </w:r>
      <w:r w:rsidRPr="008A5EFF">
        <w:rPr>
          <w:rStyle w:val="Emphasis"/>
        </w:rPr>
        <w:t xml:space="preserve"> — its mode of enjoying — </w:t>
      </w:r>
      <w:r w:rsidRPr="00E94C65">
        <w:rPr>
          <w:rStyle w:val="Emphasis"/>
          <w:highlight w:val="green"/>
        </w:rPr>
        <w:t xml:space="preserve">without confining this singularity to a prescribed </w:t>
      </w:r>
      <w:proofErr w:type="gramStart"/>
      <w:r w:rsidRPr="00E94C65">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5443F8B3" w14:textId="71A43DCD" w:rsidR="00A95652" w:rsidRDefault="00A95652" w:rsidP="00B55AD5"/>
    <w:p w14:paraId="749D27DB" w14:textId="77777777" w:rsidR="002D2241" w:rsidRPr="005228BD" w:rsidRDefault="002D2241" w:rsidP="002D2241">
      <w:pPr>
        <w:pStyle w:val="Heading3"/>
      </w:pPr>
      <w:r>
        <w:lastRenderedPageBreak/>
        <w:t>1NC – DA</w:t>
      </w:r>
    </w:p>
    <w:p w14:paraId="4C0EFC63" w14:textId="77777777" w:rsidR="002D2241" w:rsidRDefault="002D2241" w:rsidP="002D2241">
      <w:pPr>
        <w:pStyle w:val="Heading4"/>
      </w:pPr>
      <w:r>
        <w:t xml:space="preserve">Asteroid mining is starting </w:t>
      </w:r>
      <w:r>
        <w:rPr>
          <w:u w:val="single"/>
        </w:rPr>
        <w:t>now</w:t>
      </w:r>
      <w:r>
        <w:t>. New legal frameworks and massive investments bring it closer than you think-but we need to focus on maintaining progress</w:t>
      </w:r>
    </w:p>
    <w:p w14:paraId="75F5374E" w14:textId="77777777" w:rsidR="002D2241" w:rsidRPr="00C319A5" w:rsidRDefault="002D2241" w:rsidP="002D2241">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5B57A744" w14:textId="77777777" w:rsidR="002D2241" w:rsidRPr="005228BD" w:rsidRDefault="002D2241" w:rsidP="002D2241">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7"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w:t>
      </w:r>
      <w:proofErr w:type="gramStart"/>
      <w:r w:rsidRPr="00842275">
        <w:rPr>
          <w:rFonts w:ascii="Times New Roman" w:eastAsia="Times New Roman" w:hAnsi="Times New Roman" w:cs="Times New Roman"/>
          <w:color w:val="333333"/>
          <w:sz w:val="14"/>
        </w:rPr>
        <w:t>asteroids</w:t>
      </w:r>
      <w:proofErr w:type="gramEnd"/>
      <w:r w:rsidRPr="00842275">
        <w:rPr>
          <w:rFonts w:ascii="Times New Roman" w:eastAsia="Times New Roman" w:hAnsi="Times New Roman" w:cs="Times New Roman"/>
          <w:color w:val="333333"/>
          <w:sz w:val="14"/>
        </w:rPr>
        <w:t xml:space="preserve">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8"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842275">
        <w:rPr>
          <w:rFonts w:ascii="Times New Roman" w:eastAsia="Times New Roman" w:hAnsi="Times New Roman" w:cs="Times New Roman"/>
          <w:color w:val="333333"/>
          <w:sz w:val="14"/>
        </w:rPr>
        <w:t>finance</w:t>
      </w:r>
      <w:proofErr w:type="gramEnd"/>
      <w:r w:rsidRPr="00842275">
        <w:rPr>
          <w:rFonts w:ascii="Times New Roman" w:eastAsia="Times New Roman" w:hAnsi="Times New Roman" w:cs="Times New Roman"/>
          <w:color w:val="333333"/>
          <w:sz w:val="14"/>
        </w:rPr>
        <w:t xml:space="preserv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9"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 xml:space="preserve">Russia, Japan, </w:t>
      </w:r>
      <w:proofErr w:type="gramStart"/>
      <w:r w:rsidRPr="00842275">
        <w:rPr>
          <w:rStyle w:val="Emphasis"/>
          <w:highlight w:val="green"/>
        </w:rPr>
        <w:t>India</w:t>
      </w:r>
      <w:proofErr w:type="gramEnd"/>
      <w:r w:rsidRPr="00842275">
        <w:rPr>
          <w:rStyle w:val="Emphasis"/>
          <w:highlight w:val="green"/>
        </w:rPr>
        <w:t xml:space="preserve">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0"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4CB8C653" w14:textId="77777777" w:rsidR="002D2241" w:rsidRDefault="002D2241" w:rsidP="002D2241"/>
    <w:p w14:paraId="679D4A32" w14:textId="77777777" w:rsidR="002D2241" w:rsidRDefault="002D2241" w:rsidP="002D2241">
      <w:pPr>
        <w:pStyle w:val="Heading4"/>
      </w:pPr>
      <w:r>
        <w:t xml:space="preserve">Prohibitions on appropriation prevent asteroid mining </w:t>
      </w:r>
      <w:r w:rsidRPr="00380C30">
        <w:rPr>
          <w:u w:val="single"/>
        </w:rPr>
        <w:t>despite</w:t>
      </w:r>
      <w:r>
        <w:t xml:space="preserve"> growing space industries</w:t>
      </w:r>
    </w:p>
    <w:p w14:paraId="18345D86" w14:textId="77777777" w:rsidR="002D2241" w:rsidRPr="00992ADF" w:rsidRDefault="002D2241" w:rsidP="002D2241">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BF48CBC" w14:textId="77777777" w:rsidR="002D2241" w:rsidRPr="00380C30" w:rsidRDefault="002D2241" w:rsidP="002D2241">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5FC7E4D5" w14:textId="77777777" w:rsidR="002D2241" w:rsidRPr="00DC4636" w:rsidRDefault="002D2241" w:rsidP="002D2241">
      <w:pPr>
        <w:pStyle w:val="Heading4"/>
      </w:pPr>
      <w:r>
        <w:lastRenderedPageBreak/>
        <w:t xml:space="preserve">Asteroid Mining key to </w:t>
      </w:r>
      <w:r w:rsidRPr="00BF0FFD">
        <w:rPr>
          <w:u w:val="single"/>
        </w:rPr>
        <w:t>prevent</w:t>
      </w:r>
      <w:r>
        <w:t xml:space="preserve"> terrestrial mining and </w:t>
      </w:r>
      <w:r w:rsidRPr="00BF0FFD">
        <w:rPr>
          <w:u w:val="single"/>
        </w:rPr>
        <w:t>solve warming</w:t>
      </w:r>
      <w:r>
        <w:t>.</w:t>
      </w:r>
    </w:p>
    <w:p w14:paraId="12A2A5BC" w14:textId="77777777" w:rsidR="002D2241" w:rsidRPr="00C37EF9" w:rsidRDefault="002D2241" w:rsidP="002D2241">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1"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04BCD56C" w14:textId="77777777" w:rsidR="002D2241" w:rsidRDefault="002D2241" w:rsidP="002D2241">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5B544595" w14:textId="77777777" w:rsidR="002D2241" w:rsidRDefault="002D2241" w:rsidP="002D2241"/>
    <w:p w14:paraId="4AFE4B8E" w14:textId="77777777" w:rsidR="002D2241" w:rsidRPr="004C0DE1" w:rsidRDefault="002D2241" w:rsidP="002D2241">
      <w:pPr>
        <w:pStyle w:val="Heading4"/>
      </w:pPr>
      <w:r>
        <w:t xml:space="preserve">Extinction—contrary models are </w:t>
      </w:r>
      <w:r w:rsidRPr="002F5A9F">
        <w:rPr>
          <w:u w:val="single"/>
        </w:rPr>
        <w:t>incorrect</w:t>
      </w:r>
      <w:r>
        <w:t>.</w:t>
      </w:r>
    </w:p>
    <w:p w14:paraId="18A56C0B" w14:textId="77777777" w:rsidR="002D2241" w:rsidRPr="00DB16C2" w:rsidRDefault="002D2241" w:rsidP="002D224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1D2E933A" w14:textId="77777777" w:rsidR="002D2241" w:rsidRDefault="002D2241" w:rsidP="002D2241">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3"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4"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5"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6"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1ED2D883" w14:textId="77777777" w:rsidR="002D2241" w:rsidRDefault="002D2241" w:rsidP="002D2241"/>
    <w:p w14:paraId="44E3DCDF" w14:textId="19C8D529" w:rsidR="002D2241" w:rsidRDefault="002D2241" w:rsidP="00B55AD5"/>
    <w:p w14:paraId="48A648E1" w14:textId="2E46C86A" w:rsidR="002D2241" w:rsidRDefault="002D2241" w:rsidP="00B55AD5"/>
    <w:p w14:paraId="6C835AD4" w14:textId="59A5CF75" w:rsidR="002D2241" w:rsidRPr="00B55AD5" w:rsidRDefault="002D2241" w:rsidP="002D2241">
      <w:pPr>
        <w:pStyle w:val="Heading2"/>
      </w:pPr>
      <w:r>
        <w:lastRenderedPageBreak/>
        <w:t>Aff</w:t>
      </w:r>
    </w:p>
    <w:sectPr w:rsidR="002D2241"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59EE"/>
    <w:rsid w:val="000139A3"/>
    <w:rsid w:val="0003129B"/>
    <w:rsid w:val="000C59EE"/>
    <w:rsid w:val="00100833"/>
    <w:rsid w:val="00104529"/>
    <w:rsid w:val="00105942"/>
    <w:rsid w:val="00107396"/>
    <w:rsid w:val="00144A4C"/>
    <w:rsid w:val="00176AB0"/>
    <w:rsid w:val="00177B7D"/>
    <w:rsid w:val="0018322D"/>
    <w:rsid w:val="001A5B7E"/>
    <w:rsid w:val="001B5776"/>
    <w:rsid w:val="001E527A"/>
    <w:rsid w:val="001F78CE"/>
    <w:rsid w:val="00251FC7"/>
    <w:rsid w:val="002855A7"/>
    <w:rsid w:val="002B146A"/>
    <w:rsid w:val="002B5E17"/>
    <w:rsid w:val="002D2241"/>
    <w:rsid w:val="00315690"/>
    <w:rsid w:val="00316B75"/>
    <w:rsid w:val="00325646"/>
    <w:rsid w:val="003460F2"/>
    <w:rsid w:val="00356DCA"/>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5990"/>
    <w:rsid w:val="009D2EAD"/>
    <w:rsid w:val="009D54B2"/>
    <w:rsid w:val="009E1922"/>
    <w:rsid w:val="009F7ED2"/>
    <w:rsid w:val="00A93661"/>
    <w:rsid w:val="00A95652"/>
    <w:rsid w:val="00AC0AB8"/>
    <w:rsid w:val="00B113D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D32C"/>
  <w15:chartTrackingRefBased/>
  <w15:docId w15:val="{26206467-5E71-46D7-931E-5B1FB9B50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5B7E"/>
    <w:rPr>
      <w:rFonts w:ascii="Calibri" w:hAnsi="Calibri"/>
    </w:rPr>
  </w:style>
  <w:style w:type="paragraph" w:styleId="Heading1">
    <w:name w:val="heading 1"/>
    <w:aliases w:val="Pocket"/>
    <w:basedOn w:val="Normal"/>
    <w:next w:val="Normal"/>
    <w:link w:val="Heading1Char"/>
    <w:qFormat/>
    <w:rsid w:val="000C5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59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59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C59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5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9EE"/>
  </w:style>
  <w:style w:type="character" w:customStyle="1" w:styleId="Heading1Char">
    <w:name w:val="Heading 1 Char"/>
    <w:aliases w:val="Pocket Char"/>
    <w:basedOn w:val="DefaultParagraphFont"/>
    <w:link w:val="Heading1"/>
    <w:rsid w:val="000C59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59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59E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C59E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C59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59E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C59EE"/>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link w:val="Card"/>
    <w:uiPriority w:val="99"/>
    <w:unhideWhenUsed/>
    <w:rsid w:val="000C59EE"/>
    <w:rPr>
      <w:color w:val="auto"/>
      <w:u w:val="none"/>
    </w:rPr>
  </w:style>
  <w:style w:type="character" w:styleId="FollowedHyperlink">
    <w:name w:val="FollowedHyperlink"/>
    <w:basedOn w:val="DefaultParagraphFont"/>
    <w:uiPriority w:val="99"/>
    <w:semiHidden/>
    <w:unhideWhenUsed/>
    <w:rsid w:val="000C59EE"/>
    <w:rPr>
      <w:color w:val="auto"/>
      <w:u w:val="none"/>
    </w:rPr>
  </w:style>
  <w:style w:type="paragraph" w:customStyle="1" w:styleId="Emphasis1">
    <w:name w:val="Emphasis1"/>
    <w:basedOn w:val="Normal"/>
    <w:link w:val="Emphasis"/>
    <w:autoRedefine/>
    <w:uiPriority w:val="7"/>
    <w:qFormat/>
    <w:rsid w:val="001A5B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113D8"/>
    <w:pPr>
      <w:pBdr>
        <w:top w:val="single" w:sz="18" w:space="0" w:color="auto"/>
        <w:left w:val="single" w:sz="18" w:space="0" w:color="auto"/>
        <w:bottom w:val="single" w:sz="18" w:space="0" w:color="auto"/>
        <w:right w:val="single" w:sz="18" w:space="0" w:color="auto"/>
      </w:pBdr>
      <w:ind w:left="720"/>
      <w:jc w:val="both"/>
    </w:pPr>
    <w:rPr>
      <w:rFonts w:eastAsiaTheme="minorEastAsia" w:cs="Calibri (Headings)"/>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56D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www.livescience.com/65633-climate-change-dooms-humans-by-2050.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cdr.lib.unc.edu/concern/dissertations/6682x4537" TargetMode="Externa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webSettings" Target="webSettings.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issues.org/new-policies-needed-to-advance-space-mining/" TargetMode="External"/><Relationship Id="rId4" Type="http://schemas.openxmlformats.org/officeDocument/2006/relationships/settings" Target="settings.xml"/><Relationship Id="rId9" Type="http://schemas.openxmlformats.org/officeDocument/2006/relationships/hyperlink" Target="https://nationalinterest.org/feature/geostrategic-importance-outer-space-resources-154746"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mi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13</Pages>
  <Words>13069</Words>
  <Characters>74499</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Miller</dc:creator>
  <cp:keywords>5.1.1</cp:keywords>
  <dc:description/>
  <cp:lastModifiedBy>Christopher Miller</cp:lastModifiedBy>
  <cp:revision>6</cp:revision>
  <dcterms:created xsi:type="dcterms:W3CDTF">2022-01-08T01:16:00Z</dcterms:created>
  <dcterms:modified xsi:type="dcterms:W3CDTF">2022-01-08T01:35:00Z</dcterms:modified>
</cp:coreProperties>
</file>