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4097D" w14:textId="2F86FB65" w:rsidR="00501740" w:rsidRDefault="00501740" w:rsidP="00501740">
      <w:pPr>
        <w:pStyle w:val="Heading3"/>
      </w:pPr>
      <w:r>
        <w:t xml:space="preserve">Plan </w:t>
      </w:r>
    </w:p>
    <w:p w14:paraId="264CEA10" w14:textId="77777777" w:rsidR="00501740" w:rsidRDefault="00501740" w:rsidP="00501740">
      <w:pPr>
        <w:pStyle w:val="Heading4"/>
      </w:pPr>
      <w:r>
        <w:t>Plan – The appropriation of outer space through the production of space debris by private entities is unjust.</w:t>
      </w:r>
    </w:p>
    <w:p w14:paraId="6FBC1FC8" w14:textId="77777777" w:rsidR="00501740" w:rsidRPr="009A5A91" w:rsidRDefault="00501740" w:rsidP="00501740"/>
    <w:p w14:paraId="1F1C2FCC" w14:textId="77777777" w:rsidR="00501740" w:rsidRDefault="00501740" w:rsidP="00501740">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17626D91" w14:textId="77777777" w:rsidR="00501740" w:rsidRPr="00612602" w:rsidRDefault="00501740" w:rsidP="00501740">
      <w:r w:rsidRPr="008E2E1B">
        <w:rPr>
          <w:rStyle w:val="Style13ptBold"/>
        </w:rPr>
        <w:t>Shah 20</w:t>
      </w:r>
      <w:r>
        <w:t xml:space="preserve"> – </w:t>
      </w:r>
      <w:proofErr w:type="spellStart"/>
      <w:r>
        <w:t>Sachin</w:t>
      </w:r>
      <w:proofErr w:type="spellEnd"/>
      <w:r>
        <w:t>,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6" w:history="1">
        <w:r w:rsidRPr="008E3DAC">
          <w:rPr>
            <w:rStyle w:val="Hyperlink"/>
          </w:rPr>
          <w:t>https://www.culsr.org/articles/the-international-legal-regulation-of-space-debris</w:t>
        </w:r>
      </w:hyperlink>
      <w:r>
        <w:t>] Justin</w:t>
      </w:r>
    </w:p>
    <w:p w14:paraId="36121FF4" w14:textId="77777777" w:rsidR="00501740" w:rsidRPr="00612602" w:rsidRDefault="00501740" w:rsidP="00501740">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w:t>
      </w:r>
      <w:proofErr w:type="gramStart"/>
      <w:r w:rsidRPr="00DA1231">
        <w:rPr>
          <w:sz w:val="16"/>
        </w:rPr>
        <w:t>In order to</w:t>
      </w:r>
      <w:proofErr w:type="gramEnd"/>
      <w:r w:rsidRPr="00DA1231">
        <w:rPr>
          <w:sz w:val="16"/>
        </w:rPr>
        <w:t xml:space="preserve">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7060AA08" w14:textId="77777777" w:rsidR="00501740" w:rsidRDefault="00501740" w:rsidP="00501740"/>
    <w:p w14:paraId="4767DF4E" w14:textId="77777777" w:rsidR="00501740" w:rsidRDefault="00501740" w:rsidP="00501740">
      <w:pPr>
        <w:pStyle w:val="Heading4"/>
      </w:pPr>
      <w:r>
        <w:t xml:space="preserve">Private entities are </w:t>
      </w:r>
      <w:r w:rsidRPr="00B265A4">
        <w:rPr>
          <w:u w:val="single"/>
        </w:rPr>
        <w:t>non-governmental</w:t>
      </w:r>
      <w:r>
        <w:t>.</w:t>
      </w:r>
    </w:p>
    <w:p w14:paraId="76EE8A79" w14:textId="77777777" w:rsidR="00501740" w:rsidRPr="00B83284" w:rsidRDefault="00501740" w:rsidP="00501740">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38434DAD" w14:textId="77777777" w:rsidR="00501740" w:rsidRDefault="00501740" w:rsidP="00501740">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w:t>
      </w:r>
      <w:proofErr w:type="gramStart"/>
      <w:r w:rsidRPr="00B83284">
        <w:rPr>
          <w:sz w:val="16"/>
        </w:rPr>
        <w:t>actually conduct</w:t>
      </w:r>
      <w:proofErr w:type="gramEnd"/>
      <w:r w:rsidRPr="00B83284">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0907BA4C" w14:textId="77777777" w:rsidR="00501740" w:rsidRDefault="00501740" w:rsidP="00501740"/>
    <w:p w14:paraId="08829DED" w14:textId="77777777" w:rsidR="00501740" w:rsidRDefault="00501740" w:rsidP="00501740">
      <w:pPr>
        <w:pStyle w:val="Heading4"/>
      </w:pPr>
      <w:r>
        <w:lastRenderedPageBreak/>
        <w:t xml:space="preserve">Exemptions destroy the </w:t>
      </w:r>
      <w:r w:rsidRPr="00DC4B66">
        <w:rPr>
          <w:u w:val="single"/>
        </w:rPr>
        <w:t>coercive power of legal regimes</w:t>
      </w:r>
      <w:r>
        <w:t xml:space="preserve"> – causes circumvention </w:t>
      </w:r>
      <w:r w:rsidRPr="00DC4B66">
        <w:rPr>
          <w:u w:val="single"/>
        </w:rPr>
        <w:t>across the board</w:t>
      </w:r>
      <w:r>
        <w:t>.</w:t>
      </w:r>
    </w:p>
    <w:p w14:paraId="15F135F0" w14:textId="77777777" w:rsidR="00501740" w:rsidRPr="00DC4B66" w:rsidRDefault="00501740" w:rsidP="00501740">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7" w:history="1">
        <w:r w:rsidRPr="008E3DAC">
          <w:rPr>
            <w:rStyle w:val="Hyperlink"/>
          </w:rPr>
          <w:t>https://doi.org/10.1080/014959302317350855</w:t>
        </w:r>
      </w:hyperlink>
      <w:r>
        <w:t>] Elmer Recut Justin</w:t>
      </w:r>
    </w:p>
    <w:p w14:paraId="61AEEB70" w14:textId="77777777" w:rsidR="00501740" w:rsidRPr="00DC4B66" w:rsidRDefault="00501740" w:rsidP="00501740">
      <w:pPr>
        <w:rPr>
          <w:u w:val="single"/>
        </w:rPr>
      </w:pPr>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0E8B0AD2" w14:textId="77777777" w:rsidR="00501740" w:rsidRDefault="00501740" w:rsidP="00501740"/>
    <w:p w14:paraId="072AD9AF" w14:textId="77777777" w:rsidR="00501740" w:rsidRPr="00612602" w:rsidRDefault="00501740" w:rsidP="00501740"/>
    <w:p w14:paraId="1243F1F6" w14:textId="1C67115E" w:rsidR="00E02338" w:rsidRDefault="00E02338" w:rsidP="00E02338">
      <w:pPr>
        <w:pStyle w:val="Heading3"/>
      </w:pPr>
      <w:r>
        <w:lastRenderedPageBreak/>
        <w:t>Adv – Debris</w:t>
      </w:r>
    </w:p>
    <w:p w14:paraId="53A62F13" w14:textId="77777777" w:rsidR="00E02338" w:rsidRPr="00936131" w:rsidRDefault="00E02338" w:rsidP="00E02338">
      <w:pPr>
        <w:pStyle w:val="Heading4"/>
      </w:pPr>
      <w:r>
        <w:t xml:space="preserve">The advantage is </w:t>
      </w:r>
      <w:r w:rsidRPr="00DA1231">
        <w:rPr>
          <w:u w:val="single"/>
        </w:rPr>
        <w:t>Debris</w:t>
      </w:r>
      <w:r>
        <w:t>:</w:t>
      </w:r>
    </w:p>
    <w:p w14:paraId="2968DB66" w14:textId="77777777" w:rsidR="00E02338" w:rsidRDefault="00E02338" w:rsidP="00E02338">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36B59652" w14:textId="77777777" w:rsidR="00E02338" w:rsidRPr="008F7C7F" w:rsidRDefault="00E02338" w:rsidP="00E02338">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8" w:history="1">
        <w:r w:rsidRPr="008E3DAC">
          <w:rPr>
            <w:rStyle w:val="Hyperlink"/>
          </w:rPr>
          <w:t>https://onezero.medium.com/get-ready-for-the-kessler-syndrome-to-wreck-outer-space-7f29cfe62c3e</w:t>
        </w:r>
      </w:hyperlink>
      <w:r>
        <w:t>] Justin</w:t>
      </w:r>
    </w:p>
    <w:p w14:paraId="6F549F74" w14:textId="77777777" w:rsidR="00E02338" w:rsidRDefault="00E02338" w:rsidP="00E02338">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 xml:space="preserve">which </w:t>
      </w:r>
      <w:proofErr w:type="gramStart"/>
      <w:r w:rsidRPr="00916BB1">
        <w:rPr>
          <w:highlight w:val="green"/>
          <w:u w:val="single"/>
        </w:rPr>
        <w:t>would</w:t>
      </w:r>
      <w:r w:rsidRPr="008B5709">
        <w:rPr>
          <w:u w:val="single"/>
        </w:rPr>
        <w:t xml:space="preserve"> to</w:t>
      </w:r>
      <w:proofErr w:type="gramEnd"/>
      <w:r w:rsidRPr="008B5709">
        <w:rPr>
          <w:u w:val="single"/>
        </w:rPr>
        <w:t xml:space="preserve">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1C7612EA" w14:textId="77777777" w:rsidR="00E02338" w:rsidRDefault="00E02338" w:rsidP="00E02338"/>
    <w:p w14:paraId="78C05287" w14:textId="77777777" w:rsidR="00E02338" w:rsidRDefault="00E02338" w:rsidP="00E02338">
      <w:pPr>
        <w:pStyle w:val="Heading4"/>
      </w:pPr>
      <w:r>
        <w:lastRenderedPageBreak/>
        <w:t xml:space="preserve">Privatization </w:t>
      </w:r>
      <w:r w:rsidRPr="00A73303">
        <w:rPr>
          <w:u w:val="single"/>
        </w:rPr>
        <w:t>exponentially</w:t>
      </w:r>
      <w:r w:rsidRPr="004E47C9">
        <w:t xml:space="preserve"> increases the curve</w:t>
      </w:r>
      <w:r>
        <w:t xml:space="preserve"> but ending dangerous missions prevents it.</w:t>
      </w:r>
    </w:p>
    <w:p w14:paraId="052AF5BD" w14:textId="77777777" w:rsidR="00E02338" w:rsidRPr="00A44E95" w:rsidRDefault="00E02338" w:rsidP="00E02338">
      <w:proofErr w:type="spellStart"/>
      <w:r w:rsidRPr="00667B14">
        <w:rPr>
          <w:rStyle w:val="Style13ptBold"/>
        </w:rPr>
        <w:t>Bernat</w:t>
      </w:r>
      <w:proofErr w:type="spellEnd"/>
      <w:r w:rsidRPr="00667B14">
        <w:rPr>
          <w:rStyle w:val="Style13ptBold"/>
        </w:rPr>
        <w:t xml:space="preserve">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5C220E54" w14:textId="77777777" w:rsidR="00E02338" w:rsidRPr="00BE0EC1" w:rsidRDefault="00E02338" w:rsidP="00E02338">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218C8EF9" w14:textId="77777777" w:rsidR="00E02338" w:rsidRDefault="00E02338" w:rsidP="00E02338">
      <w:r w:rsidRPr="00A44E95">
        <w:rPr>
          <w:noProof/>
        </w:rPr>
        <w:drawing>
          <wp:inline distT="0" distB="0" distL="0" distR="0" wp14:anchorId="5C6D0FEF" wp14:editId="5F0918DE">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9"/>
                    <a:stretch>
                      <a:fillRect/>
                    </a:stretch>
                  </pic:blipFill>
                  <pic:spPr>
                    <a:xfrm>
                      <a:off x="0" y="0"/>
                      <a:ext cx="3882535" cy="2813578"/>
                    </a:xfrm>
                    <a:prstGeom prst="rect">
                      <a:avLst/>
                    </a:prstGeom>
                  </pic:spPr>
                </pic:pic>
              </a:graphicData>
            </a:graphic>
          </wp:inline>
        </w:drawing>
      </w:r>
    </w:p>
    <w:p w14:paraId="2855B3DC" w14:textId="77777777" w:rsidR="00E02338" w:rsidRPr="00FF4115" w:rsidRDefault="00E02338" w:rsidP="00E02338">
      <w:pPr>
        <w:rPr>
          <w:rStyle w:val="Emphasis"/>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w:t>
      </w:r>
      <w:r w:rsidRPr="00BE0EC1">
        <w:rPr>
          <w:u w:val="single"/>
        </w:rPr>
        <w:lastRenderedPageBreak/>
        <w:t xml:space="preserve">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7AE1CABF" w14:textId="77777777" w:rsidR="00E02338" w:rsidRDefault="00E02338" w:rsidP="00E02338"/>
    <w:p w14:paraId="432BFAB2" w14:textId="77777777" w:rsidR="00E02338" w:rsidRDefault="00E02338" w:rsidP="00E02338">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093D5B81" w14:textId="77777777" w:rsidR="00E02338" w:rsidRPr="00BB0026" w:rsidRDefault="00E02338" w:rsidP="00E02338">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0" w:history="1">
        <w:r w:rsidRPr="008E3DAC">
          <w:rPr>
            <w:rStyle w:val="Hyperlink"/>
          </w:rPr>
          <w:t>https://www.vox.com/2014/4/21/5625246/space-war-china-north-korea-iran</w:t>
        </w:r>
      </w:hyperlink>
      <w:r>
        <w:t>] Justin *Brackets added for ableist language</w:t>
      </w:r>
    </w:p>
    <w:p w14:paraId="11EC195D" w14:textId="77777777" w:rsidR="00E02338" w:rsidRDefault="00E02338" w:rsidP="00E02338">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w:t>
      </w:r>
      <w:proofErr w:type="gramStart"/>
      <w:r w:rsidRPr="00C62832">
        <w:rPr>
          <w:rStyle w:val="Emphasis"/>
          <w:highlight w:val="green"/>
        </w:rPr>
        <w:t xml:space="preserve">irrational] </w:t>
      </w:r>
      <w:r w:rsidRPr="00916BB1">
        <w:rPr>
          <w:rStyle w:val="Emphasis"/>
          <w:highlight w:val="green"/>
        </w:rPr>
        <w:t xml:space="preserve"> military</w:t>
      </w:r>
      <w:proofErr w:type="gramEnd"/>
      <w:r w:rsidRPr="00916BB1">
        <w:rPr>
          <w:rStyle w:val="Emphasis"/>
          <w:highlight w:val="green"/>
        </w:rPr>
        <w:t xml:space="preserve">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2995D2CA" w14:textId="77777777" w:rsidR="00E02338" w:rsidRDefault="00E02338" w:rsidP="00E02338"/>
    <w:p w14:paraId="73C4463A" w14:textId="77777777" w:rsidR="00E02338" w:rsidRPr="00635356" w:rsidRDefault="00E02338" w:rsidP="00E02338">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4BC71DC6" w14:textId="77777777" w:rsidR="00E02338" w:rsidRPr="00131706" w:rsidRDefault="00E02338" w:rsidP="00E02338">
      <w:r w:rsidRPr="00131706">
        <w:t>Steven</w:t>
      </w:r>
      <w:r w:rsidRPr="00131706">
        <w:rPr>
          <w:rStyle w:val="Style13ptBold"/>
          <w:sz w:val="22"/>
        </w:rPr>
        <w:t xml:space="preserve"> </w:t>
      </w:r>
      <w:r w:rsidRPr="00131706">
        <w:rPr>
          <w:rStyle w:val="Style13ptBold"/>
        </w:rPr>
        <w:t>Starr 15</w:t>
      </w:r>
      <w:r w:rsidRPr="00131706">
        <w:t xml:space="preserve"> [Director of the University of Missouri’s Clinical Laboratory Science Program, as well as a senior scientist at the </w:t>
      </w:r>
      <w:hyperlink r:id="rId11"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2" w:history="1">
        <w:r w:rsidRPr="00131706">
          <w:rPr>
            <w:rStyle w:val="Hyperlink"/>
          </w:rPr>
          <w:t>https://ratical.org/radiation/NuclearExtinction/StevenStarr022815.html</w:t>
        </w:r>
      </w:hyperlink>
      <w:r w:rsidRPr="00131706">
        <w:rPr>
          <w:rStyle w:val="Hyperlink"/>
        </w:rPr>
        <w:t>]</w:t>
      </w:r>
      <w:r w:rsidRPr="00131706">
        <w:t xml:space="preserve"> TG </w:t>
      </w:r>
    </w:p>
    <w:p w14:paraId="30CE14C4" w14:textId="77777777" w:rsidR="00E02338" w:rsidRPr="001E0213" w:rsidRDefault="00E02338" w:rsidP="00E02338">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3"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w:t>
      </w:r>
      <w:r w:rsidRPr="00A73303">
        <w:rPr>
          <w:sz w:val="12"/>
        </w:rPr>
        <w:lastRenderedPageBreak/>
        <w:t xml:space="preserve">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4"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15"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6CFF62E4" w14:textId="77777777" w:rsidR="00E02338" w:rsidRDefault="00E02338" w:rsidP="00E02338"/>
    <w:p w14:paraId="7EE7D28A" w14:textId="77777777" w:rsidR="00B430E2" w:rsidRDefault="00B430E2" w:rsidP="00B430E2">
      <w:pPr>
        <w:pStyle w:val="Heading3"/>
      </w:pPr>
      <w:r>
        <w:lastRenderedPageBreak/>
        <w:t>FW</w:t>
      </w:r>
    </w:p>
    <w:p w14:paraId="1E85060D" w14:textId="77777777" w:rsidR="00B430E2" w:rsidRPr="00CE11B7" w:rsidRDefault="00B430E2" w:rsidP="00B430E2">
      <w:pPr>
        <w:pStyle w:val="Heading4"/>
      </w:pPr>
      <w:r w:rsidRPr="00CE11B7">
        <w:t>The standard is maximizing life. Prefer it:</w:t>
      </w:r>
    </w:p>
    <w:p w14:paraId="42187821" w14:textId="68776DF6" w:rsidR="00B430E2" w:rsidRDefault="00B430E2" w:rsidP="00B430E2">
      <w:pPr>
        <w:pStyle w:val="Heading4"/>
      </w:pPr>
      <w:r w:rsidRPr="00CE11B7">
        <w:t xml:space="preserve">[1] Actor </w:t>
      </w:r>
      <w:r>
        <w:t>spec</w:t>
      </w:r>
      <w:r w:rsidRPr="00CE11B7">
        <w:t>: util is the best for governments, which is the actor in the rez</w:t>
      </w:r>
      <w:r w:rsidR="006507B7">
        <w:t xml:space="preserve"> because</w:t>
      </w:r>
      <w:r w:rsidRPr="00CE11B7">
        <w:t xml:space="preserve"> </w:t>
      </w:r>
      <w:r w:rsidR="006507B7">
        <w:t>g</w:t>
      </w:r>
      <w:r w:rsidRPr="00CE11B7">
        <w:t xml:space="preserve">overnments must aggregate since every policy </w:t>
      </w:r>
      <w:proofErr w:type="gramStart"/>
      <w:r w:rsidRPr="00CE11B7">
        <w:t>benefits</w:t>
      </w:r>
      <w:proofErr w:type="gramEnd"/>
      <w:r w:rsidRPr="00CE11B7">
        <w:t xml:space="preserve"> some and harms others, which also means side constraints freeze action.</w:t>
      </w:r>
    </w:p>
    <w:p w14:paraId="226DA72D" w14:textId="77777777" w:rsidR="00B430E2" w:rsidRPr="00CE11B7" w:rsidRDefault="00B430E2" w:rsidP="00B430E2">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63B31D93" w14:textId="77777777" w:rsidR="00B430E2" w:rsidRPr="00CE11B7" w:rsidRDefault="00B430E2" w:rsidP="00B430E2">
      <w:pPr>
        <w:rPr>
          <w:rFonts w:cstheme="majorHAnsi"/>
          <w:color w:val="000000" w:themeColor="text1"/>
        </w:rPr>
      </w:pPr>
      <w:r w:rsidRPr="007A6590">
        <w:rPr>
          <w:rStyle w:val="Style13ptBold"/>
          <w:rFonts w:cstheme="majorHAnsi"/>
          <w:color w:val="000000" w:themeColor="text1"/>
          <w:sz w:val="28"/>
          <w:szCs w:val="28"/>
        </w:rPr>
        <w:t>Paterson 3</w:t>
      </w:r>
      <w:r w:rsidRPr="007A6590">
        <w:rPr>
          <w:rFonts w:cstheme="majorHAnsi"/>
          <w:color w:val="000000" w:themeColor="text1"/>
          <w:sz w:val="28"/>
          <w:szCs w:val="28"/>
        </w:rPr>
        <w:t xml:space="preserve"> </w:t>
      </w:r>
      <w:r w:rsidRPr="00CE11B7">
        <w:rPr>
          <w:rFonts w:cstheme="majorHAnsi"/>
          <w:color w:val="000000" w:themeColor="text1"/>
        </w:rPr>
        <w:t>– Department of Philosophy, Providence College, Rhode Island (Craig, “A Life Not Worth Living?”, Studies in Christian Ethics.</w:t>
      </w:r>
    </w:p>
    <w:p w14:paraId="6982696A" w14:textId="77777777" w:rsidR="00B430E2" w:rsidRPr="00CE11B7" w:rsidRDefault="00B430E2" w:rsidP="00B430E2">
      <w:pPr>
        <w:rPr>
          <w:rFonts w:cstheme="majorHAnsi"/>
          <w:color w:val="000000" w:themeColor="text1"/>
          <w:sz w:val="8"/>
        </w:rPr>
      </w:pPr>
      <w:r w:rsidRPr="00CE11B7">
        <w:rPr>
          <w:rFonts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CE11B7">
        <w:rPr>
          <w:rFonts w:cstheme="majorHAnsi"/>
          <w:color w:val="000000" w:themeColor="text1"/>
          <w:sz w:val="8"/>
        </w:rPr>
        <w:t>actually suffers</w:t>
      </w:r>
      <w:proofErr w:type="gramEnd"/>
      <w:r w:rsidRPr="00CE11B7">
        <w:rPr>
          <w:rFonts w:cstheme="majorHAnsi"/>
          <w:color w:val="000000" w:themeColor="text1"/>
          <w:sz w:val="8"/>
        </w:rPr>
        <w:t xml:space="preserve"> from the sub-sequent non-participation. Rather, death </w:t>
      </w:r>
      <w:proofErr w:type="gramStart"/>
      <w:r w:rsidRPr="00CE11B7">
        <w:rPr>
          <w:rFonts w:cstheme="majorHAnsi"/>
          <w:color w:val="000000" w:themeColor="text1"/>
          <w:sz w:val="8"/>
        </w:rPr>
        <w:t>in itself is</w:t>
      </w:r>
      <w:proofErr w:type="gramEnd"/>
      <w:r w:rsidRPr="00CE11B7">
        <w:rPr>
          <w:rFonts w:cstheme="majorHAnsi"/>
          <w:color w:val="000000" w:themeColor="text1"/>
          <w:sz w:val="8"/>
        </w:rPr>
        <w:t xml:space="preserve">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 it is the ultimate in metaphysical </w:t>
      </w:r>
      <w:proofErr w:type="spellStart"/>
      <w:r w:rsidRPr="00CE11B7">
        <w:rPr>
          <w:rFonts w:cstheme="majorHAnsi"/>
          <w:color w:val="000000" w:themeColor="text1"/>
          <w:sz w:val="8"/>
        </w:rPr>
        <w:t>lightening</w:t>
      </w:r>
      <w:proofErr w:type="spellEnd"/>
      <w:r w:rsidRPr="00CE11B7">
        <w:rPr>
          <w:rFonts w:cstheme="majorHAnsi"/>
          <w:color w:val="000000" w:themeColor="text1"/>
          <w:sz w:val="8"/>
        </w:rPr>
        <w:t xml:space="preserve">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proofErr w:type="gramStart"/>
      <w:r w:rsidRPr="00CE11B7">
        <w:rPr>
          <w:rFonts w:cstheme="majorHAnsi"/>
          <w:color w:val="000000" w:themeColor="text1"/>
          <w:sz w:val="8"/>
        </w:rPr>
        <w:t>in order to</w:t>
      </w:r>
      <w:proofErr w:type="gramEnd"/>
      <w:r w:rsidRPr="00CE11B7">
        <w:rPr>
          <w:rFonts w:cstheme="majorHAnsi"/>
          <w:color w:val="000000" w:themeColor="text1"/>
          <w:sz w:val="8"/>
        </w:rPr>
        <w:t xml:space="preserve">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cstheme="majorHAnsi"/>
          <w:color w:val="000000" w:themeColor="text1"/>
          <w:sz w:val="8"/>
        </w:rPr>
        <w:t xml:space="preserve">for the person. What is crucially at stake </w:t>
      </w:r>
      <w:proofErr w:type="gramStart"/>
      <w:r w:rsidRPr="00CE11B7">
        <w:rPr>
          <w:rFonts w:cstheme="majorHAnsi"/>
          <w:color w:val="000000" w:themeColor="text1"/>
          <w:sz w:val="8"/>
        </w:rPr>
        <w:t>here, and</w:t>
      </w:r>
      <w:proofErr w:type="gramEnd"/>
      <w:r w:rsidRPr="00CE11B7">
        <w:rPr>
          <w:rFonts w:cstheme="majorHAnsi"/>
          <w:color w:val="000000" w:themeColor="text1"/>
          <w:sz w:val="8"/>
        </w:rPr>
        <w:t xml:space="preserve"> is dialectically supportive of the self-</w:t>
      </w:r>
      <w:proofErr w:type="spellStart"/>
      <w:r w:rsidRPr="00CE11B7">
        <w:rPr>
          <w:rFonts w:cstheme="majorHAnsi"/>
          <w:color w:val="000000" w:themeColor="text1"/>
          <w:sz w:val="8"/>
        </w:rPr>
        <w:t>evidency</w:t>
      </w:r>
      <w:proofErr w:type="spellEnd"/>
      <w:r w:rsidRPr="00CE11B7">
        <w:rPr>
          <w:rFonts w:cstheme="majorHAnsi"/>
          <w:color w:val="000000" w:themeColor="text1"/>
          <w:sz w:val="8"/>
        </w:rPr>
        <w:t xml:space="preserve">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an ultimate disvalue</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4B12FF9E" w14:textId="77777777" w:rsidR="00B430E2" w:rsidRPr="00941301" w:rsidRDefault="00B430E2" w:rsidP="00B430E2">
      <w:pPr>
        <w:pStyle w:val="Heading4"/>
      </w:pPr>
      <w:r w:rsidRPr="00941301">
        <w:t>[</w:t>
      </w:r>
      <w:r>
        <w:t>3</w:t>
      </w:r>
      <w:r w:rsidRPr="00941301">
        <w:t>] Extinction outweighs under any framework</w:t>
      </w:r>
    </w:p>
    <w:p w14:paraId="32E530C2" w14:textId="77777777" w:rsidR="00B430E2" w:rsidRPr="00941301" w:rsidRDefault="00B430E2" w:rsidP="00B430E2">
      <w:pPr>
        <w:rPr>
          <w:rFonts w:cstheme="majorHAnsi"/>
        </w:rPr>
      </w:pPr>
      <w:proofErr w:type="spellStart"/>
      <w:r w:rsidRPr="00941301">
        <w:rPr>
          <w:rStyle w:val="Style13ptBold"/>
          <w:rFonts w:cstheme="majorHAnsi"/>
        </w:rPr>
        <w:t>Pummer</w:t>
      </w:r>
      <w:proofErr w:type="spellEnd"/>
      <w:r w:rsidRPr="00941301">
        <w:rPr>
          <w:rStyle w:val="Style13ptBold"/>
          <w:rFonts w:cstheme="majorHAnsi"/>
        </w:rPr>
        <w:t xml:space="preserve">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1D8C4C95" w14:textId="77777777" w:rsidR="00B430E2" w:rsidRDefault="00B430E2" w:rsidP="00B430E2">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w:t>
      </w:r>
      <w:r w:rsidRPr="00941301">
        <w:rPr>
          <w:rStyle w:val="StyleUnderline"/>
          <w:rFonts w:cstheme="majorHAnsi"/>
        </w:rPr>
        <w:lastRenderedPageBreak/>
        <w:t xml:space="preserve">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w:t>
      </w:r>
      <w:proofErr w:type="gramStart"/>
      <w:r w:rsidRPr="006B677E">
        <w:rPr>
          <w:rFonts w:cstheme="majorHAnsi"/>
          <w:sz w:val="16"/>
        </w:rPr>
        <w:t>consists</w:t>
      </w:r>
      <w:proofErr w:type="gramEnd"/>
      <w:r w:rsidRPr="006B677E">
        <w:rPr>
          <w:rFonts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cstheme="majorHAnsi"/>
          <w:sz w:val="16"/>
        </w:rPr>
        <w:t>actually desires</w:t>
      </w:r>
      <w:proofErr w:type="gramEnd"/>
      <w:r w:rsidRPr="006B677E">
        <w:rPr>
          <w:rFonts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w:t>
      </w:r>
      <w:proofErr w:type="gramStart"/>
      <w:r w:rsidRPr="006B677E">
        <w:rPr>
          <w:rFonts w:cstheme="majorHAnsi"/>
          <w:sz w:val="16"/>
        </w:rPr>
        <w:t>all of</w:t>
      </w:r>
      <w:proofErr w:type="gramEnd"/>
      <w:r w:rsidRPr="006B677E">
        <w:rPr>
          <w:rFonts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w:t>
      </w:r>
      <w:proofErr w:type="gramStart"/>
      <w:r w:rsidRPr="006B677E">
        <w:rPr>
          <w:rFonts w:cstheme="majorHAnsi"/>
          <w:sz w:val="16"/>
        </w:rPr>
        <w:t>for the reason that</w:t>
      </w:r>
      <w:proofErr w:type="gramEnd"/>
      <w:r w:rsidRPr="006B677E">
        <w:rPr>
          <w:rFonts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cstheme="majorHAnsi"/>
          <w:sz w:val="16"/>
        </w:rPr>
        <w:t xml:space="preserve"> And </w:t>
      </w:r>
      <w:r w:rsidRPr="00941301">
        <w:rPr>
          <w:rStyle w:val="StyleUnderline"/>
          <w:rFonts w:cstheme="majorHAnsi"/>
        </w:rPr>
        <w:t xml:space="preserve">even if things did not go well for our ancestors, I am optimistic that they will overall go fantastically well for our </w:t>
      </w:r>
      <w:proofErr w:type="gramStart"/>
      <w:r w:rsidRPr="00941301">
        <w:rPr>
          <w:rStyle w:val="StyleUnderline"/>
          <w:rFonts w:cstheme="majorHAnsi"/>
        </w:rPr>
        <w:t>descendants, if</w:t>
      </w:r>
      <w:proofErr w:type="gramEnd"/>
      <w:r w:rsidRPr="00941301">
        <w:rPr>
          <w:rStyle w:val="StyleUnderline"/>
          <w:rFonts w:cstheme="majorHAnsi"/>
        </w:rPr>
        <w:t xml:space="preserve"> we allow them to. I suspect that most </w:t>
      </w:r>
      <w:r w:rsidRPr="00941301">
        <w:rPr>
          <w:rStyle w:val="StyleUnderline"/>
          <w:rFonts w:cstheme="majorHAnsi"/>
        </w:rPr>
        <w:lastRenderedPageBreak/>
        <w:t>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2A62BC42" w14:textId="77777777" w:rsidR="00B430E2" w:rsidRDefault="00B430E2" w:rsidP="00B430E2">
      <w:pPr>
        <w:rPr>
          <w:rFonts w:cstheme="majorHAnsi"/>
          <w:sz w:val="16"/>
        </w:rPr>
      </w:pPr>
    </w:p>
    <w:p w14:paraId="76006689" w14:textId="634307BC" w:rsidR="00BF5986" w:rsidRPr="00916BB1" w:rsidRDefault="007301C8" w:rsidP="00BF5986">
      <w:pPr>
        <w:pStyle w:val="Heading3"/>
        <w:rPr>
          <w:rStyle w:val="StyleUnderline"/>
          <w:sz w:val="32"/>
        </w:rPr>
      </w:pPr>
      <w:r>
        <w:lastRenderedPageBreak/>
        <w:t>UV</w:t>
      </w:r>
    </w:p>
    <w:p w14:paraId="086A7A8D" w14:textId="77777777" w:rsidR="00BF5986" w:rsidRPr="00916BB1" w:rsidRDefault="00BF5986" w:rsidP="00BF5986">
      <w:pPr>
        <w:pStyle w:val="Heading4"/>
        <w:spacing w:before="0" w:line="240" w:lineRule="auto"/>
      </w:pPr>
      <w:r>
        <w:t xml:space="preserve">The alt </w:t>
      </w:r>
      <w:r w:rsidRPr="00916BB1">
        <w:rPr>
          <w:u w:val="single"/>
        </w:rPr>
        <w:t>cedes</w:t>
      </w:r>
      <w:r>
        <w:t xml:space="preserve"> the celestial commons to the hands of </w:t>
      </w:r>
      <w:r w:rsidRPr="00916BB1">
        <w:rPr>
          <w:u w:val="single"/>
        </w:rPr>
        <w:t>global imperialism</w:t>
      </w:r>
      <w:r>
        <w:t xml:space="preserve">. Only IR education can create </w:t>
      </w:r>
      <w:r w:rsidRPr="00916BB1">
        <w:rPr>
          <w:u w:val="single"/>
        </w:rPr>
        <w:t>momentum</w:t>
      </w:r>
      <w:r>
        <w:t xml:space="preserve"> to demilitarize space.</w:t>
      </w:r>
    </w:p>
    <w:p w14:paraId="77EC3289" w14:textId="77777777" w:rsidR="00BF5986" w:rsidRDefault="00BF5986" w:rsidP="00BF5986">
      <w:r>
        <w:t xml:space="preserve">Raymond </w:t>
      </w:r>
      <w:r>
        <w:rPr>
          <w:rStyle w:val="Style13ptBold"/>
        </w:rPr>
        <w:t>Duvall 6</w:t>
      </w:r>
      <w:r>
        <w:t xml:space="preserve"> – Professor of Political Science @ Univ of Minnesota, Taking Sovereignty Out of This World: Space Weapons and Empire of the Future, October 2006, </w:t>
      </w:r>
      <w:hyperlink r:id="rId16" w:history="1">
        <w:r w:rsidRPr="008E3DAC">
          <w:rPr>
            <w:rStyle w:val="Hyperlink"/>
          </w:rPr>
          <w:t>https://www.files.ethz.ch/isn/111193/Taking%20Sovereignty%20Out%20of%20This%20World.pdf</w:t>
        </w:r>
      </w:hyperlink>
      <w:r>
        <w:t xml:space="preserve"> </w:t>
      </w:r>
    </w:p>
    <w:p w14:paraId="3B5B9E44" w14:textId="77777777" w:rsidR="00BF5986" w:rsidRDefault="00BF5986" w:rsidP="00BF5986">
      <w:pPr>
        <w:rPr>
          <w:rStyle w:val="Emphasis"/>
          <w:szCs w:val="20"/>
        </w:rPr>
      </w:pPr>
      <w:r>
        <w:rPr>
          <w:sz w:val="8"/>
          <w:szCs w:val="20"/>
        </w:rPr>
        <w:t xml:space="preserve">III. Space Weapons, Sovereignty, and the Constitution of Empire Each of the three new forms of </w:t>
      </w:r>
      <w:r w:rsidRPr="00916BB1">
        <w:rPr>
          <w:rStyle w:val="Emphasis"/>
          <w:szCs w:val="20"/>
          <w:highlight w:val="green"/>
        </w:rPr>
        <w:t>military use of space</w:t>
      </w:r>
      <w:r>
        <w:rPr>
          <w:sz w:val="8"/>
          <w:szCs w:val="20"/>
        </w:rPr>
        <w:t xml:space="preserve">, if brought into effect, </w:t>
      </w:r>
      <w:r w:rsidRPr="00916BB1">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916BB1">
        <w:rPr>
          <w:rStyle w:val="StyleUnderline"/>
          <w:szCs w:val="20"/>
          <w:highlight w:val="green"/>
        </w:rPr>
        <w:t>affect</w:t>
      </w:r>
      <w:r>
        <w:rPr>
          <w:rStyle w:val="StyleUnderline"/>
          <w:szCs w:val="20"/>
        </w:rPr>
        <w:t xml:space="preserve"> </w:t>
      </w:r>
      <w:r>
        <w:rPr>
          <w:rStyle w:val="Emphasis"/>
          <w:szCs w:val="20"/>
        </w:rPr>
        <w:t xml:space="preserve">political </w:t>
      </w:r>
      <w:r w:rsidRPr="00B265A4">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w:t>
      </w:r>
      <w:proofErr w:type="spellStart"/>
      <w:r w:rsidRPr="00916BB1">
        <w:rPr>
          <w:sz w:val="8"/>
          <w:szCs w:val="20"/>
        </w:rPr>
        <w:t>Herz’s</w:t>
      </w:r>
      <w:proofErr w:type="spellEnd"/>
      <w:r w:rsidRPr="00916BB1">
        <w:rPr>
          <w:sz w:val="8"/>
          <w:szCs w:val="20"/>
        </w:rPr>
        <w:t xml:space="preserve">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w:t>
      </w:r>
      <w:proofErr w:type="gramStart"/>
      <w:r>
        <w:rPr>
          <w:sz w:val="8"/>
          <w:szCs w:val="20"/>
        </w:rPr>
        <w:t>commons</w:t>
      </w:r>
      <w:proofErr w:type="gramEnd"/>
      <w:r>
        <w:rPr>
          <w:sz w:val="8"/>
          <w:szCs w:val="20"/>
        </w:rPr>
        <w:t xml:space="preserve">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916BB1">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916BB1">
        <w:rPr>
          <w:rStyle w:val="StyleUnderline"/>
          <w:szCs w:val="20"/>
          <w:highlight w:val="green"/>
        </w:rPr>
        <w:t>capitalist state</w:t>
      </w:r>
      <w:r w:rsidRPr="00916BB1">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proofErr w:type="gramStart"/>
      <w:r>
        <w:rPr>
          <w:rStyle w:val="StyleUnderline"/>
          <w:szCs w:val="20"/>
        </w:rPr>
        <w:t>in regard to</w:t>
      </w:r>
      <w:proofErr w:type="gramEnd"/>
      <w:r>
        <w:rPr>
          <w:rStyle w:val="StyleUnderline"/>
          <w:szCs w:val="20"/>
        </w:rPr>
        <w:t xml:space="preserve">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916BB1">
        <w:rPr>
          <w:rStyle w:val="StyleUnderline"/>
          <w:szCs w:val="20"/>
          <w:highlight w:val="green"/>
        </w:rPr>
        <w:t>the placing of weapons</w:t>
      </w:r>
      <w:r>
        <w:rPr>
          <w:rStyle w:val="StyleUnderline"/>
          <w:szCs w:val="20"/>
        </w:rPr>
        <w:t xml:space="preserve"> in space capable of targeting objects on or near the Earth’s surface </w:t>
      </w:r>
      <w:r w:rsidRPr="00916BB1">
        <w:rPr>
          <w:rStyle w:val="StyleUnderline"/>
          <w:szCs w:val="20"/>
          <w:highlight w:val="green"/>
        </w:rPr>
        <w:t xml:space="preserve">creates </w:t>
      </w:r>
      <w:r w:rsidRPr="00916BB1">
        <w:rPr>
          <w:rStyle w:val="Emphasis"/>
          <w:szCs w:val="20"/>
        </w:rPr>
        <w:t xml:space="preserve">a new form of </w:t>
      </w:r>
      <w:r w:rsidRPr="00916BB1">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916BB1">
        <w:rPr>
          <w:rStyle w:val="Emphasis"/>
          <w:szCs w:val="20"/>
          <w:highlight w:val="green"/>
        </w:rPr>
        <w:t>through</w:t>
      </w:r>
      <w:r>
        <w:rPr>
          <w:rStyle w:val="Emphasis"/>
          <w:szCs w:val="20"/>
        </w:rPr>
        <w:t xml:space="preserve"> increased </w:t>
      </w:r>
      <w:r w:rsidRPr="00916BB1">
        <w:rPr>
          <w:rStyle w:val="Emphasis"/>
          <w:szCs w:val="20"/>
          <w:highlight w:val="green"/>
        </w:rPr>
        <w:t xml:space="preserve">precision in </w:t>
      </w:r>
      <w:r w:rsidRPr="00916BB1">
        <w:rPr>
          <w:rStyle w:val="Emphasis"/>
          <w:szCs w:val="20"/>
        </w:rPr>
        <w:t>space</w:t>
      </w:r>
      <w:r>
        <w:rPr>
          <w:rStyle w:val="Emphasis"/>
          <w:szCs w:val="20"/>
        </w:rPr>
        <w:t xml:space="preserve">-based </w:t>
      </w:r>
      <w:r w:rsidRPr="00916BB1">
        <w:rPr>
          <w:rStyle w:val="Emphasis"/>
          <w:szCs w:val="20"/>
          <w:highlight w:val="green"/>
        </w:rPr>
        <w:t>weapons</w:t>
      </w:r>
      <w:r>
        <w:rPr>
          <w:rStyle w:val="Emphasis"/>
          <w:szCs w:val="20"/>
        </w:rPr>
        <w:t xml:space="preserve"> systems</w:t>
      </w:r>
      <w:r>
        <w:rPr>
          <w:sz w:val="8"/>
          <w:szCs w:val="20"/>
        </w:rPr>
        <w:t xml:space="preserve">, </w:t>
      </w:r>
      <w:r w:rsidRPr="00916BB1">
        <w:rPr>
          <w:rStyle w:val="StyleUnderline"/>
          <w:szCs w:val="20"/>
          <w:highlight w:val="green"/>
        </w:rPr>
        <w:t>combined with</w:t>
      </w:r>
      <w:r>
        <w:rPr>
          <w:rStyle w:val="StyleUnderline"/>
          <w:szCs w:val="20"/>
        </w:rPr>
        <w:t xml:space="preserve"> the </w:t>
      </w:r>
      <w:r w:rsidRPr="00916BB1">
        <w:rPr>
          <w:rStyle w:val="StyleUnderline"/>
          <w:szCs w:val="20"/>
          <w:highlight w:val="green"/>
        </w:rPr>
        <w:t xml:space="preserve">ability to </w:t>
      </w:r>
      <w:r w:rsidRPr="00916BB1">
        <w:rPr>
          <w:rStyle w:val="StyleUnderline"/>
          <w:szCs w:val="20"/>
        </w:rPr>
        <w:t xml:space="preserve">target and </w:t>
      </w:r>
      <w:r w:rsidRPr="00916BB1">
        <w:rPr>
          <w:rStyle w:val="StyleUnderline"/>
          <w:szCs w:val="20"/>
          <w:highlight w:val="green"/>
        </w:rPr>
        <w:t>attack</w:t>
      </w:r>
      <w:r>
        <w:rPr>
          <w:rStyle w:val="StyleUnderline"/>
          <w:szCs w:val="20"/>
        </w:rPr>
        <w:t xml:space="preserve"> </w:t>
      </w:r>
      <w:r w:rsidRPr="00916BB1">
        <w:rPr>
          <w:rStyle w:val="Emphasis"/>
          <w:szCs w:val="20"/>
          <w:highlight w:val="green"/>
        </w:rPr>
        <w:t>anywhere on the Earth</w:t>
      </w:r>
      <w:r w:rsidRPr="00916BB1">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916BB1">
        <w:rPr>
          <w:rStyle w:val="StyleUnderline"/>
          <w:szCs w:val="20"/>
          <w:highlight w:val="green"/>
        </w:rPr>
        <w:t>becomes possible to</w:t>
      </w:r>
      <w:r>
        <w:rPr>
          <w:rStyle w:val="StyleUnderline"/>
          <w:szCs w:val="20"/>
        </w:rPr>
        <w:t xml:space="preserve"> “</w:t>
      </w:r>
      <w:r w:rsidRPr="00916BB1">
        <w:rPr>
          <w:rStyle w:val="Emphasis"/>
          <w:szCs w:val="20"/>
          <w:highlight w:val="green"/>
        </w:rPr>
        <w:t>surveil and punish</w:t>
      </w:r>
      <w:r>
        <w:rPr>
          <w:rStyle w:val="Emphasis"/>
          <w:szCs w:val="20"/>
        </w:rPr>
        <w:t xml:space="preserve">” any potential </w:t>
      </w:r>
      <w:r w:rsidRPr="00916BB1">
        <w:rPr>
          <w:rStyle w:val="Emphasis"/>
          <w:szCs w:val="20"/>
          <w:highlight w:val="green"/>
        </w:rPr>
        <w:t>enemy of</w:t>
      </w:r>
      <w:r>
        <w:rPr>
          <w:rStyle w:val="Emphasis"/>
          <w:szCs w:val="20"/>
        </w:rPr>
        <w:t xml:space="preserve"> such </w:t>
      </w:r>
      <w:r w:rsidRPr="00916BB1">
        <w:rPr>
          <w:rStyle w:val="Emphasis"/>
          <w:szCs w:val="20"/>
          <w:highlight w:val="green"/>
        </w:rPr>
        <w:t>a</w:t>
      </w:r>
      <w:r>
        <w:rPr>
          <w:rStyle w:val="Emphasis"/>
          <w:szCs w:val="20"/>
        </w:rPr>
        <w:t xml:space="preserve"> </w:t>
      </w:r>
      <w:r w:rsidRPr="00916BB1">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w:t>
      </w:r>
      <w:proofErr w:type="gramStart"/>
      <w:r>
        <w:rPr>
          <w:sz w:val="8"/>
          <w:szCs w:val="20"/>
        </w:rPr>
        <w:t>The</w:t>
      </w:r>
      <w:proofErr w:type="gramEnd"/>
      <w:r>
        <w:rPr>
          <w:sz w:val="8"/>
          <w:szCs w:val="20"/>
        </w:rPr>
        <w:t xml:space="preserve"> first instance of weaponization of space will probably be the deployment of a </w:t>
      </w:r>
      <w:proofErr w:type="spellStart"/>
      <w:r>
        <w:rPr>
          <w:sz w:val="8"/>
          <w:szCs w:val="20"/>
        </w:rPr>
        <w:t>spacebased</w:t>
      </w:r>
      <w:proofErr w:type="spellEnd"/>
      <w:r>
        <w:rPr>
          <w:sz w:val="8"/>
          <w:szCs w:val="20"/>
        </w:rPr>
        <w:t xml:space="preserve">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w:t>
      </w:r>
      <w:proofErr w:type="spellStart"/>
      <w:r>
        <w:rPr>
          <w:sz w:val="8"/>
          <w:szCs w:val="20"/>
        </w:rPr>
        <w:t>Herz’s</w:t>
      </w:r>
      <w:proofErr w:type="spellEnd"/>
      <w:r>
        <w:rPr>
          <w:sz w:val="8"/>
          <w:szCs w:val="20"/>
        </w:rPr>
        <w:t xml:space="preserve"> predictions made in the 1950s, the “hard shell” of defensible territory is thereby lost for those states. The realist argument that has largely carried the day for the past half century in critical response to </w:t>
      </w:r>
      <w:proofErr w:type="spellStart"/>
      <w:r>
        <w:rPr>
          <w:sz w:val="8"/>
          <w:szCs w:val="20"/>
        </w:rPr>
        <w:t>Herz</w:t>
      </w:r>
      <w:proofErr w:type="spellEnd"/>
      <w:r>
        <w:rPr>
          <w:sz w:val="8"/>
          <w:szCs w:val="20"/>
        </w:rPr>
        <w:t>—that the deterrent effect of mutual assured destruction of two states possessing nuclear weapons re-inscribes the logic of territorial state sovereignty—accordingly is brought into doubt. With the advent of exclusive missile defense, it is worth re-examining—indeed reinvigorating—</w:t>
      </w:r>
      <w:proofErr w:type="spellStart"/>
      <w:r>
        <w:rPr>
          <w:sz w:val="8"/>
          <w:szCs w:val="20"/>
        </w:rPr>
        <w:t>Herz’s</w:t>
      </w:r>
      <w:proofErr w:type="spellEnd"/>
      <w:r>
        <w:rPr>
          <w:sz w:val="8"/>
          <w:szCs w:val="20"/>
        </w:rPr>
        <w:t xml:space="preserve"> original argument, because if the U.S. were to develop a sufficiently sophisticated missile defense shield the </w:t>
      </w:r>
      <w:proofErr w:type="spellStart"/>
      <w:r>
        <w:rPr>
          <w:sz w:val="8"/>
          <w:szCs w:val="20"/>
        </w:rPr>
        <w:t>deterritorializing</w:t>
      </w:r>
      <w:proofErr w:type="spellEnd"/>
      <w:r>
        <w:rPr>
          <w:sz w:val="8"/>
          <w:szCs w:val="20"/>
        </w:rPr>
        <w:t xml:space="preserve">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proofErr w:type="gramStart"/>
      <w:r w:rsidRPr="00916BB1">
        <w:rPr>
          <w:sz w:val="8"/>
          <w:szCs w:val="20"/>
        </w:rPr>
        <w:t>The</w:t>
      </w:r>
      <w:proofErr w:type="gramEnd"/>
      <w:r w:rsidRPr="00916BB1">
        <w:rPr>
          <w:sz w:val="8"/>
          <w:szCs w:val="20"/>
        </w:rPr>
        <w:t xml:space="preserv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w:t>
      </w:r>
      <w:proofErr w:type="gramStart"/>
      <w:r>
        <w:rPr>
          <w:sz w:val="8"/>
          <w:szCs w:val="20"/>
        </w:rPr>
        <w:t>in excess of</w:t>
      </w:r>
      <w:proofErr w:type="gramEnd"/>
      <w:r>
        <w:rPr>
          <w:sz w:val="8"/>
          <w:szCs w:val="20"/>
        </w:rPr>
        <w:t xml:space="preserve">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w:t>
      </w:r>
      <w:proofErr w:type="gramStart"/>
      <w:r>
        <w:rPr>
          <w:sz w:val="8"/>
          <w:szCs w:val="20"/>
        </w:rPr>
        <w:t>The</w:t>
      </w:r>
      <w:proofErr w:type="gramEnd"/>
      <w:r>
        <w:rPr>
          <w:sz w:val="8"/>
          <w:szCs w:val="20"/>
        </w:rPr>
        <w:t xml:space="preserv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Notice how this description of space control discusses space in terms of a set of capital assets that should be protected from external threats</w:t>
      </w:r>
      <w:r>
        <w:rPr>
          <w:sz w:val="8"/>
          <w:szCs w:val="20"/>
        </w:rPr>
        <w:t>.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t>
      </w:r>
      <w:proofErr w:type="gramStart"/>
      <w:r>
        <w:rPr>
          <w:sz w:val="8"/>
          <w:szCs w:val="20"/>
        </w:rPr>
        <w:t>with the exception of</w:t>
      </w:r>
      <w:proofErr w:type="gramEnd"/>
      <w:r>
        <w:rPr>
          <w:sz w:val="8"/>
          <w:szCs w:val="20"/>
        </w:rPr>
        <w:t xml:space="preserve">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w:t>
      </w:r>
      <w:proofErr w:type="gramStart"/>
      <w:r>
        <w:rPr>
          <w:sz w:val="8"/>
          <w:szCs w:val="20"/>
        </w:rPr>
        <w:t>enslavement</w:t>
      </w:r>
      <w:proofErr w:type="gramEnd"/>
      <w:r>
        <w:rPr>
          <w:sz w:val="8"/>
          <w:szCs w:val="20"/>
        </w:rPr>
        <w:t xml:space="preserve"> and entombment in mines of the indigenous population of that continent, the beginnings of the conquest and plunder of India, and the conversion of Africa into a preserve for the commercial hunting of </w:t>
      </w:r>
      <w:proofErr w:type="spellStart"/>
      <w:r>
        <w:rPr>
          <w:sz w:val="8"/>
          <w:szCs w:val="20"/>
        </w:rPr>
        <w:t>blackskins</w:t>
      </w:r>
      <w:proofErr w:type="spellEnd"/>
      <w:r>
        <w:rPr>
          <w:sz w:val="8"/>
          <w:szCs w:val="20"/>
        </w:rPr>
        <w:t xml:space="preserve">, are all things which characterize the dawn of the era of capitalist production. These idyllic proceedings are the chief moments of primitive accumulation.59 While not a perfect analogy, because of the lack of </w:t>
      </w:r>
      <w:proofErr w:type="spellStart"/>
      <w:r>
        <w:rPr>
          <w:sz w:val="8"/>
          <w:szCs w:val="20"/>
        </w:rPr>
        <w:t>labour</w:t>
      </w:r>
      <w:proofErr w:type="spellEnd"/>
      <w:r>
        <w:rPr>
          <w:sz w:val="8"/>
          <w:szCs w:val="20"/>
        </w:rPr>
        <w:t xml:space="preserve">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w:t>
      </w:r>
      <w:proofErr w:type="gramStart"/>
      <w:r>
        <w:rPr>
          <w:sz w:val="8"/>
          <w:szCs w:val="20"/>
        </w:rPr>
        <w:t>commons</w:t>
      </w:r>
      <w:proofErr w:type="gramEnd"/>
      <w:r>
        <w:rPr>
          <w:sz w:val="8"/>
          <w:szCs w:val="20"/>
        </w:rPr>
        <w:t xml:space="preserve">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w:t>
      </w:r>
      <w:proofErr w:type="gramStart"/>
      <w:r>
        <w:rPr>
          <w:sz w:val="8"/>
          <w:szCs w:val="20"/>
        </w:rPr>
        <w:t>billion</w:t>
      </w:r>
      <w:proofErr w:type="gramEnd"/>
      <w:r>
        <w:rPr>
          <w:sz w:val="8"/>
          <w:szCs w:val="20"/>
        </w:rPr>
        <w:t xml:space="preserve">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w:t>
      </w:r>
      <w:proofErr w:type="gramStart"/>
      <w:r>
        <w:rPr>
          <w:sz w:val="8"/>
          <w:szCs w:val="20"/>
        </w:rPr>
        <w:t>namely</w:t>
      </w:r>
      <w:proofErr w:type="gramEnd"/>
      <w:r>
        <w:rPr>
          <w:sz w:val="8"/>
          <w:szCs w:val="20"/>
        </w:rPr>
        <w:t xml:space="preserve">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space 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w:t>
      </w:r>
      <w:proofErr w:type="gramStart"/>
      <w:r>
        <w:rPr>
          <w:sz w:val="8"/>
          <w:szCs w:val="20"/>
        </w:rPr>
        <w:t>in order to</w:t>
      </w:r>
      <w:proofErr w:type="gramEnd"/>
      <w:r>
        <w:rPr>
          <w:sz w:val="8"/>
          <w:szCs w:val="20"/>
        </w:rPr>
        <w:t xml:space="preserve">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Embedded within space control is the notion that space is a new frontier</w:t>
      </w:r>
      <w:r>
        <w:rPr>
          <w:sz w:val="8"/>
          <w:szCs w:val="20"/>
        </w:rPr>
        <w:t xml:space="preserve">. </w:t>
      </w:r>
      <w:proofErr w:type="gramStart"/>
      <w:r>
        <w:rPr>
          <w:sz w:val="8"/>
          <w:szCs w:val="20"/>
        </w:rPr>
        <w:t>Following the Turner thesis and Roosevelt’s doctrine of imperialist expansion, there</w:t>
      </w:r>
      <w:proofErr w:type="gramEnd"/>
      <w:r>
        <w:rPr>
          <w:sz w:val="8"/>
          <w:szCs w:val="20"/>
        </w:rPr>
        <w:t xml:space="preserv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w:t>
      </w:r>
      <w:proofErr w:type="gramStart"/>
      <w:r>
        <w:rPr>
          <w:sz w:val="8"/>
          <w:szCs w:val="20"/>
        </w:rPr>
        <w:t>In order to</w:t>
      </w:r>
      <w:proofErr w:type="gramEnd"/>
      <w:r>
        <w:rPr>
          <w:sz w:val="8"/>
          <w:szCs w:val="20"/>
        </w:rPr>
        <w:t xml:space="preserve">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w:t>
      </w:r>
      <w:proofErr w:type="spellStart"/>
      <w:r w:rsidRPr="00916BB1">
        <w:rPr>
          <w:sz w:val="8"/>
          <w:szCs w:val="20"/>
        </w:rPr>
        <w:t>laserenergy</w:t>
      </w:r>
      <w:proofErr w:type="spellEnd"/>
      <w:r w:rsidRPr="00916BB1">
        <w:rPr>
          <w:sz w:val="8"/>
          <w:szCs w:val="20"/>
        </w:rPr>
        <w:t xml:space="preserve">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w:t>
      </w:r>
      <w:r>
        <w:rPr>
          <w:sz w:val="8"/>
          <w:szCs w:val="20"/>
        </w:rPr>
        <w:lastRenderedPageBreak/>
        <w:t xml:space="preserve">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916BB1">
        <w:rPr>
          <w:rStyle w:val="Emphasis"/>
          <w:szCs w:val="20"/>
          <w:highlight w:val="green"/>
        </w:rPr>
        <w:t>the only practical use</w:t>
      </w:r>
      <w:r>
        <w:rPr>
          <w:rStyle w:val="Emphasis"/>
          <w:szCs w:val="20"/>
        </w:rPr>
        <w:t xml:space="preserve"> for this weapon </w:t>
      </w:r>
      <w:r w:rsidRPr="00916BB1">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 xml:space="preserve">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w:t>
      </w:r>
      <w:proofErr w:type="gramStart"/>
      <w:r w:rsidRPr="00916BB1">
        <w:rPr>
          <w:sz w:val="8"/>
          <w:szCs w:val="20"/>
        </w:rPr>
        <w:t>the means by which</w:t>
      </w:r>
      <w:proofErr w:type="gramEnd"/>
      <w:r w:rsidRPr="00916BB1">
        <w:rPr>
          <w:sz w:val="8"/>
          <w:szCs w:val="20"/>
        </w:rPr>
        <w:t xml:space="preserve"> this attack was carried out was essentially assassination—the assassination of those driving the vehicle to carry out the ethnic cleansing. Space-based weapons, then, are most useful at targeting individuals and groups on short notice </w:t>
      </w:r>
      <w:proofErr w:type="gramStart"/>
      <w:r w:rsidRPr="00916BB1">
        <w:rPr>
          <w:sz w:val="8"/>
          <w:szCs w:val="20"/>
        </w:rPr>
        <w:t>in order to</w:t>
      </w:r>
      <w:proofErr w:type="gramEnd"/>
      <w:r w:rsidRPr="00916BB1">
        <w:rPr>
          <w:sz w:val="8"/>
          <w:szCs w:val="20"/>
        </w:rPr>
        <w:t xml:space="preserve">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w:t>
      </w:r>
      <w:proofErr w:type="gramStart"/>
      <w:r w:rsidRPr="00916BB1">
        <w:rPr>
          <w:sz w:val="8"/>
          <w:szCs w:val="20"/>
        </w:rPr>
        <w:t>all of</w:t>
      </w:r>
      <w:proofErr w:type="gramEnd"/>
      <w:r w:rsidRPr="00916BB1">
        <w:rPr>
          <w:sz w:val="8"/>
          <w:szCs w:val="20"/>
        </w:rPr>
        <w:t xml:space="preserve">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w:t>
      </w:r>
      <w:proofErr w:type="gramStart"/>
      <w:r w:rsidRPr="00916BB1">
        <w:rPr>
          <w:sz w:val="8"/>
          <w:szCs w:val="20"/>
        </w:rPr>
        <w:t>has to</w:t>
      </w:r>
      <w:proofErr w:type="gramEnd"/>
      <w:r w:rsidRPr="00916BB1">
        <w:rPr>
          <w:sz w:val="8"/>
          <w:szCs w:val="20"/>
        </w:rPr>
        <w:t xml:space="preserve">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w:t>
      </w:r>
      <w:proofErr w:type="gramStart"/>
      <w:r w:rsidRPr="00916BB1">
        <w:rPr>
          <w:sz w:val="8"/>
          <w:szCs w:val="20"/>
        </w:rPr>
        <w:t>adversaries</w:t>
      </w:r>
      <w:proofErr w:type="gramEnd"/>
      <w:r w:rsidRPr="00916BB1">
        <w:rPr>
          <w:sz w:val="8"/>
          <w:szCs w:val="20"/>
        </w:rPr>
        <w:t xml:space="preserve">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w:t>
      </w:r>
      <w:proofErr w:type="gramStart"/>
      <w:r w:rsidRPr="00916BB1">
        <w:rPr>
          <w:sz w:val="8"/>
          <w:szCs w:val="20"/>
        </w:rPr>
        <w:t>at this point in time</w:t>
      </w:r>
      <w:proofErr w:type="gramEnd"/>
      <w:r w:rsidRPr="00916BB1">
        <w:rPr>
          <w:sz w:val="8"/>
          <w:szCs w:val="20"/>
        </w:rPr>
        <w:t xml:space="preserv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w:t>
      </w:r>
      <w:proofErr w:type="spellStart"/>
      <w:r w:rsidRPr="00916BB1">
        <w:rPr>
          <w:sz w:val="8"/>
          <w:szCs w:val="20"/>
        </w:rPr>
        <w:t>behaviour</w:t>
      </w:r>
      <w:proofErr w:type="spellEnd"/>
      <w:r w:rsidRPr="00916BB1">
        <w:rPr>
          <w:sz w:val="8"/>
          <w:szCs w:val="20"/>
        </w:rPr>
        <w:t xml:space="preserve">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w:t>
      </w:r>
      <w:proofErr w:type="gramStart"/>
      <w:r w:rsidRPr="00916BB1">
        <w:rPr>
          <w:sz w:val="8"/>
          <w:szCs w:val="20"/>
        </w:rPr>
        <w:t>great detail</w:t>
      </w:r>
      <w:proofErr w:type="gramEnd"/>
      <w:r w:rsidRPr="00916BB1">
        <w:rPr>
          <w:sz w:val="8"/>
          <w:szCs w:val="20"/>
        </w:rPr>
        <w:t xml:space="preserve">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w:t>
      </w:r>
      <w:proofErr w:type="gramStart"/>
      <w:r w:rsidRPr="00916BB1">
        <w:rPr>
          <w:sz w:val="8"/>
          <w:szCs w:val="20"/>
        </w:rPr>
        <w:t>states, or</w:t>
      </w:r>
      <w:proofErr w:type="gramEnd"/>
      <w:r w:rsidRPr="00916BB1">
        <w:rPr>
          <w:sz w:val="8"/>
          <w:szCs w:val="20"/>
        </w:rPr>
        <w:t xml:space="preserve">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w:t>
      </w:r>
      <w:proofErr w:type="spellStart"/>
      <w:r w:rsidRPr="00916BB1">
        <w:rPr>
          <w:sz w:val="8"/>
          <w:szCs w:val="20"/>
        </w:rPr>
        <w:t>anytime</w:t>
      </w:r>
      <w:proofErr w:type="spellEnd"/>
      <w:r w:rsidRPr="00916BB1">
        <w:rPr>
          <w:sz w:val="8"/>
          <w:szCs w:val="20"/>
        </w:rPr>
        <w:t xml:space="preserve">, everyone on the Earth is effectively reduced to “bare life.”73 As Agamben demonstrates in Homo </w:t>
      </w:r>
      <w:proofErr w:type="spellStart"/>
      <w:r w:rsidRPr="00916BB1">
        <w:rPr>
          <w:sz w:val="8"/>
          <w:szCs w:val="20"/>
        </w:rPr>
        <w:t>Sacer</w:t>
      </w:r>
      <w:proofErr w:type="spellEnd"/>
      <w:r w:rsidRPr="00916BB1">
        <w:rPr>
          <w:sz w:val="8"/>
          <w:szCs w:val="20"/>
        </w:rPr>
        <w:t xml:space="preserve">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w:t>
      </w:r>
      <w:proofErr w:type="gramStart"/>
      <w:r w:rsidRPr="00916BB1">
        <w:rPr>
          <w:sz w:val="8"/>
          <w:szCs w:val="20"/>
        </w:rPr>
        <w:t>by the use of</w:t>
      </w:r>
      <w:proofErr w:type="gramEnd"/>
      <w:r w:rsidRPr="00916BB1">
        <w:rPr>
          <w:sz w:val="8"/>
          <w:szCs w:val="20"/>
        </w:rPr>
        <w:t xml:space="preserve">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If our argument is even half correct, the claim with which this paper began—</w:t>
      </w:r>
      <w:proofErr w:type="gramStart"/>
      <w:r>
        <w:rPr>
          <w:sz w:val="8"/>
          <w:szCs w:val="20"/>
        </w:rPr>
        <w:t xml:space="preserve">that </w:t>
      </w:r>
      <w:r w:rsidRPr="00916BB1">
        <w:rPr>
          <w:sz w:val="8"/>
          <w:szCs w:val="20"/>
        </w:rPr>
        <w:t>modes of political killing</w:t>
      </w:r>
      <w:proofErr w:type="gramEnd"/>
      <w:r w:rsidRPr="00916BB1">
        <w:rPr>
          <w:sz w:val="8"/>
          <w:szCs w:val="20"/>
        </w:rPr>
        <w:t xml:space="preserve">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w:t>
      </w:r>
      <w:proofErr w:type="spellStart"/>
      <w:r>
        <w:rPr>
          <w:sz w:val="8"/>
          <w:szCs w:val="20"/>
        </w:rPr>
        <w:t>extant</w:t>
      </w:r>
      <w:proofErr w:type="spellEnd"/>
      <w:r>
        <w:rPr>
          <w:sz w:val="8"/>
          <w:szCs w:val="20"/>
        </w:rPr>
        <w:t xml:space="preserve">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w:t>
      </w:r>
      <w:proofErr w:type="gramStart"/>
      <w:r>
        <w:rPr>
          <w:sz w:val="8"/>
          <w:szCs w:val="20"/>
        </w:rPr>
        <w:t>Empire, and</w:t>
      </w:r>
      <w:proofErr w:type="gramEnd"/>
      <w:r>
        <w:rPr>
          <w:sz w:val="8"/>
          <w:szCs w:val="20"/>
        </w:rPr>
        <w:t xml:space="preserve">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w:t>
      </w:r>
      <w:proofErr w:type="spellStart"/>
      <w:r>
        <w:rPr>
          <w:rStyle w:val="Emphasis"/>
          <w:szCs w:val="20"/>
        </w:rPr>
        <w:t>for</w:t>
      </w:r>
      <w:proofErr w:type="spellEnd"/>
      <w:r>
        <w:rPr>
          <w:rStyle w:val="Emphasis"/>
          <w:szCs w:val="20"/>
        </w:rPr>
        <w:t xml:space="preserve"> of </w:t>
      </w:r>
      <w:r w:rsidRPr="00916BB1">
        <w:rPr>
          <w:rStyle w:val="Emphasis"/>
          <w:szCs w:val="20"/>
          <w:highlight w:val="green"/>
        </w:rPr>
        <w:t>political</w:t>
      </w:r>
      <w:r>
        <w:rPr>
          <w:rStyle w:val="Emphasis"/>
          <w:szCs w:val="20"/>
        </w:rPr>
        <w:t xml:space="preserve"> and military </w:t>
      </w:r>
      <w:r w:rsidRPr="00916BB1">
        <w:rPr>
          <w:rStyle w:val="Emphasis"/>
          <w:szCs w:val="20"/>
          <w:highlight w:val="green"/>
        </w:rPr>
        <w:t>resistance will be possible</w:t>
      </w:r>
      <w:r>
        <w:rPr>
          <w:rStyle w:val="Emphasis"/>
          <w:szCs w:val="20"/>
        </w:rPr>
        <w:t xml:space="preserve">. </w:t>
      </w:r>
      <w:proofErr w:type="gramStart"/>
      <w:r>
        <w:rPr>
          <w:sz w:val="8"/>
          <w:szCs w:val="20"/>
        </w:rPr>
        <w:t>That being said, just</w:t>
      </w:r>
      <w:proofErr w:type="gramEnd"/>
      <w:r>
        <w:rPr>
          <w:sz w:val="8"/>
          <w:szCs w:val="20"/>
        </w:rPr>
        <w:t xml:space="preserve">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916BB1">
        <w:rPr>
          <w:rStyle w:val="StyleUnderline"/>
          <w:szCs w:val="20"/>
          <w:highlight w:val="green"/>
        </w:rPr>
        <w:t>resistance</w:t>
      </w:r>
      <w:r w:rsidRPr="00916BB1">
        <w:rPr>
          <w:rStyle w:val="StyleUnderline"/>
          <w:szCs w:val="20"/>
        </w:rPr>
        <w:t xml:space="preserve"> to placing weapons in space </w:t>
      </w:r>
      <w:r w:rsidRPr="00916BB1">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916BB1">
        <w:rPr>
          <w:rStyle w:val="StyleUnderline"/>
          <w:szCs w:val="20"/>
          <w:highlight w:val="green"/>
        </w:rPr>
        <w:t>IR scholars should build on</w:t>
      </w:r>
      <w:r>
        <w:rPr>
          <w:rStyle w:val="StyleUnderline"/>
          <w:szCs w:val="20"/>
        </w:rPr>
        <w:t xml:space="preserve"> this </w:t>
      </w:r>
      <w:r w:rsidRPr="00916BB1">
        <w:rPr>
          <w:rStyle w:val="StyleUnderline"/>
          <w:szCs w:val="20"/>
          <w:highlight w:val="green"/>
        </w:rPr>
        <w:t xml:space="preserve">research to </w:t>
      </w:r>
      <w:r w:rsidRPr="00916BB1">
        <w:rPr>
          <w:rStyle w:val="StyleUnderline"/>
          <w:szCs w:val="20"/>
        </w:rPr>
        <w:t>focus on</w:t>
      </w:r>
      <w:r w:rsidRPr="00916BB1">
        <w:rPr>
          <w:rStyle w:val="StyleUnderline"/>
          <w:szCs w:val="20"/>
          <w:highlight w:val="green"/>
        </w:rPr>
        <w:t xml:space="preserve"> creat</w:t>
      </w:r>
      <w:r w:rsidRPr="00916BB1">
        <w:rPr>
          <w:rStyle w:val="StyleUnderline"/>
          <w:szCs w:val="20"/>
        </w:rPr>
        <w:t xml:space="preserve">ing </w:t>
      </w:r>
      <w:r w:rsidRPr="00916BB1">
        <w:rPr>
          <w:rStyle w:val="StyleUnderline"/>
          <w:szCs w:val="20"/>
          <w:highlight w:val="green"/>
        </w:rPr>
        <w:t xml:space="preserve">a </w:t>
      </w:r>
      <w:r w:rsidRPr="00916BB1">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916BB1">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most information about weapons in space is produced by defense agencies and related think tanks with a vested interest in them</w:t>
      </w:r>
      <w:r>
        <w:rPr>
          <w:sz w:val="8"/>
          <w:szCs w:val="20"/>
        </w:rPr>
        <w:t xml:space="preserve">. As such, </w:t>
      </w:r>
      <w:r>
        <w:rPr>
          <w:rStyle w:val="Emphasis"/>
          <w:szCs w:val="20"/>
        </w:rPr>
        <w:t xml:space="preserve">most </w:t>
      </w:r>
      <w:r w:rsidRPr="00916BB1">
        <w:rPr>
          <w:rStyle w:val="Emphasis"/>
          <w:szCs w:val="20"/>
          <w:highlight w:val="green"/>
        </w:rPr>
        <w:t>research</w:t>
      </w:r>
      <w:r>
        <w:rPr>
          <w:rStyle w:val="Emphasis"/>
          <w:szCs w:val="20"/>
        </w:rPr>
        <w:t xml:space="preserve"> largely </w:t>
      </w:r>
      <w:r w:rsidRPr="00916BB1">
        <w:rPr>
          <w:rStyle w:val="Emphasis"/>
          <w:szCs w:val="20"/>
          <w:highlight w:val="green"/>
        </w:rPr>
        <w:t>ignores the dangers</w:t>
      </w:r>
      <w:r>
        <w:rPr>
          <w:rStyle w:val="Emphasis"/>
          <w:szCs w:val="20"/>
        </w:rPr>
        <w:t xml:space="preserve"> of these weapons</w:t>
      </w:r>
      <w:r>
        <w:rPr>
          <w:sz w:val="8"/>
          <w:szCs w:val="20"/>
        </w:rPr>
        <w:t xml:space="preserve">. </w:t>
      </w:r>
      <w:r w:rsidRPr="00916BB1">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916BB1">
        <w:rPr>
          <w:rStyle w:val="StyleUnderline"/>
          <w:szCs w:val="20"/>
          <w:highlight w:val="green"/>
        </w:rPr>
        <w:t>create</w:t>
      </w:r>
      <w:r>
        <w:rPr>
          <w:sz w:val="8"/>
          <w:szCs w:val="20"/>
        </w:rPr>
        <w:t xml:space="preserve"> </w:t>
      </w:r>
      <w:r>
        <w:rPr>
          <w:rStyle w:val="Emphasis"/>
          <w:szCs w:val="20"/>
        </w:rPr>
        <w:t xml:space="preserve">public </w:t>
      </w:r>
      <w:r w:rsidRPr="00916BB1">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916BB1">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916BB1">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6F3AD845" w14:textId="77777777" w:rsidR="007301C8" w:rsidRPr="004B3D48" w:rsidRDefault="007301C8" w:rsidP="007301C8">
      <w:pPr>
        <w:pStyle w:val="Heading4"/>
      </w:pPr>
      <w:r>
        <w:t xml:space="preserve">Satellites </w:t>
      </w:r>
      <w:r w:rsidRPr="00A8218A">
        <w:rPr>
          <w:u w:val="single"/>
        </w:rPr>
        <w:t>solves the grid</w:t>
      </w:r>
      <w:r>
        <w:t xml:space="preserve"> and every </w:t>
      </w:r>
      <w:r w:rsidRPr="00A8218A">
        <w:rPr>
          <w:u w:val="single"/>
        </w:rPr>
        <w:t>extinction threat</w:t>
      </w:r>
      <w:r>
        <w:t>.</w:t>
      </w:r>
    </w:p>
    <w:p w14:paraId="3F87CC32" w14:textId="77777777" w:rsidR="007301C8" w:rsidRPr="004B3D48" w:rsidRDefault="007301C8" w:rsidP="007301C8">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rsidRPr="004B3D48">
        <w:t xml:space="preserve"> ---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7" w:history="1">
        <w:r w:rsidRPr="004B3D48">
          <w:rPr>
            <w:rStyle w:val="Hyperlink"/>
          </w:rPr>
          <w:t>https://www.iss.europa.eu/content/space-security-europe</w:t>
        </w:r>
      </w:hyperlink>
      <w:r w:rsidRPr="004B3D48">
        <w:t>, accessed 7-10-2019) bm</w:t>
      </w:r>
    </w:p>
    <w:p w14:paraId="57B18130" w14:textId="77777777" w:rsidR="007301C8" w:rsidRDefault="007301C8" w:rsidP="007301C8">
      <w:pPr>
        <w:rPr>
          <w:rStyle w:val="StyleUnderline"/>
        </w:rPr>
      </w:pPr>
      <w:r w:rsidRPr="004B3D48">
        <w:rPr>
          <w:rStyle w:val="StyleUnderline"/>
        </w:rPr>
        <w:lastRenderedPageBreak/>
        <w:t xml:space="preserve">Modern </w:t>
      </w:r>
      <w:r w:rsidRPr="00916BB1">
        <w:rPr>
          <w:rStyle w:val="StyleUnderline"/>
          <w:highlight w:val="green"/>
        </w:rPr>
        <w:t xml:space="preserve">societies are </w:t>
      </w:r>
      <w:r w:rsidRPr="00831EB4">
        <w:rPr>
          <w:rStyle w:val="Emphasis"/>
        </w:rPr>
        <w:t xml:space="preserve">highly </w:t>
      </w:r>
      <w:r w:rsidRPr="00916BB1">
        <w:rPr>
          <w:rStyle w:val="Emphasis"/>
          <w:highlight w:val="green"/>
        </w:rPr>
        <w:t>dependent</w:t>
      </w:r>
      <w:r w:rsidRPr="00916BB1">
        <w:rPr>
          <w:rStyle w:val="StyleUnderline"/>
          <w:highlight w:val="green"/>
        </w:rPr>
        <w:t xml:space="preserve"> on</w:t>
      </w:r>
      <w:r w:rsidRPr="004B3D48">
        <w:rPr>
          <w:rStyle w:val="StyleUnderline"/>
        </w:rPr>
        <w:t xml:space="preserve"> the </w:t>
      </w:r>
      <w:r w:rsidRPr="00831EB4">
        <w:rPr>
          <w:rStyle w:val="Emphasis"/>
        </w:rPr>
        <w:t xml:space="preserve">continuous operation of critical </w:t>
      </w:r>
      <w:r w:rsidRPr="00916BB1">
        <w:rPr>
          <w:rStyle w:val="Emphasis"/>
          <w:highlight w:val="green"/>
        </w:rPr>
        <w:t>infrastructure</w:t>
      </w:r>
      <w:r w:rsidRPr="004B3D48">
        <w:rPr>
          <w:rStyle w:val="StyleUnderline"/>
        </w:rPr>
        <w:t xml:space="preserve"> to</w:t>
      </w:r>
      <w:r w:rsidRPr="00A8218A">
        <w:rPr>
          <w:sz w:val="12"/>
        </w:rPr>
        <w:t xml:space="preserve"> </w:t>
      </w:r>
      <w:r w:rsidRPr="004B3D48">
        <w:rPr>
          <w:rStyle w:val="StyleUnderline"/>
        </w:rPr>
        <w:t>ensure the provision of basic goods and services</w:t>
      </w:r>
      <w:r w:rsidRPr="00A8218A">
        <w:rPr>
          <w:sz w:val="12"/>
        </w:rPr>
        <w:t xml:space="preserve">. </w:t>
      </w:r>
      <w:r w:rsidRPr="004B3D48">
        <w:rPr>
          <w:rStyle w:val="StyleUnderline"/>
        </w:rPr>
        <w:t>They consist of</w:t>
      </w:r>
      <w:r w:rsidRPr="00A8218A">
        <w:rPr>
          <w:sz w:val="12"/>
        </w:rPr>
        <w:t xml:space="preserve"> assets, </w:t>
      </w:r>
      <w:proofErr w:type="gramStart"/>
      <w:r w:rsidRPr="004B3D48">
        <w:rPr>
          <w:rStyle w:val="StyleUnderline"/>
        </w:rPr>
        <w:t>systems</w:t>
      </w:r>
      <w:proofErr w:type="gramEnd"/>
      <w:r w:rsidRPr="00A8218A">
        <w:rPr>
          <w:sz w:val="12"/>
        </w:rPr>
        <w:t xml:space="preserve"> or parts thereof which are </w:t>
      </w:r>
      <w:r w:rsidRPr="004B3D48">
        <w:rPr>
          <w:rStyle w:val="StyleUnderline"/>
        </w:rPr>
        <w:t xml:space="preserve">so vital, that their disruption would significantly impact the economy, national security, public health, safety, or social well-being. </w:t>
      </w:r>
      <w:r w:rsidRPr="00916BB1">
        <w:rPr>
          <w:rStyle w:val="StyleUnderline"/>
          <w:highlight w:val="green"/>
        </w:rPr>
        <w:t>Examples</w:t>
      </w:r>
      <w:r w:rsidRPr="002B09B1">
        <w:rPr>
          <w:rStyle w:val="StyleUnderline"/>
        </w:rPr>
        <w:t xml:space="preserve"> of critical infrastructure </w:t>
      </w:r>
      <w:r w:rsidRPr="00916BB1">
        <w:rPr>
          <w:rStyle w:val="StyleUnderline"/>
          <w:highlight w:val="green"/>
        </w:rPr>
        <w:t xml:space="preserve">include </w:t>
      </w:r>
      <w:r w:rsidRPr="00916BB1">
        <w:rPr>
          <w:rStyle w:val="Emphasis"/>
          <w:highlight w:val="green"/>
        </w:rPr>
        <w:t>energy</w:t>
      </w:r>
      <w:r w:rsidRPr="00916BB1">
        <w:rPr>
          <w:rStyle w:val="StyleUnderline"/>
          <w:highlight w:val="green"/>
        </w:rPr>
        <w:t xml:space="preserve">, </w:t>
      </w:r>
      <w:r w:rsidRPr="00916BB1">
        <w:rPr>
          <w:rStyle w:val="Emphasis"/>
          <w:highlight w:val="green"/>
        </w:rPr>
        <w:t>water</w:t>
      </w:r>
      <w:r w:rsidRPr="00916BB1">
        <w:rPr>
          <w:rStyle w:val="StyleUnderline"/>
          <w:highlight w:val="green"/>
        </w:rPr>
        <w:t xml:space="preserve">, </w:t>
      </w:r>
      <w:r w:rsidRPr="00916BB1">
        <w:rPr>
          <w:rStyle w:val="Emphasis"/>
          <w:highlight w:val="green"/>
        </w:rPr>
        <w:t>food supply</w:t>
      </w:r>
      <w:r w:rsidRPr="002B09B1">
        <w:rPr>
          <w:rStyle w:val="StyleUnderline"/>
        </w:rPr>
        <w:t xml:space="preserve">, </w:t>
      </w:r>
      <w:r w:rsidRPr="00916BB1">
        <w:rPr>
          <w:rStyle w:val="StyleUnderline"/>
          <w:highlight w:val="green"/>
        </w:rPr>
        <w:t xml:space="preserve">communication, transportation, and waste </w:t>
      </w:r>
      <w:r w:rsidRPr="00831EB4">
        <w:rPr>
          <w:rStyle w:val="StyleUnderline"/>
        </w:rPr>
        <w:t>processing</w:t>
      </w:r>
      <w:r w:rsidRPr="002B09B1">
        <w:rPr>
          <w:rStyle w:val="StyleUnderline"/>
        </w:rPr>
        <w:t xml:space="preserve"> systems.</w:t>
      </w:r>
      <w:r w:rsidRPr="00A8218A">
        <w:rPr>
          <w:sz w:val="12"/>
        </w:rPr>
        <w:t xml:space="preserve"> </w:t>
      </w:r>
      <w:r w:rsidRPr="004B3D48">
        <w:rPr>
          <w:rStyle w:val="StyleUnderline"/>
        </w:rPr>
        <w:t xml:space="preserve">Space assets are so deeply embedded in developed economies that </w:t>
      </w:r>
      <w:r w:rsidRPr="00916BB1">
        <w:rPr>
          <w:rStyle w:val="Emphasis"/>
          <w:sz w:val="28"/>
          <w:highlight w:val="green"/>
        </w:rPr>
        <w:t>a</w:t>
      </w:r>
      <w:r w:rsidRPr="00916BB1">
        <w:rPr>
          <w:rStyle w:val="Emphasis"/>
          <w:highlight w:val="green"/>
        </w:rPr>
        <w:t xml:space="preserve"> </w:t>
      </w:r>
      <w:r w:rsidRPr="00916BB1">
        <w:rPr>
          <w:rStyle w:val="Emphasis"/>
          <w:sz w:val="28"/>
          <w:highlight w:val="green"/>
        </w:rPr>
        <w:t xml:space="preserve">day without </w:t>
      </w:r>
      <w:r w:rsidRPr="00831EB4">
        <w:rPr>
          <w:rStyle w:val="Emphasis"/>
          <w:sz w:val="28"/>
        </w:rPr>
        <w:t xml:space="preserve">fully functioning </w:t>
      </w:r>
      <w:r w:rsidRPr="00916BB1">
        <w:rPr>
          <w:rStyle w:val="Emphasis"/>
          <w:sz w:val="28"/>
          <w:highlight w:val="green"/>
        </w:rPr>
        <w:t>space capabilities</w:t>
      </w:r>
      <w:r w:rsidRPr="00916BB1">
        <w:rPr>
          <w:rStyle w:val="StyleUnderline"/>
          <w:sz w:val="28"/>
          <w:highlight w:val="green"/>
        </w:rPr>
        <w:t xml:space="preserve"> would </w:t>
      </w:r>
      <w:r w:rsidRPr="00831EB4">
        <w:rPr>
          <w:rStyle w:val="Emphasis"/>
          <w:sz w:val="28"/>
        </w:rPr>
        <w:t>severely</w:t>
      </w:r>
      <w:r w:rsidRPr="00A8218A">
        <w:rPr>
          <w:sz w:val="12"/>
        </w:rPr>
        <w:t xml:space="preserve"> restrict or even</w:t>
      </w:r>
      <w:r w:rsidRPr="00AB4AC7">
        <w:rPr>
          <w:rStyle w:val="StyleUnderline"/>
        </w:rPr>
        <w:t xml:space="preserve"> </w:t>
      </w:r>
      <w:r w:rsidRPr="00916BB1">
        <w:rPr>
          <w:rStyle w:val="Emphasis"/>
          <w:sz w:val="28"/>
          <w:highlight w:val="green"/>
        </w:rPr>
        <w:t xml:space="preserve">endanger </w:t>
      </w:r>
      <w:r w:rsidRPr="00831EB4">
        <w:rPr>
          <w:rStyle w:val="Emphasis"/>
          <w:sz w:val="28"/>
        </w:rPr>
        <w:t xml:space="preserve">our </w:t>
      </w:r>
      <w:r w:rsidRPr="00916BB1">
        <w:rPr>
          <w:rStyle w:val="Emphasis"/>
          <w:sz w:val="28"/>
          <w:highlight w:val="green"/>
        </w:rPr>
        <w:t>lives.</w:t>
      </w:r>
      <w:r w:rsidRPr="004B3D48">
        <w:rPr>
          <w:rStyle w:val="StyleUnderline"/>
          <w:sz w:val="28"/>
        </w:rPr>
        <w:t xml:space="preserve"> </w:t>
      </w:r>
      <w:r w:rsidRPr="004B3D48">
        <w:rPr>
          <w:rStyle w:val="StyleUnderline"/>
        </w:rPr>
        <w:t xml:space="preserve">Space systems are </w:t>
      </w:r>
      <w:r w:rsidRPr="00916BB1">
        <w:rPr>
          <w:rStyle w:val="StyleUnderline"/>
          <w:highlight w:val="green"/>
        </w:rPr>
        <w:t>critical for</w:t>
      </w:r>
      <w:r w:rsidRPr="004B3D48">
        <w:rPr>
          <w:rStyle w:val="StyleUnderline"/>
        </w:rPr>
        <w:t xml:space="preserve"> running </w:t>
      </w:r>
      <w:r w:rsidRPr="00831EB4">
        <w:rPr>
          <w:rStyle w:val="Emphasis"/>
        </w:rPr>
        <w:t xml:space="preserve">energy </w:t>
      </w:r>
      <w:r w:rsidRPr="00916BB1">
        <w:rPr>
          <w:rStyle w:val="Emphasis"/>
          <w:highlight w:val="green"/>
        </w:rPr>
        <w:t>grids</w:t>
      </w:r>
      <w:r w:rsidRPr="004B3D48">
        <w:rPr>
          <w:rStyle w:val="StyleUnderline"/>
        </w:rPr>
        <w:t xml:space="preserve"> and </w:t>
      </w:r>
      <w:r w:rsidRPr="00366BF5">
        <w:rPr>
          <w:rStyle w:val="StyleUnderline"/>
        </w:rPr>
        <w:t>telecommunication</w:t>
      </w:r>
      <w:r w:rsidRPr="004B3D48">
        <w:rPr>
          <w:rStyle w:val="StyleUnderline"/>
        </w:rPr>
        <w:t xml:space="preserve"> netw</w:t>
      </w:r>
      <w:r w:rsidRPr="00831EB4">
        <w:rPr>
          <w:rStyle w:val="StyleUnderline"/>
        </w:rPr>
        <w:t>or</w:t>
      </w:r>
      <w:r w:rsidRPr="004B3D48">
        <w:rPr>
          <w:rStyle w:val="StyleUnderline"/>
        </w:rPr>
        <w:t xml:space="preserve">ks, </w:t>
      </w:r>
      <w:r w:rsidRPr="00831EB4">
        <w:rPr>
          <w:rStyle w:val="Emphasis"/>
        </w:rPr>
        <w:t>border</w:t>
      </w:r>
      <w:r w:rsidRPr="00831EB4">
        <w:rPr>
          <w:rStyle w:val="StyleUnderline"/>
        </w:rPr>
        <w:t xml:space="preserve"> and </w:t>
      </w:r>
      <w:r w:rsidRPr="00831EB4">
        <w:rPr>
          <w:rStyle w:val="Emphasis"/>
        </w:rPr>
        <w:t xml:space="preserve">maritime </w:t>
      </w:r>
      <w:r w:rsidRPr="00916BB1">
        <w:rPr>
          <w:rStyle w:val="Emphasis"/>
          <w:highlight w:val="green"/>
        </w:rPr>
        <w:t>surveillance</w:t>
      </w:r>
      <w:r w:rsidRPr="004B3D48">
        <w:rPr>
          <w:rStyle w:val="StyleUnderline"/>
        </w:rPr>
        <w:t xml:space="preserve">, </w:t>
      </w:r>
      <w:r w:rsidRPr="00831EB4">
        <w:rPr>
          <w:rStyle w:val="Emphasis"/>
        </w:rPr>
        <w:t xml:space="preserve">crisis </w:t>
      </w:r>
      <w:r w:rsidRPr="00916BB1">
        <w:rPr>
          <w:rStyle w:val="Emphasis"/>
          <w:highlight w:val="green"/>
        </w:rPr>
        <w:t>management</w:t>
      </w:r>
      <w:r w:rsidRPr="004B3D48">
        <w:rPr>
          <w:rStyle w:val="StyleUnderline"/>
        </w:rPr>
        <w:t xml:space="preserve"> and </w:t>
      </w:r>
      <w:r w:rsidRPr="00831EB4">
        <w:rPr>
          <w:rStyle w:val="Emphasis"/>
        </w:rPr>
        <w:t xml:space="preserve">humanitarian </w:t>
      </w:r>
      <w:r w:rsidRPr="00916BB1">
        <w:rPr>
          <w:rStyle w:val="Emphasis"/>
          <w:highlight w:val="green"/>
        </w:rPr>
        <w:t>operations</w:t>
      </w:r>
      <w:r w:rsidRPr="004B3D48">
        <w:rPr>
          <w:rStyle w:val="StyleUnderline"/>
        </w:rPr>
        <w:t xml:space="preserve">, environmental </w:t>
      </w:r>
      <w:r w:rsidRPr="00AB4AC7">
        <w:rPr>
          <w:rStyle w:val="StyleUnderline"/>
        </w:rPr>
        <w:t xml:space="preserve">and </w:t>
      </w:r>
      <w:r w:rsidRPr="00916BB1">
        <w:rPr>
          <w:rStyle w:val="Emphasis"/>
          <w:highlight w:val="green"/>
        </w:rPr>
        <w:t>climate monitoring</w:t>
      </w:r>
      <w:r w:rsidRPr="00916BB1">
        <w:rPr>
          <w:rStyle w:val="StyleUnderline"/>
          <w:highlight w:val="green"/>
        </w:rPr>
        <w:t xml:space="preserve">, </w:t>
      </w:r>
      <w:r w:rsidRPr="00916BB1">
        <w:rPr>
          <w:rStyle w:val="Emphasis"/>
          <w:highlight w:val="green"/>
        </w:rPr>
        <w:t>verification</w:t>
      </w:r>
      <w:r w:rsidRPr="00916BB1">
        <w:rPr>
          <w:rStyle w:val="StyleUnderline"/>
          <w:highlight w:val="green"/>
        </w:rPr>
        <w:t xml:space="preserve"> of </w:t>
      </w:r>
      <w:r w:rsidRPr="00831EB4">
        <w:rPr>
          <w:rStyle w:val="Emphasis"/>
        </w:rPr>
        <w:t xml:space="preserve">international </w:t>
      </w:r>
      <w:r w:rsidRPr="00916BB1">
        <w:rPr>
          <w:rStyle w:val="Emphasis"/>
          <w:highlight w:val="green"/>
        </w:rPr>
        <w:t>treaties</w:t>
      </w:r>
      <w:r w:rsidRPr="00916BB1">
        <w:rPr>
          <w:rStyle w:val="StyleUnderline"/>
          <w:highlight w:val="green"/>
        </w:rPr>
        <w:t xml:space="preserve"> and </w:t>
      </w:r>
      <w:r w:rsidRPr="00916BB1">
        <w:rPr>
          <w:rStyle w:val="Emphasis"/>
          <w:highlight w:val="green"/>
        </w:rPr>
        <w:t xml:space="preserve">arms control </w:t>
      </w:r>
      <w:r w:rsidRPr="00831EB4">
        <w:rPr>
          <w:rStyle w:val="Emphasis"/>
        </w:rPr>
        <w:t>agreements</w:t>
      </w:r>
      <w:r w:rsidRPr="00831EB4">
        <w:rPr>
          <w:rStyle w:val="StyleUnderline"/>
        </w:rPr>
        <w:t xml:space="preserve">, </w:t>
      </w:r>
      <w:r w:rsidRPr="00A8218A">
        <w:rPr>
          <w:sz w:val="12"/>
        </w:rPr>
        <w:t xml:space="preserve">and the fight against </w:t>
      </w:r>
      <w:proofErr w:type="spellStart"/>
      <w:r w:rsidRPr="00A8218A">
        <w:rPr>
          <w:sz w:val="12"/>
        </w:rPr>
        <w:t>organised</w:t>
      </w:r>
      <w:proofErr w:type="spellEnd"/>
      <w:r w:rsidRPr="00A8218A">
        <w:rPr>
          <w:sz w:val="12"/>
        </w:rPr>
        <w:t xml:space="preserve"> crime and terrorism</w:t>
      </w:r>
      <w:r w:rsidRPr="00161FA1">
        <w:rPr>
          <w:rStyle w:val="StyleUnderline"/>
        </w:rPr>
        <w:t>.</w:t>
      </w:r>
      <w:r w:rsidRPr="00A8218A">
        <w:rPr>
          <w:sz w:val="12"/>
        </w:rPr>
        <w:t xml:space="preserve"> </w:t>
      </w:r>
      <w:r w:rsidRPr="00161FA1">
        <w:rPr>
          <w:rStyle w:val="StyleUnderline"/>
        </w:rPr>
        <w:t>Space</w:t>
      </w:r>
      <w:r w:rsidRPr="00AB4AC7">
        <w:rPr>
          <w:rStyle w:val="StyleUnderline"/>
        </w:rPr>
        <w:t xml:space="preserve"> assets</w:t>
      </w:r>
      <w:r w:rsidRPr="004B3D48">
        <w:rPr>
          <w:rStyle w:val="StyleUnderline"/>
        </w:rPr>
        <w:t xml:space="preserve"> also provide </w:t>
      </w:r>
      <w:r w:rsidRPr="00916BB1">
        <w:rPr>
          <w:rStyle w:val="StyleUnderline"/>
          <w:highlight w:val="green"/>
        </w:rPr>
        <w:t xml:space="preserve">the </w:t>
      </w:r>
      <w:r w:rsidRPr="00831EB4">
        <w:rPr>
          <w:rStyle w:val="Emphasis"/>
        </w:rPr>
        <w:t xml:space="preserve">technological </w:t>
      </w:r>
      <w:r w:rsidRPr="00916BB1">
        <w:rPr>
          <w:rStyle w:val="Emphasis"/>
          <w:highlight w:val="green"/>
        </w:rPr>
        <w:t>backbone</w:t>
      </w:r>
      <w:r w:rsidRPr="00916BB1">
        <w:rPr>
          <w:rStyle w:val="StyleUnderline"/>
          <w:highlight w:val="green"/>
        </w:rPr>
        <w:t xml:space="preserve"> for </w:t>
      </w:r>
      <w:r w:rsidRPr="00916BB1">
        <w:rPr>
          <w:rStyle w:val="Emphasis"/>
          <w:highlight w:val="green"/>
        </w:rPr>
        <w:t xml:space="preserve">other </w:t>
      </w:r>
      <w:r w:rsidRPr="00831EB4">
        <w:rPr>
          <w:rStyle w:val="Emphasis"/>
        </w:rPr>
        <w:t xml:space="preserve">critical </w:t>
      </w:r>
      <w:r w:rsidRPr="00916BB1">
        <w:rPr>
          <w:rStyle w:val="Emphasis"/>
          <w:highlight w:val="green"/>
        </w:rPr>
        <w:t>infrastructures</w:t>
      </w:r>
      <w:r w:rsidRPr="00A8218A">
        <w:rPr>
          <w:sz w:val="12"/>
        </w:rPr>
        <w:t xml:space="preserve">. </w:t>
      </w:r>
      <w:r w:rsidRPr="00916BB1">
        <w:rPr>
          <w:rStyle w:val="StyleUnderline"/>
          <w:highlight w:val="green"/>
        </w:rPr>
        <w:t xml:space="preserve">The </w:t>
      </w:r>
      <w:proofErr w:type="spellStart"/>
      <w:r w:rsidRPr="00916BB1">
        <w:rPr>
          <w:rStyle w:val="StyleUnderline"/>
          <w:highlight w:val="green"/>
        </w:rPr>
        <w:t>synchronisation</w:t>
      </w:r>
      <w:proofErr w:type="spellEnd"/>
      <w:r w:rsidRPr="00916BB1">
        <w:rPr>
          <w:rStyle w:val="StyleUnderline"/>
          <w:highlight w:val="green"/>
        </w:rPr>
        <w:t xml:space="preserve"> of </w:t>
      </w:r>
      <w:r w:rsidRPr="00831EB4">
        <w:rPr>
          <w:rStyle w:val="Emphasis"/>
        </w:rPr>
        <w:t xml:space="preserve">power </w:t>
      </w:r>
      <w:r w:rsidRPr="00916BB1">
        <w:rPr>
          <w:rStyle w:val="Emphasis"/>
          <w:highlight w:val="green"/>
        </w:rPr>
        <w:t>grids</w:t>
      </w:r>
      <w:r w:rsidRPr="004B3D48">
        <w:rPr>
          <w:rStyle w:val="StyleUnderline"/>
        </w:rPr>
        <w:t xml:space="preserve"> and telecommunication networks, for example, </w:t>
      </w:r>
      <w:r w:rsidRPr="00916BB1">
        <w:rPr>
          <w:rStyle w:val="StyleUnderline"/>
          <w:highlight w:val="green"/>
        </w:rPr>
        <w:t xml:space="preserve">is </w:t>
      </w:r>
      <w:r w:rsidRPr="00831EB4">
        <w:rPr>
          <w:rStyle w:val="StyleUnderline"/>
        </w:rPr>
        <w:t xml:space="preserve">heavily </w:t>
      </w:r>
      <w:r w:rsidRPr="00916BB1">
        <w:rPr>
          <w:rStyle w:val="StyleUnderline"/>
          <w:highlight w:val="green"/>
        </w:rPr>
        <w:t xml:space="preserve">dependent on GNSS </w:t>
      </w:r>
      <w:r w:rsidRPr="00831EB4">
        <w:rPr>
          <w:rStyle w:val="StyleUnderline"/>
        </w:rPr>
        <w:t xml:space="preserve">timing </w:t>
      </w:r>
      <w:r w:rsidRPr="00916BB1">
        <w:rPr>
          <w:rStyle w:val="StyleUnderline"/>
          <w:highlight w:val="green"/>
        </w:rPr>
        <w:t xml:space="preserve">signals and </w:t>
      </w:r>
      <w:r w:rsidRPr="00831EB4">
        <w:rPr>
          <w:rStyle w:val="Emphasis"/>
          <w:sz w:val="28"/>
        </w:rPr>
        <w:t xml:space="preserve">any </w:t>
      </w:r>
      <w:r w:rsidRPr="00916BB1">
        <w:rPr>
          <w:rStyle w:val="Emphasis"/>
          <w:sz w:val="28"/>
          <w:highlight w:val="green"/>
        </w:rPr>
        <w:t xml:space="preserve">disruption </w:t>
      </w:r>
      <w:r w:rsidRPr="00831EB4">
        <w:rPr>
          <w:rStyle w:val="Emphasis"/>
          <w:sz w:val="28"/>
        </w:rPr>
        <w:t xml:space="preserve">would </w:t>
      </w:r>
      <w:r w:rsidRPr="00916BB1">
        <w:rPr>
          <w:rStyle w:val="Emphasis"/>
          <w:sz w:val="28"/>
          <w:highlight w:val="green"/>
        </w:rPr>
        <w:t xml:space="preserve">create a domino effect </w:t>
      </w:r>
      <w:r w:rsidRPr="00831EB4">
        <w:rPr>
          <w:rStyle w:val="Emphasis"/>
          <w:sz w:val="28"/>
        </w:rPr>
        <w:t>on other critical infrastructures</w:t>
      </w:r>
      <w:r w:rsidRPr="00A8218A">
        <w:rPr>
          <w:sz w:val="12"/>
        </w:rPr>
        <w:t xml:space="preserve"> (see Figure 5). Satellites also play a central role in supporting </w:t>
      </w:r>
      <w:proofErr w:type="spellStart"/>
      <w:r w:rsidRPr="00A8218A">
        <w:rPr>
          <w:sz w:val="12"/>
        </w:rPr>
        <w:t>defence</w:t>
      </w:r>
      <w:proofErr w:type="spellEnd"/>
      <w:r w:rsidRPr="00A8218A">
        <w:rPr>
          <w:sz w:val="12"/>
        </w:rPr>
        <w:t xml:space="preserve"> systems and military operations. They are force multipliers that provide intelligence, surveillance, and reconnaissance (ISR) capabilities, as well as communication, navigation, </w:t>
      </w:r>
      <w:proofErr w:type="gramStart"/>
      <w:r w:rsidRPr="00A8218A">
        <w:rPr>
          <w:sz w:val="12"/>
        </w:rPr>
        <w:t>positioning</w:t>
      </w:r>
      <w:proofErr w:type="gramEnd"/>
      <w:r w:rsidRPr="00A8218A">
        <w:rPr>
          <w:sz w:val="12"/>
        </w:rPr>
        <w:t xml:space="preserve"> and timing signals. Armed forces do not only use their own space </w:t>
      </w:r>
      <w:proofErr w:type="gramStart"/>
      <w:r w:rsidRPr="00A8218A">
        <w:rPr>
          <w:sz w:val="12"/>
        </w:rPr>
        <w:t>systems, but</w:t>
      </w:r>
      <w:proofErr w:type="gramEnd"/>
      <w:r w:rsidRPr="00A8218A">
        <w:rPr>
          <w:sz w:val="12"/>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A8218A">
        <w:rPr>
          <w:sz w:val="12"/>
        </w:rPr>
        <w:t>in the area of</w:t>
      </w:r>
      <w:proofErr w:type="gramEnd"/>
      <w:r w:rsidRPr="00A8218A">
        <w:rPr>
          <w:sz w:val="12"/>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r w:rsidRPr="00916BB1">
        <w:rPr>
          <w:rStyle w:val="StyleUnderline"/>
          <w:highlight w:val="green"/>
        </w:rPr>
        <w:t xml:space="preserve">These </w:t>
      </w:r>
      <w:r w:rsidRPr="00831EB4">
        <w:rPr>
          <w:rStyle w:val="Emphasis"/>
        </w:rPr>
        <w:t>dependences</w:t>
      </w:r>
      <w:r w:rsidRPr="00831EB4">
        <w:rPr>
          <w:rStyle w:val="StyleUnderline"/>
        </w:rPr>
        <w:t xml:space="preserve"> </w:t>
      </w:r>
      <w:r w:rsidRPr="00916BB1">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916BB1">
        <w:rPr>
          <w:rStyle w:val="Emphasis"/>
          <w:highlight w:val="green"/>
        </w:rPr>
        <w:t>vulnerabilities</w:t>
      </w:r>
      <w:r w:rsidRPr="00A8218A">
        <w:rPr>
          <w:sz w:val="12"/>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w:t>
      </w:r>
      <w:proofErr w:type="gramStart"/>
      <w:r w:rsidRPr="00831EB4">
        <w:rPr>
          <w:rStyle w:val="StyleUnderline"/>
        </w:rPr>
        <w:t>in order to</w:t>
      </w:r>
      <w:proofErr w:type="gramEnd"/>
      <w:r w:rsidRPr="00831EB4">
        <w:rPr>
          <w:rStyle w:val="StyleUnderline"/>
        </w:rPr>
        <w:t xml:space="preserve">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4FB60546" w14:textId="77777777" w:rsidR="007301C8" w:rsidRDefault="007301C8" w:rsidP="007301C8">
      <w:pPr>
        <w:rPr>
          <w:rStyle w:val="StyleUnderline"/>
        </w:rPr>
      </w:pPr>
    </w:p>
    <w:p w14:paraId="14F52B6B" w14:textId="77777777" w:rsidR="007301C8" w:rsidRDefault="007301C8" w:rsidP="007301C8">
      <w:pPr>
        <w:pStyle w:val="Heading4"/>
      </w:pPr>
      <w:r>
        <w:t xml:space="preserve">Grid collapse causes </w:t>
      </w:r>
      <w:r w:rsidRPr="00831EB4">
        <w:rPr>
          <w:u w:val="single"/>
        </w:rPr>
        <w:t>extinction</w:t>
      </w:r>
      <w:r>
        <w:t>.</w:t>
      </w:r>
    </w:p>
    <w:p w14:paraId="1C8F6B4F" w14:textId="77777777" w:rsidR="007301C8" w:rsidRPr="001D283C" w:rsidRDefault="007301C8" w:rsidP="007301C8">
      <w:proofErr w:type="spellStart"/>
      <w:r w:rsidRPr="00F87987">
        <w:rPr>
          <w:rStyle w:val="Style13ptBold"/>
        </w:rPr>
        <w:t>Friedemann</w:t>
      </w:r>
      <w:proofErr w:type="spellEnd"/>
      <w:r w:rsidRPr="00F87987">
        <w:rPr>
          <w:rStyle w:val="Style13ptBold"/>
        </w:rPr>
        <w:t xml:space="preserve"> 16</w:t>
      </w:r>
      <w:r>
        <w:rPr>
          <w:sz w:val="16"/>
        </w:rPr>
        <w:t xml:space="preserve"> --- </w:t>
      </w:r>
      <w:r w:rsidRPr="001D283C">
        <w:t>Alice, transportation expert, founder of EnergySkeptic.com, citing Dr Peter Vincent Pry, executive director of the Task Force on National and Homeland Security, a Congressional advisory board dedicated to achieving protection of the United States from electroma</w:t>
      </w:r>
      <w:r>
        <w:t>gnetic pulse and other threats,</w:t>
      </w:r>
      <w:r w:rsidRPr="001D283C">
        <w:t xml:space="preserve"> </w:t>
      </w:r>
      <w:r>
        <w:t>(</w:t>
      </w:r>
      <w:r w:rsidRPr="001D283C">
        <w:t>“Electromagnetic pulse threat to infrastructure (U.S. House hearings)”</w:t>
      </w:r>
      <w:r>
        <w:t>, 1-24-20</w:t>
      </w:r>
      <w:r w:rsidRPr="001D283C">
        <w:t>16</w:t>
      </w:r>
      <w:r>
        <w:t xml:space="preserve">, </w:t>
      </w:r>
      <w:hyperlink r:id="rId18" w:tgtFrame="_blank" w:history="1">
        <w:r w:rsidRPr="001D283C">
          <w:rPr>
            <w:rStyle w:val="Hyperlink"/>
          </w:rPr>
          <w:t>http://energyskeptic.com/2016/the-scariest-u-s-house-session-ever-electromagnetic-pulse-and-the-fall-of-civilization/</w:t>
        </w:r>
      </w:hyperlink>
      <w:r w:rsidRPr="001D283C">
        <w:t>)</w:t>
      </w:r>
    </w:p>
    <w:p w14:paraId="45147B75" w14:textId="77777777" w:rsidR="007301C8" w:rsidRPr="00634AB8" w:rsidRDefault="007301C8" w:rsidP="007301C8">
      <w:pPr>
        <w:rPr>
          <w:rStyle w:val="StyleUnderline"/>
          <w:rFonts w:asciiTheme="minorHAnsi" w:hAnsiTheme="minorHAnsi" w:cstheme="minorHAnsi"/>
          <w:color w:val="222222"/>
          <w:sz w:val="16"/>
        </w:rPr>
      </w:pPr>
      <w:r w:rsidRPr="003B66AB">
        <w:rPr>
          <w:sz w:val="16"/>
        </w:rPr>
        <w:t xml:space="preserve">Modern </w:t>
      </w:r>
      <w:r w:rsidRPr="00916BB1">
        <w:rPr>
          <w:rStyle w:val="Emphasis"/>
          <w:highlight w:val="green"/>
        </w:rPr>
        <w:t>civilization cannot exist</w:t>
      </w:r>
      <w:r w:rsidRPr="003B66AB">
        <w:rPr>
          <w:sz w:val="16"/>
        </w:rPr>
        <w:t xml:space="preserve"> for a protracted period </w:t>
      </w:r>
      <w:r w:rsidRPr="00916BB1">
        <w:rPr>
          <w:rStyle w:val="Emphasis"/>
          <w:highlight w:val="green"/>
        </w:rPr>
        <w:t>without electricity</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Within days</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3B66AB">
        <w:rPr>
          <w:sz w:val="16"/>
        </w:rPr>
        <w:t xml:space="preserve">of a blackout across the U.S., </w:t>
      </w:r>
      <w:r w:rsidRPr="00916BB1">
        <w:rPr>
          <w:rStyle w:val="StyleUnderline"/>
          <w:highlight w:val="green"/>
        </w:rPr>
        <w:t>a blackout</w:t>
      </w:r>
      <w:r w:rsidRPr="003B66AB">
        <w:rPr>
          <w:sz w:val="16"/>
        </w:rPr>
        <w:t xml:space="preserve"> that </w:t>
      </w:r>
      <w:r w:rsidRPr="00916BB1">
        <w:rPr>
          <w:rStyle w:val="StyleUnderline"/>
          <w:highlight w:val="green"/>
        </w:rPr>
        <w:t>could</w:t>
      </w:r>
      <w:r w:rsidRPr="00916BB1">
        <w:rPr>
          <w:rFonts w:asciiTheme="minorHAnsi" w:hAnsiTheme="minorHAnsi" w:cstheme="minorHAnsi"/>
          <w:color w:val="222222"/>
          <w:sz w:val="16"/>
          <w:highlight w:val="green"/>
          <w:shd w:val="clear" w:color="auto" w:fill="00FFFF"/>
        </w:rPr>
        <w:t xml:space="preserve"> </w:t>
      </w:r>
      <w:r w:rsidRPr="00916BB1">
        <w:rPr>
          <w:rStyle w:val="Emphasis"/>
          <w:highlight w:val="green"/>
        </w:rPr>
        <w:t>encompass the entire planet</w:t>
      </w:r>
      <w:r w:rsidRPr="003B66AB">
        <w:rPr>
          <w:sz w:val="16"/>
        </w:rPr>
        <w:t xml:space="preserve">, emergency </w:t>
      </w:r>
      <w:r w:rsidRPr="00F87987">
        <w:rPr>
          <w:rStyle w:val="StyleUnderline"/>
        </w:rPr>
        <w:t>generators would run out of fuel,</w:t>
      </w:r>
      <w:r w:rsidRPr="003B66AB">
        <w:rPr>
          <w:sz w:val="16"/>
        </w:rPr>
        <w:t xml:space="preserve"> tele</w:t>
      </w:r>
      <w:r w:rsidRPr="00916BB1">
        <w:rPr>
          <w:rStyle w:val="StyleUnderline"/>
          <w:highlight w:val="green"/>
        </w:rPr>
        <w:t>communications</w:t>
      </w:r>
      <w:r>
        <w:rPr>
          <w:rStyle w:val="StyleUnderline"/>
        </w:rPr>
        <w:t xml:space="preserve"> </w:t>
      </w:r>
      <w:r w:rsidRPr="00916BB1">
        <w:rPr>
          <w:rStyle w:val="StyleUnderline"/>
          <w:highlight w:val="green"/>
        </w:rPr>
        <w:t>would cease</w:t>
      </w:r>
      <w:r>
        <w:rPr>
          <w:rStyle w:val="StyleUnderline"/>
        </w:rPr>
        <w:t xml:space="preserve"> </w:t>
      </w:r>
      <w:r w:rsidRPr="003B66AB">
        <w:rPr>
          <w:sz w:val="16"/>
        </w:rPr>
        <w:t xml:space="preserve">as would transportation due to </w:t>
      </w:r>
      <w:r w:rsidRPr="003B66AB">
        <w:rPr>
          <w:rStyle w:val="Emphasis"/>
        </w:rPr>
        <w:t>gridlock</w:t>
      </w:r>
      <w:r w:rsidRPr="003B66AB">
        <w:rPr>
          <w:sz w:val="16"/>
        </w:rPr>
        <w:t xml:space="preserve">, and eventually </w:t>
      </w:r>
      <w:r w:rsidRPr="003B66AB">
        <w:rPr>
          <w:rStyle w:val="Emphasis"/>
        </w:rPr>
        <w:t>no fuel</w:t>
      </w:r>
      <w:r w:rsidRPr="003B66AB">
        <w:rPr>
          <w:sz w:val="16"/>
        </w:rPr>
        <w:t xml:space="preserve">. </w:t>
      </w:r>
      <w:r w:rsidRPr="00916BB1">
        <w:rPr>
          <w:rStyle w:val="StyleUnderline"/>
          <w:highlight w:val="green"/>
        </w:rPr>
        <w:t>Cities would have</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no</w:t>
      </w:r>
      <w:r w:rsidRPr="003B66AB">
        <w:rPr>
          <w:sz w:val="16"/>
        </w:rPr>
        <w:t xml:space="preserve"> running </w:t>
      </w:r>
      <w:r w:rsidRPr="00916BB1">
        <w:rPr>
          <w:rStyle w:val="StyleUnderline"/>
          <w:highlight w:val="green"/>
        </w:rPr>
        <w:t>water</w:t>
      </w:r>
      <w:r>
        <w:rPr>
          <w:rStyle w:val="StyleUnderline"/>
        </w:rPr>
        <w:t xml:space="preserve"> </w:t>
      </w:r>
      <w:r w:rsidRPr="00916BB1">
        <w:rPr>
          <w:rStyle w:val="StyleUnderline"/>
          <w:highlight w:val="green"/>
        </w:rPr>
        <w:t>and</w:t>
      </w:r>
      <w:r w:rsidRPr="003B66AB">
        <w:rPr>
          <w:sz w:val="16"/>
        </w:rPr>
        <w:t xml:space="preserve"> soon, within a few days, </w:t>
      </w:r>
      <w:r w:rsidRPr="00916BB1">
        <w:rPr>
          <w:rStyle w:val="StyleUnderline"/>
          <w:highlight w:val="green"/>
        </w:rPr>
        <w:t>exhaust</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F87987">
        <w:rPr>
          <w:rStyle w:val="StyleUnderline"/>
        </w:rPr>
        <w:t>their</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food</w:t>
      </w:r>
      <w:r w:rsidRPr="003B66AB">
        <w:rPr>
          <w:sz w:val="16"/>
        </w:rPr>
        <w:t xml:space="preserve"> supplies. Police, Fire, Emergency Services and </w:t>
      </w:r>
      <w:r w:rsidRPr="00916BB1">
        <w:rPr>
          <w:rStyle w:val="Emphasis"/>
          <w:highlight w:val="green"/>
        </w:rPr>
        <w:t>hospitals</w:t>
      </w:r>
      <w:r w:rsidRPr="003B66AB">
        <w:rPr>
          <w:rStyle w:val="Emphasis"/>
        </w:rPr>
        <w:t xml:space="preserve"> </w:t>
      </w:r>
      <w:r w:rsidRPr="00916BB1">
        <w:rPr>
          <w:rStyle w:val="Emphasis"/>
          <w:highlight w:val="green"/>
        </w:rPr>
        <w:t>cannot</w:t>
      </w:r>
      <w:r w:rsidRPr="003B66AB">
        <w:rPr>
          <w:sz w:val="16"/>
        </w:rPr>
        <w:t xml:space="preserve"> long </w:t>
      </w:r>
      <w:r w:rsidRPr="00916BB1">
        <w:rPr>
          <w:rStyle w:val="Emphasis"/>
          <w:highlight w:val="green"/>
        </w:rPr>
        <w:t>operate</w:t>
      </w:r>
      <w:r>
        <w:rPr>
          <w:rStyle w:val="Emphasis"/>
        </w:rPr>
        <w:t xml:space="preserve"> </w:t>
      </w:r>
      <w:r w:rsidRPr="003B66AB">
        <w:rPr>
          <w:rStyle w:val="Emphasis"/>
        </w:rPr>
        <w:t>in</w:t>
      </w:r>
      <w:r>
        <w:rPr>
          <w:rStyle w:val="Emphasis"/>
        </w:rPr>
        <w:t xml:space="preserve"> </w:t>
      </w:r>
      <w:r w:rsidRPr="00916BB1">
        <w:rPr>
          <w:rStyle w:val="Emphasis"/>
          <w:highlight w:val="green"/>
        </w:rPr>
        <w:t xml:space="preserve">a </w:t>
      </w:r>
      <w:proofErr w:type="spellStart"/>
      <w:proofErr w:type="gramStart"/>
      <w:r w:rsidRPr="00916BB1">
        <w:rPr>
          <w:rStyle w:val="Emphasis"/>
          <w:highlight w:val="green"/>
        </w:rPr>
        <w:t>blackout</w:t>
      </w:r>
      <w:r w:rsidRPr="003B66AB">
        <w:rPr>
          <w:sz w:val="16"/>
        </w:rPr>
        <w:t>.</w:t>
      </w:r>
      <w:r w:rsidRPr="003B66AB">
        <w:rPr>
          <w:rStyle w:val="Emphasis"/>
        </w:rPr>
        <w:t>Government</w:t>
      </w:r>
      <w:proofErr w:type="spellEnd"/>
      <w:proofErr w:type="gramEnd"/>
      <w:r w:rsidRPr="003B66AB">
        <w:rPr>
          <w:rStyle w:val="Emphasis"/>
        </w:rPr>
        <w:t xml:space="preserve"> and Industry</w:t>
      </w:r>
      <w:r w:rsidRPr="003B66AB">
        <w:rPr>
          <w:sz w:val="16"/>
        </w:rPr>
        <w:t xml:space="preserve"> also need electricity in order to operate. The EMP Commission warns that a natural or nuclear EMP event, </w:t>
      </w:r>
      <w:r w:rsidRPr="00916BB1">
        <w:rPr>
          <w:rStyle w:val="StyleUnderline"/>
          <w:highlight w:val="green"/>
        </w:rPr>
        <w:t>given</w:t>
      </w:r>
      <w:r w:rsidRPr="003B66AB">
        <w:rPr>
          <w:sz w:val="16"/>
        </w:rPr>
        <w:t xml:space="preserve"> current </w:t>
      </w:r>
      <w:r w:rsidRPr="00916BB1">
        <w:rPr>
          <w:rStyle w:val="Emphasis"/>
          <w:highlight w:val="green"/>
        </w:rPr>
        <w:t>unpreparedness</w:t>
      </w:r>
      <w:r w:rsidRPr="00916BB1">
        <w:rPr>
          <w:rFonts w:asciiTheme="minorHAnsi" w:hAnsiTheme="minorHAnsi" w:cstheme="minorHAnsi"/>
          <w:color w:val="222222"/>
          <w:sz w:val="16"/>
          <w:highlight w:val="green"/>
          <w:shd w:val="clear" w:color="auto" w:fill="00FFFF"/>
        </w:rPr>
        <w:t xml:space="preserve">, </w:t>
      </w:r>
      <w:r w:rsidRPr="00916BB1">
        <w:rPr>
          <w:rStyle w:val="StyleUnderline"/>
          <w:highlight w:val="green"/>
        </w:rPr>
        <w:t>would</w:t>
      </w:r>
      <w:r w:rsidRPr="003B66AB">
        <w:rPr>
          <w:sz w:val="16"/>
        </w:rPr>
        <w:t xml:space="preserve"> likely </w:t>
      </w:r>
      <w:r w:rsidRPr="00916BB1">
        <w:rPr>
          <w:rStyle w:val="StyleUnderline"/>
          <w:highlight w:val="green"/>
        </w:rPr>
        <w:t>result in</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Emphasis"/>
          <w:highlight w:val="green"/>
        </w:rPr>
        <w:t>societal</w:t>
      </w:r>
      <w:r w:rsidRPr="003B66AB">
        <w:rPr>
          <w:rStyle w:val="Emphasis"/>
        </w:rPr>
        <w:t xml:space="preserve"> </w:t>
      </w:r>
      <w:r w:rsidRPr="00916BB1">
        <w:rPr>
          <w:rStyle w:val="Emphasis"/>
          <w:highlight w:val="green"/>
        </w:rPr>
        <w:t>collapse</w:t>
      </w:r>
      <w:r w:rsidRPr="003B66AB">
        <w:rPr>
          <w:rStyle w:val="m-8559461887574130099gmail-styleunderline"/>
          <w:rFonts w:asciiTheme="minorHAnsi" w:hAnsiTheme="minorHAnsi" w:cstheme="minorHAnsi"/>
          <w:color w:val="222222"/>
          <w:sz w:val="16"/>
        </w:rPr>
        <w:t>.</w:t>
      </w:r>
    </w:p>
    <w:p w14:paraId="3DD11577" w14:textId="77777777" w:rsidR="007301C8" w:rsidRDefault="007301C8" w:rsidP="007301C8"/>
    <w:p w14:paraId="385D52B6" w14:textId="77777777" w:rsidR="007301C8" w:rsidRDefault="007301C8" w:rsidP="00BF5986">
      <w:pPr>
        <w:rPr>
          <w:b/>
          <w:iCs/>
          <w:szCs w:val="20"/>
          <w:u w:val="single"/>
          <w:bdr w:val="single" w:sz="8" w:space="0" w:color="auto" w:frame="1"/>
        </w:rPr>
      </w:pPr>
    </w:p>
    <w:p w14:paraId="44D37124" w14:textId="77777777" w:rsidR="00BF5986" w:rsidRPr="00681667" w:rsidRDefault="00BF5986" w:rsidP="00BF5986"/>
    <w:p w14:paraId="0C64BE60" w14:textId="77777777" w:rsidR="00070593" w:rsidRPr="002E452C" w:rsidRDefault="00070593" w:rsidP="00070593">
      <w:pPr>
        <w:pStyle w:val="Heading4"/>
      </w:pPr>
      <w:r>
        <w:t xml:space="preserve">Removal efforts are </w:t>
      </w:r>
      <w:r w:rsidRPr="00B81FFB">
        <w:rPr>
          <w:u w:val="single"/>
        </w:rPr>
        <w:t>complements</w:t>
      </w:r>
      <w:r>
        <w:t xml:space="preserve"> to the plan </w:t>
      </w:r>
      <w:r w:rsidRPr="00B81FFB">
        <w:rPr>
          <w:u w:val="single"/>
        </w:rPr>
        <w:t>not</w:t>
      </w:r>
      <w:r>
        <w:t xml:space="preserve"> the silver bullet.</w:t>
      </w:r>
    </w:p>
    <w:p w14:paraId="0FE82CFD" w14:textId="77777777" w:rsidR="00070593" w:rsidRPr="002E452C" w:rsidRDefault="00070593" w:rsidP="00070593">
      <w:r w:rsidRPr="002E452C">
        <w:t xml:space="preserve">Rada </w:t>
      </w:r>
      <w:r w:rsidRPr="002E452C">
        <w:rPr>
          <w:rStyle w:val="Style13ptBold"/>
        </w:rPr>
        <w:t>Popova</w:t>
      </w:r>
      <w:r>
        <w:rPr>
          <w:rStyle w:val="Style13ptBold"/>
        </w:rPr>
        <w:t xml:space="preserve"> 18</w:t>
      </w:r>
      <w:r w:rsidRPr="002E452C">
        <w:t xml:space="preserve">, European Space Agency Project Co-Manager and PhD Faculty of Law @ </w:t>
      </w:r>
      <w:proofErr w:type="spellStart"/>
      <w:r w:rsidRPr="002E452C">
        <w:t>Universitat</w:t>
      </w:r>
      <w:proofErr w:type="spellEnd"/>
      <w:r w:rsidRPr="002E452C">
        <w:t xml:space="preserve"> </w:t>
      </w:r>
      <w:proofErr w:type="spellStart"/>
      <w:r w:rsidRPr="002E452C">
        <w:t>zu</w:t>
      </w:r>
      <w:proofErr w:type="spellEnd"/>
      <w:r w:rsidRPr="002E452C">
        <w:t xml:space="preserve"> Koln, “The Legal Framework for Space Debris Remediation as a Tool for Sustainability in Outer Space,” </w:t>
      </w:r>
      <w:r w:rsidRPr="002E452C">
        <w:rPr>
          <w:i/>
        </w:rPr>
        <w:t>Aerospace</w:t>
      </w:r>
      <w:r w:rsidRPr="002E452C">
        <w:t>, MDPI, doi:10.3390/aerospace5020055 *</w:t>
      </w:r>
      <w:proofErr w:type="spellStart"/>
      <w:r w:rsidRPr="002E452C">
        <w:t>adr</w:t>
      </w:r>
      <w:proofErr w:type="spellEnd"/>
      <w:r w:rsidRPr="002E452C">
        <w:t xml:space="preserve"> = active debris removal, **</w:t>
      </w:r>
      <w:proofErr w:type="spellStart"/>
      <w:r w:rsidRPr="002E452C">
        <w:t>sdr</w:t>
      </w:r>
      <w:proofErr w:type="spellEnd"/>
      <w:r w:rsidRPr="002E452C">
        <w:t xml:space="preserve"> = space debris remediation, **OOS = on orbit servicing</w:t>
      </w:r>
    </w:p>
    <w:p w14:paraId="59129DA8" w14:textId="77777777" w:rsidR="00070593" w:rsidRPr="00B81FFB" w:rsidRDefault="00070593" w:rsidP="00070593">
      <w:pPr>
        <w:rPr>
          <w:sz w:val="8"/>
        </w:rPr>
      </w:pPr>
      <w:r w:rsidRPr="002E452C">
        <w:rPr>
          <w:rStyle w:val="StyleUnderline"/>
        </w:rPr>
        <w:t xml:space="preserve">In outer space, </w:t>
      </w:r>
      <w:r w:rsidRPr="00916BB1">
        <w:rPr>
          <w:rStyle w:val="Emphasis"/>
          <w:highlight w:val="green"/>
        </w:rPr>
        <w:t xml:space="preserve">any </w:t>
      </w:r>
      <w:r w:rsidRPr="00916BB1">
        <w:rPr>
          <w:rStyle w:val="StyleUnderline"/>
          <w:highlight w:val="green"/>
        </w:rPr>
        <w:t xml:space="preserve">launch creates </w:t>
      </w:r>
      <w:r w:rsidRPr="00B81FFB">
        <w:rPr>
          <w:rStyle w:val="StyleUnderline"/>
        </w:rPr>
        <w:t xml:space="preserve">space </w:t>
      </w:r>
      <w:r w:rsidRPr="00916BB1">
        <w:rPr>
          <w:rStyle w:val="StyleUnderline"/>
          <w:highlight w:val="green"/>
        </w:rPr>
        <w:t>debris</w:t>
      </w:r>
      <w:r w:rsidRPr="00B81FFB">
        <w:rPr>
          <w:sz w:val="8"/>
        </w:rPr>
        <w:t xml:space="preserve">. </w:t>
      </w:r>
      <w:r w:rsidRPr="002E452C">
        <w:rPr>
          <w:rStyle w:val="StyleUnderline"/>
        </w:rPr>
        <w:t>Since</w:t>
      </w:r>
      <w:r w:rsidRPr="00B81FFB">
        <w:rPr>
          <w:sz w:val="8"/>
        </w:rPr>
        <w:t xml:space="preserve"> the first man-made object was launched into space in </w:t>
      </w:r>
      <w:r w:rsidRPr="002E452C">
        <w:rPr>
          <w:rStyle w:val="StyleUnderline"/>
        </w:rPr>
        <w:t>1957, more than 5600 launches have taken place</w:t>
      </w:r>
      <w:r w:rsidRPr="00B81FFB">
        <w:rPr>
          <w:sz w:val="8"/>
        </w:rPr>
        <w:t xml:space="preserve"> [2]. In addition, incidents and collisions create additional space debris. As a result, human </w:t>
      </w:r>
      <w:r w:rsidRPr="002E452C">
        <w:rPr>
          <w:rStyle w:val="StyleUnderline"/>
        </w:rPr>
        <w:t>activities have caused significant negative effects on outer space, as during the past six decades near-Earth orbits have been filled with functional and non-functional objects, the overwhelming majority of which are debris.</w:t>
      </w:r>
      <w:r>
        <w:rPr>
          <w:rStyle w:val="StyleUnderline"/>
        </w:rPr>
        <w:t xml:space="preserve"> </w:t>
      </w:r>
      <w:r w:rsidRPr="00B81FFB">
        <w:rPr>
          <w:sz w:val="8"/>
        </w:rPr>
        <w:t xml:space="preserve">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w:t>
      </w:r>
      <w:r w:rsidRPr="002E452C">
        <w:rPr>
          <w:rStyle w:val="StyleUnderline"/>
        </w:rPr>
        <w:t>only 6% of the catalogued orbital population are functional objects. The number of non-functional objects that are trackable and contained in the Space Surveillance Network catalogue show that there are more than 21,000 larger than 10 cm</w:t>
      </w:r>
      <w:r w:rsidRPr="00B81FFB">
        <w:rPr>
          <w:sz w:val="8"/>
        </w:rPr>
        <w:t xml:space="preserve">.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w:t>
      </w:r>
      <w:proofErr w:type="spellStart"/>
      <w:r w:rsidRPr="00B81FFB">
        <w:rPr>
          <w:sz w:val="8"/>
        </w:rPr>
        <w:t>defragmentations</w:t>
      </w:r>
      <w:proofErr w:type="spellEnd"/>
      <w:r w:rsidRPr="00B81FFB">
        <w:rPr>
          <w:sz w:val="8"/>
        </w:rPr>
        <w:t xml:space="preserve"> [5]. </w:t>
      </w:r>
      <w:proofErr w:type="gramStart"/>
      <w:r w:rsidRPr="00B81FFB">
        <w:rPr>
          <w:sz w:val="8"/>
        </w:rPr>
        <w:t>As a consequence of</w:t>
      </w:r>
      <w:proofErr w:type="gramEnd"/>
      <w:r w:rsidRPr="00B81FFB">
        <w:rPr>
          <w:sz w:val="8"/>
        </w:rPr>
        <w:t xml:space="preserve"> the vast orbital velocity in LEO (8 km/s = 28,800 km/h), </w:t>
      </w:r>
      <w:r w:rsidRPr="002E452C">
        <w:rPr>
          <w:rStyle w:val="StyleUnderline"/>
        </w:rPr>
        <w:t>impacts with the smallest objects of 1 mm might cause degradation and damage to functional spacecraft</w:t>
      </w:r>
      <w:r w:rsidRPr="00B81FFB">
        <w:rPr>
          <w:sz w:val="8"/>
        </w:rPr>
        <w:t xml:space="preserve">. So far, </w:t>
      </w:r>
      <w:r w:rsidRPr="002E452C">
        <w:rPr>
          <w:rStyle w:val="StyleUnderline"/>
        </w:rPr>
        <w:t>shielding options have been developed, but they are only effective for fragments not larger than 1 cm</w:t>
      </w:r>
      <w:r w:rsidRPr="00B81FFB">
        <w:rPr>
          <w:sz w:val="8"/>
        </w:rPr>
        <w:t xml:space="preserve">. Impacts with larger objects have the potential to destroy functional satellites. </w:t>
      </w:r>
      <w:r w:rsidRPr="00916BB1">
        <w:rPr>
          <w:rStyle w:val="StyleUnderline"/>
          <w:highlight w:val="green"/>
        </w:rPr>
        <w:t>This is linked to</w:t>
      </w:r>
      <w:r w:rsidRPr="00B81FFB">
        <w:rPr>
          <w:sz w:val="8"/>
        </w:rPr>
        <w:t xml:space="preserve"> the decisive factor for the constant growth in debris: </w:t>
      </w:r>
      <w:r w:rsidRPr="00916BB1">
        <w:rPr>
          <w:rStyle w:val="StyleUnderline"/>
          <w:highlight w:val="green"/>
        </w:rPr>
        <w:t>the ‘Kessler syndrome</w:t>
      </w:r>
      <w:r w:rsidRPr="002E452C">
        <w:rPr>
          <w:rStyle w:val="StyleUnderline"/>
        </w:rPr>
        <w:t>’</w:t>
      </w:r>
      <w:r w:rsidRPr="00B81FFB">
        <w:rPr>
          <w:sz w:val="8"/>
        </w:rPr>
        <w:t>—</w:t>
      </w:r>
      <w:r w:rsidRPr="00916BB1">
        <w:rPr>
          <w:rStyle w:val="Emphasis"/>
          <w:highlight w:val="green"/>
        </w:rPr>
        <w:t>a cascade effect</w:t>
      </w:r>
      <w:r w:rsidRPr="00916BB1">
        <w:rPr>
          <w:sz w:val="8"/>
          <w:highlight w:val="green"/>
        </w:rPr>
        <w:t xml:space="preserve"> </w:t>
      </w:r>
      <w:r w:rsidRPr="00B81FFB">
        <w:rPr>
          <w:rStyle w:val="StyleUnderline"/>
        </w:rPr>
        <w:t xml:space="preserve">describing the fact that </w:t>
      </w:r>
      <w:r w:rsidRPr="00916BB1">
        <w:rPr>
          <w:rStyle w:val="StyleUnderline"/>
          <w:highlight w:val="green"/>
        </w:rPr>
        <w:t xml:space="preserve">collisions </w:t>
      </w:r>
      <w:r w:rsidRPr="00B81FFB">
        <w:rPr>
          <w:rStyle w:val="StyleUnderline"/>
        </w:rPr>
        <w:t>between space debris</w:t>
      </w:r>
      <w:r w:rsidRPr="00916BB1">
        <w:rPr>
          <w:rStyle w:val="StyleUnderline"/>
          <w:highlight w:val="green"/>
        </w:rPr>
        <w:t xml:space="preserve"> result in</w:t>
      </w:r>
      <w:r w:rsidRPr="00B81FFB">
        <w:rPr>
          <w:sz w:val="8"/>
        </w:rPr>
        <w:t xml:space="preserve"> an </w:t>
      </w:r>
      <w:r w:rsidRPr="00916BB1">
        <w:rPr>
          <w:rStyle w:val="Emphasis"/>
          <w:highlight w:val="green"/>
        </w:rPr>
        <w:t>exponential growth</w:t>
      </w:r>
      <w:r w:rsidRPr="00B81FFB">
        <w:rPr>
          <w:sz w:val="8"/>
        </w:rPr>
        <w:t xml:space="preserve"> in the orbital debris population which, once collisional break-up begins, will increase even if no new launches take place [6,7]. </w:t>
      </w:r>
      <w:proofErr w:type="gramStart"/>
      <w:r w:rsidRPr="00B81FFB">
        <w:rPr>
          <w:sz w:val="8"/>
        </w:rPr>
        <w:t>In the near future</w:t>
      </w:r>
      <w:proofErr w:type="gramEnd"/>
      <w:r w:rsidRPr="00B81FFB">
        <w:rPr>
          <w:sz w:val="8"/>
        </w:rPr>
        <w:t xml:space="preserve">, </w:t>
      </w:r>
      <w:r w:rsidRPr="002E452C">
        <w:rPr>
          <w:rStyle w:val="StyleUnderline"/>
        </w:rPr>
        <w:t xml:space="preserve">a further “growth factor” which might additionally influence space debris propagation are so-called ‘mega-constellations’ that will consist of hundreds of small satellites with a short operational lifetime and restricted </w:t>
      </w:r>
      <w:proofErr w:type="spellStart"/>
      <w:r w:rsidRPr="002E452C">
        <w:rPr>
          <w:rStyle w:val="StyleUnderline"/>
        </w:rPr>
        <w:t>manoeuvring</w:t>
      </w:r>
      <w:proofErr w:type="spellEnd"/>
      <w:r w:rsidRPr="002E452C">
        <w:rPr>
          <w:rStyle w:val="StyleUnderline"/>
        </w:rPr>
        <w:t xml:space="preserve"> capability</w:t>
      </w:r>
      <w:r w:rsidRPr="00B81FFB">
        <w:rPr>
          <w:sz w:val="8"/>
        </w:rPr>
        <w:t xml:space="preserve"> [8,9,10]. Table 1 lists recently announced satellite constellations aiming to provide global internet communications which have attracted much publicity. Some commonalities include: (1) the orbital altitudes above the popular 800–900 km </w:t>
      </w:r>
      <w:r w:rsidRPr="002E452C">
        <w:rPr>
          <w:rStyle w:val="StyleUnderline"/>
        </w:rPr>
        <w:t xml:space="preserve">Sun-synchronous orbits where atmospheric drag is non-existent; and (2) the compact mass of objects below 500 kg which suggests low-thrust electrical propulsions for orbital </w:t>
      </w:r>
      <w:proofErr w:type="spellStart"/>
      <w:r w:rsidRPr="002E452C">
        <w:rPr>
          <w:rStyle w:val="StyleUnderline"/>
        </w:rPr>
        <w:t>manoeuvers</w:t>
      </w:r>
      <w:proofErr w:type="spellEnd"/>
      <w:r w:rsidRPr="00B81FFB">
        <w:rPr>
          <w:sz w:val="8"/>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w:t>
      </w:r>
      <w:proofErr w:type="spellStart"/>
      <w:r w:rsidRPr="00B81FFB">
        <w:rPr>
          <w:sz w:val="8"/>
        </w:rPr>
        <w:t>Globalstar</w:t>
      </w:r>
      <w:proofErr w:type="spellEnd"/>
      <w:r w:rsidRPr="00B81FFB">
        <w:rPr>
          <w:sz w:val="8"/>
        </w:rPr>
        <w:t xml:space="preserve"> and </w:t>
      </w:r>
      <w:proofErr w:type="spellStart"/>
      <w:r w:rsidRPr="00B81FFB">
        <w:rPr>
          <w:sz w:val="8"/>
        </w:rPr>
        <w:t>Orbcomm</w:t>
      </w:r>
      <w:proofErr w:type="spellEnd"/>
      <w:r w:rsidRPr="00B81FFB">
        <w:rPr>
          <w:sz w:val="8"/>
        </w:rPr>
        <w:t xml:space="preserve"> made it into orbit. Keeping in mind that </w:t>
      </w:r>
      <w:r w:rsidRPr="002E452C">
        <w:rPr>
          <w:rStyle w:val="StyleUnderline"/>
        </w:rPr>
        <w:t xml:space="preserve">approximately 1000 active satellites are in LEO today, with the announced </w:t>
      </w:r>
      <w:proofErr w:type="spellStart"/>
      <w:r w:rsidRPr="002E452C">
        <w:rPr>
          <w:rStyle w:val="StyleUnderline"/>
        </w:rPr>
        <w:t>OneWeb</w:t>
      </w:r>
      <w:proofErr w:type="spellEnd"/>
      <w:r w:rsidRPr="002E452C">
        <w:rPr>
          <w:rStyle w:val="StyleUnderline"/>
        </w:rPr>
        <w:t xml:space="preserve"> mega-constellation this number will almost double</w:t>
      </w:r>
      <w:r w:rsidRPr="00B81FFB">
        <w:rPr>
          <w:sz w:val="8"/>
        </w:rPr>
        <w:t xml:space="preserve"> [11], </w:t>
      </w:r>
      <w:r w:rsidRPr="002E452C">
        <w:rPr>
          <w:rStyle w:val="StyleUnderline"/>
        </w:rPr>
        <w:t xml:space="preserve">and if all three constellations on the list are launched, this would result in a </w:t>
      </w:r>
      <w:r w:rsidRPr="002E452C">
        <w:rPr>
          <w:rStyle w:val="Emphasis"/>
        </w:rPr>
        <w:t>tenfold increase in the LEO satellite population</w:t>
      </w:r>
      <w:r w:rsidRPr="002E452C">
        <w:rPr>
          <w:rStyle w:val="StyleUnderline"/>
        </w:rPr>
        <w:t>.</w:t>
      </w:r>
      <w:r>
        <w:rPr>
          <w:rStyle w:val="StyleUnderline"/>
        </w:rPr>
        <w:t xml:space="preserve"> </w:t>
      </w:r>
      <w:r w:rsidRPr="00B81FFB">
        <w:rPr>
          <w:sz w:val="8"/>
        </w:rPr>
        <w:t xml:space="preserve">The scope of challenges posed by orbital debris pollution is further underlined by the restricted cataloguing possibilities and the relative effectiveness of space situational awareness systems. </w:t>
      </w:r>
      <w:r w:rsidRPr="00B81FFB">
        <w:rPr>
          <w:rStyle w:val="StyleUnderline"/>
        </w:rPr>
        <w:t xml:space="preserve">The catalogue maintained by the US Space Surveillance Network provides information on </w:t>
      </w:r>
      <w:r w:rsidRPr="00B81FFB">
        <w:rPr>
          <w:rStyle w:val="Emphasis"/>
        </w:rPr>
        <w:t>16,000 objects</w:t>
      </w:r>
      <w:r w:rsidRPr="00B81FFB">
        <w:rPr>
          <w:sz w:val="8"/>
        </w:rPr>
        <w:t xml:space="preserve"> [13]. </w:t>
      </w:r>
      <w:r w:rsidRPr="00B81FFB">
        <w:rPr>
          <w:rStyle w:val="StyleUnderline"/>
        </w:rPr>
        <w:t>The Space Awareness System of the European Space Agency (ESA) can track objects bigger than 10 cm</w:t>
      </w:r>
      <w:r w:rsidRPr="002E452C">
        <w:rPr>
          <w:rStyle w:val="StyleUnderline"/>
        </w:rPr>
        <w:t xml:space="preserve"> in low-Earth orbits and 0.3–1 m in geostationary orbits</w:t>
      </w:r>
      <w:r w:rsidRPr="00B81FFB">
        <w:rPr>
          <w:sz w:val="8"/>
        </w:rPr>
        <w:t xml:space="preserve"> [14]. Thus, </w:t>
      </w:r>
      <w:r w:rsidRPr="00916BB1">
        <w:rPr>
          <w:rStyle w:val="Emphasis"/>
          <w:highlight w:val="green"/>
        </w:rPr>
        <w:t>only a small fraction</w:t>
      </w:r>
      <w:r w:rsidRPr="00916BB1">
        <w:rPr>
          <w:rStyle w:val="StyleUnderline"/>
          <w:highlight w:val="green"/>
        </w:rPr>
        <w:t xml:space="preserve"> of </w:t>
      </w:r>
      <w:r w:rsidRPr="00B81FFB">
        <w:rPr>
          <w:rStyle w:val="StyleUnderline"/>
        </w:rPr>
        <w:t xml:space="preserve">the overall </w:t>
      </w:r>
      <w:r w:rsidRPr="00916BB1">
        <w:rPr>
          <w:rStyle w:val="StyleUnderline"/>
          <w:highlight w:val="green"/>
        </w:rPr>
        <w:t xml:space="preserve">debris </w:t>
      </w:r>
      <w:r w:rsidRPr="00B81FFB">
        <w:rPr>
          <w:rStyle w:val="StyleUnderline"/>
        </w:rPr>
        <w:t xml:space="preserve">population </w:t>
      </w:r>
      <w:r w:rsidRPr="00916BB1">
        <w:rPr>
          <w:rStyle w:val="StyleUnderline"/>
          <w:highlight w:val="green"/>
        </w:rPr>
        <w:t>can be detected</w:t>
      </w:r>
      <w:r w:rsidRPr="00B81FFB">
        <w:rPr>
          <w:sz w:val="8"/>
        </w:rPr>
        <w:t xml:space="preserve">. Furthermore, even if a collision probability can be calculated, </w:t>
      </w:r>
      <w:proofErr w:type="spellStart"/>
      <w:r w:rsidRPr="002E452C">
        <w:rPr>
          <w:rStyle w:val="StyleUnderline"/>
        </w:rPr>
        <w:t>manoeuvring</w:t>
      </w:r>
      <w:proofErr w:type="spellEnd"/>
      <w:r w:rsidRPr="002E452C">
        <w:rPr>
          <w:rStyle w:val="StyleUnderline"/>
        </w:rPr>
        <w:t xml:space="preserve"> may not be feasible, e.g., due to restricted time for reaction or lack of </w:t>
      </w:r>
      <w:proofErr w:type="spellStart"/>
      <w:r w:rsidRPr="002E452C">
        <w:rPr>
          <w:rStyle w:val="StyleUnderline"/>
        </w:rPr>
        <w:t>manoeuvring</w:t>
      </w:r>
      <w:proofErr w:type="spellEnd"/>
      <w:r w:rsidRPr="002E452C">
        <w:rPr>
          <w:rStyle w:val="StyleUnderline"/>
        </w:rPr>
        <w:t xml:space="preserve"> capabilities or control over the satellite</w:t>
      </w:r>
      <w:r w:rsidRPr="00B81FFB">
        <w:rPr>
          <w:sz w:val="8"/>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environment to its original state. </w:t>
      </w:r>
      <w:r w:rsidRPr="002E452C">
        <w:rPr>
          <w:rStyle w:val="StyleUnderline"/>
        </w:rPr>
        <w:t>The natural decay of space debris is dominated by the drag caused by the residual atmosphere.</w:t>
      </w:r>
      <w:r w:rsidRPr="00B81FFB">
        <w:rPr>
          <w:sz w:val="8"/>
        </w:rPr>
        <w:t xml:space="preserve"> The effect is dependent on the mass, the cross-sectional area, and the orbital position of the space object. </w:t>
      </w:r>
      <w:r w:rsidRPr="002E452C">
        <w:rPr>
          <w:rStyle w:val="StyleUnderline"/>
        </w:rPr>
        <w:t>Space debris at 800 km may remain in orbit for the next few centuries</w:t>
      </w:r>
      <w:r w:rsidRPr="00B81FFB">
        <w:rPr>
          <w:sz w:val="8"/>
        </w:rPr>
        <w:t xml:space="preserve"> [15] and </w:t>
      </w:r>
      <w:r w:rsidRPr="002E452C">
        <w:rPr>
          <w:rStyle w:val="StyleUnderline"/>
        </w:rPr>
        <w:t xml:space="preserve">space debris orbiting at more than 1500 km will practically remain in outer space </w:t>
      </w:r>
      <w:r w:rsidRPr="002E452C">
        <w:rPr>
          <w:rStyle w:val="Emphasis"/>
        </w:rPr>
        <w:t>forever</w:t>
      </w:r>
      <w:r w:rsidRPr="00B81FFB">
        <w:rPr>
          <w:sz w:val="8"/>
        </w:rPr>
        <w:t xml:space="preserve"> as there is not enough drag from Earth’s atmosphere any more at this altitude [16]. </w:t>
      </w:r>
      <w:proofErr w:type="gramStart"/>
      <w:r w:rsidRPr="00B81FFB">
        <w:rPr>
          <w:sz w:val="8"/>
        </w:rPr>
        <w:t>All of</w:t>
      </w:r>
      <w:proofErr w:type="gramEnd"/>
      <w:r w:rsidRPr="002E452C">
        <w:rPr>
          <w:rStyle w:val="StyleUnderline"/>
        </w:rPr>
        <w:t xml:space="preserve"> these factors make for an alarming picture.</w:t>
      </w:r>
      <w:r w:rsidRPr="00B81FFB">
        <w:rPr>
          <w:sz w:val="8"/>
        </w:rPr>
        <w:t xml:space="preserve"> In general, </w:t>
      </w:r>
      <w:r w:rsidRPr="002E452C">
        <w:rPr>
          <w:rStyle w:val="StyleUnderline"/>
        </w:rPr>
        <w:t>one can distinguish between collisions</w:t>
      </w:r>
      <w:r w:rsidRPr="00B81FFB">
        <w:rPr>
          <w:sz w:val="8"/>
        </w:rPr>
        <w:t xml:space="preserve"> (in which two objects are involved) </w:t>
      </w:r>
      <w:r w:rsidRPr="002E452C">
        <w:rPr>
          <w:rStyle w:val="StyleUnderline"/>
        </w:rPr>
        <w:t>and break-up events</w:t>
      </w:r>
      <w:r w:rsidRPr="00B81FFB">
        <w:rPr>
          <w:sz w:val="8"/>
        </w:rPr>
        <w:t xml:space="preserve"> (which can occur if a satellite is breaking up by itself because of residual fuel in the tanks or a self-destruct mechanism). </w:t>
      </w:r>
      <w:r w:rsidRPr="002E452C">
        <w:rPr>
          <w:rStyle w:val="StyleUnderline"/>
        </w:rPr>
        <w:t>Although so far only a few on-orbit collisions have occurred</w:t>
      </w:r>
      <w:r w:rsidRPr="00B81FFB">
        <w:rPr>
          <w:sz w:val="8"/>
        </w:rPr>
        <w:t xml:space="preserve"> [17] (e.g., the 2007 anti-satellite missile test conducted by China on its Feng-Yun 1C satellite and the 2009 collision between the inactive Russian satellite Cosmos 2251 and the active US satellite Iridium 33), a </w:t>
      </w:r>
      <w:r w:rsidRPr="002E452C">
        <w:rPr>
          <w:rStyle w:val="StyleUnderline"/>
        </w:rPr>
        <w:t xml:space="preserve">dramatic growth in the space debris population </w:t>
      </w:r>
      <w:r w:rsidRPr="002E452C">
        <w:rPr>
          <w:rStyle w:val="StyleUnderline"/>
        </w:rPr>
        <w:lastRenderedPageBreak/>
        <w:t>has been caused by these accidents.</w:t>
      </w:r>
      <w:r w:rsidRPr="00B81FFB">
        <w:rPr>
          <w:sz w:val="8"/>
        </w:rPr>
        <w:t xml:space="preserve"> </w:t>
      </w:r>
      <w:r w:rsidRPr="002E452C">
        <w:rPr>
          <w:rStyle w:val="StyleUnderline"/>
        </w:rPr>
        <w:t>Alone the 2009 collision led to the creation of a space debris cloud of 2000 pieces of debris larger than 10 cm and thousands of smaller pieces which might remain in orbit for years</w:t>
      </w:r>
      <w:r w:rsidRPr="00B81FFB">
        <w:rPr>
          <w:sz w:val="8"/>
        </w:rPr>
        <w:t xml:space="preserve"> [18]. </w:t>
      </w:r>
      <w:r w:rsidRPr="002E452C">
        <w:rPr>
          <w:rStyle w:val="StyleUnderline"/>
        </w:rPr>
        <w:t xml:space="preserve">The number of </w:t>
      </w:r>
      <w:r w:rsidRPr="00916BB1">
        <w:rPr>
          <w:rStyle w:val="StyleUnderline"/>
          <w:highlight w:val="green"/>
        </w:rPr>
        <w:t>collisions</w:t>
      </w:r>
      <w:r w:rsidRPr="002E452C">
        <w:rPr>
          <w:rStyle w:val="StyleUnderline"/>
        </w:rPr>
        <w:t xml:space="preserve"> that will lead to further incidents </w:t>
      </w:r>
      <w:r w:rsidRPr="00B81FFB">
        <w:rPr>
          <w:rStyle w:val="StyleUnderline"/>
        </w:rPr>
        <w:t xml:space="preserve">will </w:t>
      </w:r>
      <w:r w:rsidRPr="00916BB1">
        <w:rPr>
          <w:rStyle w:val="StyleUnderline"/>
          <w:highlight w:val="green"/>
        </w:rPr>
        <w:t>grow over time</w:t>
      </w:r>
      <w:r w:rsidRPr="002E452C">
        <w:rPr>
          <w:rStyle w:val="StyleUnderline"/>
        </w:rPr>
        <w:t>. This risk is particularly high for near-polar LEO orbits at around 800–900 km and the GEO region, as approximately 62% of functional satellites are in LEO and 31% in GEO</w:t>
      </w:r>
      <w:r w:rsidRPr="00B81FFB">
        <w:rPr>
          <w:sz w:val="8"/>
        </w:rPr>
        <w:t xml:space="preserve"> [3,19]. As LEO is the region of greatest concern for the uncontrolled growth of debris, currently, </w:t>
      </w:r>
      <w:r w:rsidRPr="002E452C">
        <w:rPr>
          <w:rStyle w:val="StyleUnderline"/>
        </w:rPr>
        <w:t xml:space="preserve">the following mechanisms are considered vital to mitigate the debris population to a sustainable level: (1) post-mission disposal; (2) passivation; </w:t>
      </w:r>
      <w:proofErr w:type="gramStart"/>
      <w:r w:rsidRPr="002E452C">
        <w:rPr>
          <w:rStyle w:val="StyleUnderline"/>
        </w:rPr>
        <w:t>and,</w:t>
      </w:r>
      <w:proofErr w:type="gramEnd"/>
      <w:r w:rsidRPr="002E452C">
        <w:rPr>
          <w:rStyle w:val="StyleUnderline"/>
        </w:rPr>
        <w:t xml:space="preserve"> (3) active debris removal.</w:t>
      </w:r>
      <w:r w:rsidRPr="00B81FFB">
        <w:rPr>
          <w:sz w:val="8"/>
        </w:rPr>
        <w:t xml:space="preserve"> While a few years ago, less than 50% of the missions in GEO were compliant </w:t>
      </w:r>
      <w:r w:rsidRPr="008F7114">
        <w:rPr>
          <w:sz w:val="8"/>
        </w:rPr>
        <w:t xml:space="preserve">with space debris mitigation standards [20], in 2016, more than 80% successful clearance attempts were undertaken in GEO and 66% in LEO [21]. It has been estimated that compliance with mitigation rules, e.g., through ensuring that 90% of the launches </w:t>
      </w:r>
      <w:proofErr w:type="gramStart"/>
      <w:r w:rsidRPr="008F7114">
        <w:rPr>
          <w:sz w:val="8"/>
        </w:rPr>
        <w:t>are in compliance with</w:t>
      </w:r>
      <w:proofErr w:type="gramEnd"/>
      <w:r w:rsidRPr="008F7114">
        <w:rPr>
          <w:sz w:val="8"/>
        </w:rPr>
        <w:t xml:space="preserve"> the 25-year rule of post-mission disposal as provided by the Space Debris Mitigation Guidelines of the Inter-Agency Space Debris Coordination Committee (IADC) [22] and no new on-orbit explosions occur, will not be enough to reverse the negative trend in the most used orbits. These findings were studied in detail by the IADC in simulation campaigns among the participating partners, and recently confirmed by reference simulation in the frame of the H2020-ReDSHIFT project </w:t>
      </w:r>
      <w:r w:rsidRPr="00B81FFB">
        <w:rPr>
          <w:sz w:val="8"/>
        </w:rPr>
        <w:t xml:space="preserve">[23]. Furthermore, </w:t>
      </w:r>
      <w:r w:rsidRPr="00916BB1">
        <w:rPr>
          <w:rStyle w:val="StyleUnderline"/>
          <w:highlight w:val="green"/>
        </w:rPr>
        <w:t>even if</w:t>
      </w:r>
      <w:r w:rsidRPr="002E452C">
        <w:rPr>
          <w:rStyle w:val="StyleUnderline"/>
        </w:rPr>
        <w:t xml:space="preserve"> up to 10 large </w:t>
      </w:r>
      <w:r w:rsidRPr="00916BB1">
        <w:rPr>
          <w:rStyle w:val="StyleUnderline"/>
          <w:highlight w:val="green"/>
        </w:rPr>
        <w:t>objects are removed</w:t>
      </w:r>
      <w:r w:rsidRPr="002E452C">
        <w:rPr>
          <w:rStyle w:val="StyleUnderline"/>
        </w:rPr>
        <w:t xml:space="preserve"> from low-Earth orbit per year, </w:t>
      </w:r>
      <w:r w:rsidRPr="00916BB1">
        <w:rPr>
          <w:rStyle w:val="StyleUnderline"/>
          <w:highlight w:val="green"/>
        </w:rPr>
        <w:t>the debris growth</w:t>
      </w:r>
      <w:r w:rsidRPr="002E452C">
        <w:rPr>
          <w:rStyle w:val="StyleUnderline"/>
        </w:rPr>
        <w:t xml:space="preserve"> in LEO </w:t>
      </w:r>
      <w:r w:rsidRPr="00916BB1">
        <w:rPr>
          <w:rStyle w:val="StyleUnderline"/>
          <w:highlight w:val="green"/>
        </w:rPr>
        <w:t>is still likely to evolve</w:t>
      </w:r>
      <w:r w:rsidRPr="002E452C">
        <w:rPr>
          <w:rStyle w:val="StyleUnderline"/>
        </w:rPr>
        <w:t xml:space="preserve"> negatively in the next 200 years</w:t>
      </w:r>
      <w:r w:rsidRPr="00B81FFB">
        <w:rPr>
          <w:sz w:val="8"/>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a combination of mitigation and remediation measures is needed to overcome the negative trends which will, with time, evolve into a catastrophic state if no effective action is undertaken. While an established (voluntary) framework for non-binding mitigation measures and some state practice exists through the adoption of specific measures for space debris mitigation in the national space laws of some states [25], the legal implementation of space debris remediation (SDR) is still in the making. The reasons for the slow pace of this development are, </w:t>
      </w:r>
      <w:proofErr w:type="gramStart"/>
      <w:r w:rsidRPr="00B81FFB">
        <w:rPr>
          <w:sz w:val="8"/>
        </w:rPr>
        <w:t>on the one hand,</w:t>
      </w:r>
      <w:proofErr w:type="gramEnd"/>
      <w:r w:rsidRPr="00B81FFB">
        <w:rPr>
          <w:sz w:val="8"/>
        </w:rPr>
        <w:t xml:space="preserve"> of a technological nature and, on the other, are due to the complex legal problems posed by SDR. In the following sub-section, an overview of the legal framework and the main challenges for establishing rules on SDR will be given. 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w:t>
      </w:r>
      <w:proofErr w:type="gramStart"/>
      <w:r w:rsidRPr="00B81FFB">
        <w:rPr>
          <w:sz w:val="8"/>
        </w:rPr>
        <w:t>as a means to</w:t>
      </w:r>
      <w:proofErr w:type="gramEnd"/>
      <w:r w:rsidRPr="00B81FFB">
        <w:rPr>
          <w:sz w:val="8"/>
        </w:rPr>
        <w:t xml:space="preserve"> carry out space activities should be preserved not only in the short-term perspective, but on a long-term basis as the dependency of humans on outer space will only grow in the future. </w:t>
      </w:r>
      <w:proofErr w:type="gramStart"/>
      <w:r w:rsidRPr="00B81FFB">
        <w:rPr>
          <w:sz w:val="8"/>
        </w:rPr>
        <w:t>As a consequence</w:t>
      </w:r>
      <w:proofErr w:type="gramEnd"/>
      <w:r w:rsidRPr="00B81FFB">
        <w:rPr>
          <w:sz w:val="8"/>
        </w:rPr>
        <w:t xml:space="preserv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● The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w:t>
      </w:r>
      <w:proofErr w:type="gramStart"/>
      <w:r w:rsidRPr="00B81FFB">
        <w:rPr>
          <w:sz w:val="8"/>
        </w:rPr>
        <w:t>and also</w:t>
      </w:r>
      <w:proofErr w:type="gramEnd"/>
      <w:r w:rsidRPr="00B81FFB">
        <w:rPr>
          <w:sz w:val="8"/>
        </w:rPr>
        <w:t xml:space="preserve">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w:t>
      </w:r>
      <w:proofErr w:type="spellStart"/>
      <w:r w:rsidRPr="00B81FFB">
        <w:rPr>
          <w:sz w:val="8"/>
        </w:rPr>
        <w:t>iuris</w:t>
      </w:r>
      <w:proofErr w:type="spellEnd"/>
      <w:r w:rsidRPr="00B81FFB">
        <w:rPr>
          <w:sz w:val="8"/>
        </w:rPr>
        <w:t xml:space="preserve"> </w:t>
      </w:r>
      <w:proofErr w:type="spellStart"/>
      <w:r w:rsidRPr="00B81FFB">
        <w:rPr>
          <w:sz w:val="8"/>
        </w:rPr>
        <w:t>spatialis</w:t>
      </w:r>
      <w:proofErr w:type="spellEnd"/>
      <w:r w:rsidRPr="00B81FFB">
        <w:rPr>
          <w:sz w:val="8"/>
        </w:rPr>
        <w:t xml:space="preserve">. Such as, inter alia, the common benefit clause (Art. I para 1 OST), Art. III OST and Article 2 UN Charter, Art. IV para 1 OST, Art. VII </w:t>
      </w:r>
      <w:proofErr w:type="gramStart"/>
      <w:r w:rsidRPr="00B81FFB">
        <w:rPr>
          <w:sz w:val="8"/>
        </w:rPr>
        <w:t>OST</w:t>
      </w:r>
      <w:proofErr w:type="gramEnd"/>
      <w:r w:rsidRPr="00B81FFB">
        <w:rPr>
          <w:sz w:val="8"/>
        </w:rPr>
        <w:t xml:space="preserve">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w:t>
      </w:r>
      <w:proofErr w:type="gramStart"/>
      <w:r w:rsidRPr="00B81FFB">
        <w:rPr>
          <w:sz w:val="8"/>
        </w:rPr>
        <w:t>on the basis of</w:t>
      </w:r>
      <w:proofErr w:type="gramEnd"/>
      <w:r w:rsidRPr="00B81FFB">
        <w:rPr>
          <w:sz w:val="8"/>
        </w:rPr>
        <w:t xml:space="preserve"> responsibility towards future generations, which is reiterated by the specific nature of outer space as a global common. ● The notion of the “province of mankind”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w:t>
      </w:r>
      <w:proofErr w:type="gramStart"/>
      <w:r w:rsidRPr="00B81FFB">
        <w:rPr>
          <w:sz w:val="8"/>
        </w:rPr>
        <w:t>space-faring</w:t>
      </w:r>
      <w:proofErr w:type="gramEnd"/>
      <w:r w:rsidRPr="00B81FFB">
        <w:rPr>
          <w:sz w:val="8"/>
        </w:rPr>
        <w:t xml:space="preserve"> or developing countries) and all generations (present and future) in the use and exploration of outer space and celestial bodies [36]. ● The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w:t>
      </w:r>
      <w:proofErr w:type="gramStart"/>
      <w:r w:rsidRPr="00B81FFB">
        <w:rPr>
          <w:sz w:val="8"/>
        </w:rPr>
        <w:t>particular status</w:t>
      </w:r>
      <w:proofErr w:type="gramEnd"/>
      <w:r w:rsidRPr="00B81FFB">
        <w:rPr>
          <w:sz w:val="8"/>
        </w:rPr>
        <w:t xml:space="preserve"> of outer space as a domain which should be open and preserved for all states and generations. ● Military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w:t>
      </w:r>
      <w:proofErr w:type="spellStart"/>
      <w:r w:rsidRPr="00B81FFB">
        <w:rPr>
          <w:sz w:val="8"/>
        </w:rPr>
        <w:t>self-defence</w:t>
      </w:r>
      <w:proofErr w:type="spellEnd"/>
      <w:r w:rsidRPr="00B81FFB">
        <w:rPr>
          <w:sz w:val="8"/>
        </w:rPr>
        <w:t xml:space="preserve">, Art. 51 UN Charter) [39]. This provision is relevant especially as e.g., anti-satellite testing and other military destructive activities can produce a considerable </w:t>
      </w:r>
      <w:proofErr w:type="gramStart"/>
      <w:r w:rsidRPr="00B81FFB">
        <w:rPr>
          <w:sz w:val="8"/>
        </w:rPr>
        <w:t>amount</w:t>
      </w:r>
      <w:proofErr w:type="gramEnd"/>
      <w:r w:rsidRPr="00B81FFB">
        <w:rPr>
          <w:sz w:val="8"/>
        </w:rPr>
        <w:t xml:space="preserve"> of debris. ● The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w:t>
      </w:r>
      <w:proofErr w:type="gramStart"/>
      <w:r w:rsidRPr="00B81FFB">
        <w:rPr>
          <w:sz w:val="8"/>
        </w:rPr>
        <w:t>and, in case</w:t>
      </w:r>
      <w:proofErr w:type="gramEnd"/>
      <w:r w:rsidRPr="00B81FFB">
        <w:rPr>
          <w:sz w:val="8"/>
        </w:rPr>
        <w:t xml:space="preserv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w:t>
      </w:r>
      <w:proofErr w:type="spellStart"/>
      <w:r w:rsidRPr="00B81FFB">
        <w:rPr>
          <w:sz w:val="8"/>
        </w:rPr>
        <w:t>erga</w:t>
      </w:r>
      <w:proofErr w:type="spellEnd"/>
      <w:r w:rsidRPr="00B81FFB">
        <w:rPr>
          <w:sz w:val="8"/>
        </w:rPr>
        <w:t xml:space="preserve"> omnes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2.3. The Future of the Outer Space Environment 2.3.1. Sustainability as a Condition for the Usability of Outer Space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sustainability is a condition for any future access to and use of outer space. On the technical level, both mitigation and remediation concepts </w:t>
      </w:r>
      <w:r w:rsidRPr="00B81FFB">
        <w:rPr>
          <w:b/>
          <w:iCs/>
          <w:sz w:val="8"/>
        </w:rPr>
        <w:t>have been developed</w:t>
      </w:r>
      <w:r w:rsidRPr="00B81FFB">
        <w:rPr>
          <w:sz w:val="8"/>
        </w:rPr>
        <w:t xml:space="preserve"> </w:t>
      </w:r>
      <w:proofErr w:type="gramStart"/>
      <w:r w:rsidRPr="00B81FFB">
        <w:rPr>
          <w:sz w:val="8"/>
        </w:rPr>
        <w:t>in order to</w:t>
      </w:r>
      <w:proofErr w:type="gramEnd"/>
      <w:r w:rsidRPr="00B81FFB">
        <w:rPr>
          <w:sz w:val="8"/>
        </w:rPr>
        <w:t xml:space="preserve"> facilitate the protection of near-Earth space from space debris aiming to “maintain the conduct of space activities indefinitely in the future” [43]. Out of the factors playing a role in the creation and distribution of space debris (orbit dynamics, air-drag on the residual atmosphere, on-orbit explosions, collisions, surface degradation slag from solid rocket motor firings, launch rates of future missions, operational </w:t>
      </w:r>
      <w:proofErr w:type="gramStart"/>
      <w:r w:rsidRPr="00B81FFB">
        <w:rPr>
          <w:sz w:val="8"/>
        </w:rPr>
        <w:t>practices</w:t>
      </w:r>
      <w:proofErr w:type="gramEnd"/>
      <w:r w:rsidRPr="00B81FFB">
        <w:rPr>
          <w:sz w:val="8"/>
        </w:rPr>
        <w:t xml:space="preserve"> and mitigation practices) a few will be tackled here that are the direct result of man-made activities. In the style of the “leave no trace” paradigm of sustainable outdoor activities in nature here on Earth, several guidelines have been formulated as well for space activities; for instance, guidelines for the disposal of defunct satellites which are to be removed from LEO within 25 years after their end-of-life.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passivation covers all forms of stored energy on board, let it be kinetics of the gyros, charge of batteries, </w:t>
      </w:r>
      <w:proofErr w:type="gramStart"/>
      <w:r w:rsidRPr="00B81FFB">
        <w:rPr>
          <w:sz w:val="8"/>
        </w:rPr>
        <w:t>and also</w:t>
      </w:r>
      <w:proofErr w:type="gramEnd"/>
      <w:r w:rsidRPr="00B81FFB">
        <w:rPr>
          <w:sz w:val="8"/>
        </w:rPr>
        <w:t xml:space="preserve"> fuel in the tanks. Passivation aims at the minimization of self-induced </w:t>
      </w:r>
      <w:proofErr w:type="gramStart"/>
      <w:r w:rsidRPr="00B81FFB">
        <w:rPr>
          <w:sz w:val="8"/>
        </w:rPr>
        <w:t>break-ups</w:t>
      </w:r>
      <w:proofErr w:type="gramEnd"/>
      <w:r w:rsidRPr="00B81FFB">
        <w:rPr>
          <w:sz w:val="8"/>
        </w:rPr>
        <w:t xml:space="preserve">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w:t>
      </w:r>
      <w:proofErr w:type="gramStart"/>
      <w:r w:rsidRPr="00B81FFB">
        <w:rPr>
          <w:sz w:val="8"/>
        </w:rPr>
        <w:t>aforementioned example</w:t>
      </w:r>
      <w:proofErr w:type="gramEnd"/>
      <w:r w:rsidRPr="00B81FFB">
        <w:rPr>
          <w:sz w:val="8"/>
        </w:rPr>
        <w:t xml:space="preserve"> highlights that, as in other domains, there is a usually a conflict of interest between the immediate needs of spacecraft operators and the higher good of preserving the space environment in accordance with the treaties on space law. Space mission designers will always assess the collision probability due to space debris and define a tolerated risk threshold for their assets. In case the desired target orbit is already too densely populated with debris, it is possible to re-design and move to other, higher orbits.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sidRPr="002E452C">
        <w:rPr>
          <w:rStyle w:val="StyleUnderline"/>
        </w:rPr>
        <w:t>As any significant accident in outer space leads to irreparable damage in orbital stability</w:t>
      </w:r>
      <w:r w:rsidRPr="00B81FFB">
        <w:rPr>
          <w:sz w:val="8"/>
        </w:rPr>
        <w:t xml:space="preserve">, it is not enough to mitigate the production of new space debris. In particular, the fact that in </w:t>
      </w:r>
      <w:r w:rsidRPr="002E452C">
        <w:rPr>
          <w:rStyle w:val="StyleUnderline"/>
        </w:rPr>
        <w:t xml:space="preserve">higher altitudes objects may remain over hundreds or even thousands of years, means that a potentially catastrophic effect for functional objects remains. </w:t>
      </w:r>
      <w:r w:rsidRPr="00916BB1">
        <w:rPr>
          <w:rStyle w:val="StyleUnderline"/>
          <w:highlight w:val="green"/>
        </w:rPr>
        <w:t>Mitigation can indeed contribute to stabilizing the</w:t>
      </w:r>
      <w:r w:rsidRPr="002E452C">
        <w:rPr>
          <w:rStyle w:val="StyleUnderline"/>
        </w:rPr>
        <w:t xml:space="preserve"> outer space </w:t>
      </w:r>
      <w:r w:rsidRPr="00916BB1">
        <w:rPr>
          <w:rStyle w:val="StyleUnderline"/>
          <w:highlight w:val="green"/>
        </w:rPr>
        <w:t>environment</w:t>
      </w:r>
      <w:r w:rsidRPr="002E452C">
        <w:rPr>
          <w:rStyle w:val="StyleUnderline"/>
        </w:rPr>
        <w:t xml:space="preserve">, </w:t>
      </w:r>
      <w:r w:rsidRPr="00916BB1">
        <w:rPr>
          <w:rStyle w:val="StyleUnderline"/>
          <w:highlight w:val="green"/>
        </w:rPr>
        <w:t>but</w:t>
      </w:r>
      <w:r w:rsidRPr="002E452C">
        <w:rPr>
          <w:rStyle w:val="StyleUnderline"/>
        </w:rPr>
        <w:t xml:space="preserve"> further measures are necessary</w:t>
      </w:r>
      <w:r w:rsidRPr="00B81FFB">
        <w:rPr>
          <w:sz w:val="8"/>
        </w:rPr>
        <w:t xml:space="preserve">. For example, in </w:t>
      </w:r>
      <w:r w:rsidRPr="002E452C">
        <w:rPr>
          <w:rStyle w:val="StyleUnderline"/>
        </w:rPr>
        <w:t xml:space="preserve">LEO </w:t>
      </w:r>
      <w:r w:rsidRPr="00916BB1">
        <w:rPr>
          <w:rStyle w:val="StyleUnderline"/>
          <w:highlight w:val="green"/>
        </w:rPr>
        <w:t>mitigation measures can only slow down the pace of growth but</w:t>
      </w:r>
      <w:r w:rsidRPr="002E452C">
        <w:rPr>
          <w:rStyle w:val="StyleUnderline"/>
        </w:rPr>
        <w:t xml:space="preserve"> are </w:t>
      </w:r>
      <w:r w:rsidRPr="00916BB1">
        <w:rPr>
          <w:rStyle w:val="Emphasis"/>
          <w:highlight w:val="green"/>
        </w:rPr>
        <w:t>not</w:t>
      </w:r>
      <w:r w:rsidRPr="002E452C">
        <w:rPr>
          <w:rStyle w:val="Emphasis"/>
        </w:rPr>
        <w:t xml:space="preserve"> enough to </w:t>
      </w:r>
      <w:r w:rsidRPr="00916BB1">
        <w:rPr>
          <w:rStyle w:val="Emphasis"/>
          <w:highlight w:val="green"/>
        </w:rPr>
        <w:t>stop it</w:t>
      </w:r>
      <w:r w:rsidRPr="00916BB1">
        <w:rPr>
          <w:rStyle w:val="StyleUnderline"/>
          <w:highlight w:val="green"/>
        </w:rPr>
        <w:t>.</w:t>
      </w:r>
      <w:r w:rsidRPr="00B81FFB">
        <w:rPr>
          <w:sz w:val="8"/>
        </w:rPr>
        <w:t xml:space="preserve"> Therefore, further measures aiming at reducing the existing space debris population through remediation are needed if the most used orbits are to remain usable. For example, a long-term scenario with five ADR missions per year clearly shows that remediation for large objects would lower the number of collisions in densely populated orbital regions from 10 to 5 and is, thus, advantageous [23].</w:t>
      </w:r>
    </w:p>
    <w:p w14:paraId="524CAF81" w14:textId="470D0F25" w:rsidR="00A95652" w:rsidRDefault="00A95652" w:rsidP="00B55AD5"/>
    <w:p w14:paraId="5B0ACCD1" w14:textId="4860479D" w:rsidR="008C5308" w:rsidRDefault="008C5308" w:rsidP="00B55AD5"/>
    <w:p w14:paraId="651C7AF5" w14:textId="77777777" w:rsidR="008C5308" w:rsidRPr="00B55AD5" w:rsidRDefault="008C5308" w:rsidP="00B55AD5"/>
    <w:sectPr w:rsidR="008C5308"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7D5066"/>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81225"/>
    <w:rsid w:val="000139A3"/>
    <w:rsid w:val="0007059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F1E6D"/>
    <w:rsid w:val="00315690"/>
    <w:rsid w:val="00316B75"/>
    <w:rsid w:val="00325646"/>
    <w:rsid w:val="003460F2"/>
    <w:rsid w:val="00381225"/>
    <w:rsid w:val="0038158C"/>
    <w:rsid w:val="003902BA"/>
    <w:rsid w:val="003A09E2"/>
    <w:rsid w:val="00407037"/>
    <w:rsid w:val="004605D6"/>
    <w:rsid w:val="00467AD8"/>
    <w:rsid w:val="004C60E8"/>
    <w:rsid w:val="004E3579"/>
    <w:rsid w:val="004E728B"/>
    <w:rsid w:val="004F39E0"/>
    <w:rsid w:val="00501740"/>
    <w:rsid w:val="00537BD5"/>
    <w:rsid w:val="0057268A"/>
    <w:rsid w:val="00577B26"/>
    <w:rsid w:val="005A37EF"/>
    <w:rsid w:val="005D2912"/>
    <w:rsid w:val="006065BD"/>
    <w:rsid w:val="00645FA9"/>
    <w:rsid w:val="00647866"/>
    <w:rsid w:val="006507B7"/>
    <w:rsid w:val="00665003"/>
    <w:rsid w:val="006A2AD0"/>
    <w:rsid w:val="006C2375"/>
    <w:rsid w:val="006D4ECC"/>
    <w:rsid w:val="00722258"/>
    <w:rsid w:val="007243E5"/>
    <w:rsid w:val="007301C8"/>
    <w:rsid w:val="00766EA0"/>
    <w:rsid w:val="007A2226"/>
    <w:rsid w:val="007F5B66"/>
    <w:rsid w:val="00823A1C"/>
    <w:rsid w:val="00845B9D"/>
    <w:rsid w:val="00860984"/>
    <w:rsid w:val="008B3ECB"/>
    <w:rsid w:val="008B4E85"/>
    <w:rsid w:val="008C1B2E"/>
    <w:rsid w:val="008C5308"/>
    <w:rsid w:val="0091627E"/>
    <w:rsid w:val="0097032B"/>
    <w:rsid w:val="009A5990"/>
    <w:rsid w:val="009D2EAD"/>
    <w:rsid w:val="009D54B2"/>
    <w:rsid w:val="009E1922"/>
    <w:rsid w:val="009F7ED2"/>
    <w:rsid w:val="00A93661"/>
    <w:rsid w:val="00A95652"/>
    <w:rsid w:val="00AC0AB8"/>
    <w:rsid w:val="00B33C6D"/>
    <w:rsid w:val="00B430E2"/>
    <w:rsid w:val="00B4508F"/>
    <w:rsid w:val="00B55AD5"/>
    <w:rsid w:val="00B8057C"/>
    <w:rsid w:val="00BD6238"/>
    <w:rsid w:val="00BF593B"/>
    <w:rsid w:val="00BF5986"/>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23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818CE"/>
  <w15:docId w15:val="{A71C7E1A-9169-40C1-B045-2EFE419D0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A37EF"/>
    <w:rPr>
      <w:rFonts w:ascii="Calibri" w:hAnsi="Calibri"/>
    </w:rPr>
  </w:style>
  <w:style w:type="paragraph" w:styleId="Heading1">
    <w:name w:val="heading 1"/>
    <w:aliases w:val="Pocket"/>
    <w:basedOn w:val="Normal"/>
    <w:next w:val="Normal"/>
    <w:link w:val="Heading1Char"/>
    <w:qFormat/>
    <w:rsid w:val="005A37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A37E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5A37E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5A37E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A37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37EF"/>
  </w:style>
  <w:style w:type="character" w:customStyle="1" w:styleId="Heading1Char">
    <w:name w:val="Heading 1 Char"/>
    <w:aliases w:val="Pocket Char"/>
    <w:basedOn w:val="DefaultParagraphFont"/>
    <w:link w:val="Heading1"/>
    <w:rsid w:val="005A37E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A37E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5A37EF"/>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A37EF"/>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A37E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A37E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5A37EF"/>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A37EF"/>
    <w:rPr>
      <w:color w:val="auto"/>
      <w:u w:val="none"/>
    </w:rPr>
  </w:style>
  <w:style w:type="character" w:styleId="FollowedHyperlink">
    <w:name w:val="FollowedHyperlink"/>
    <w:basedOn w:val="DefaultParagraphFont"/>
    <w:uiPriority w:val="99"/>
    <w:semiHidden/>
    <w:unhideWhenUsed/>
    <w:rsid w:val="005A37EF"/>
    <w:rPr>
      <w:color w:val="auto"/>
      <w:u w:val="none"/>
    </w:rPr>
  </w:style>
  <w:style w:type="paragraph" w:customStyle="1" w:styleId="Emphasis1">
    <w:name w:val="Emphasis1"/>
    <w:basedOn w:val="Normal"/>
    <w:link w:val="Emphasis"/>
    <w:autoRedefine/>
    <w:uiPriority w:val="7"/>
    <w:qFormat/>
    <w:rsid w:val="0050174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0174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B430E2"/>
    <w:pPr>
      <w:widowControl w:val="0"/>
      <w:ind w:left="720"/>
    </w:pPr>
    <w:rPr>
      <w:rFonts w:eastAsiaTheme="minorEastAsia"/>
      <w:b/>
      <w:iCs/>
      <w:szCs w:val="24"/>
      <w:u w:val="single"/>
    </w:rPr>
  </w:style>
  <w:style w:type="character" w:customStyle="1" w:styleId="m-8559461887574130099gmail-styleunderline">
    <w:name w:val="m_-8559461887574130099gmail-styleunderline"/>
    <w:basedOn w:val="DefaultParagraphFont"/>
    <w:rsid w:val="007301C8"/>
  </w:style>
  <w:style w:type="character" w:customStyle="1" w:styleId="Emph">
    <w:name w:val="Emph"/>
    <w:basedOn w:val="DefaultParagraphFont"/>
    <w:uiPriority w:val="1"/>
    <w:qFormat/>
    <w:rsid w:val="008C5308"/>
    <w:rPr>
      <w:rFonts w:ascii="Arial" w:hAnsi="Arial" w:cs="Times New Roman"/>
      <w:b/>
      <w:sz w:val="20"/>
      <w:u w:val="single"/>
      <w:bdr w:val="single" w:sz="8" w:space="0" w:color="auto"/>
    </w:rPr>
  </w:style>
  <w:style w:type="character" w:customStyle="1" w:styleId="BoldUnderlineChar">
    <w:name w:val="Bold Underline Char"/>
    <w:uiPriority w:val="4"/>
    <w:locked/>
    <w:rsid w:val="008C5308"/>
    <w:rPr>
      <w:rFonts w:ascii="Times New Roman" w:eastAsia="Times New Roman" w:hAnsi="Times New Roman" w:cs="Times New Roman"/>
      <w:b/>
      <w:bCs/>
      <w:sz w:val="20"/>
      <w:u w:val="single"/>
    </w:rPr>
  </w:style>
  <w:style w:type="character" w:customStyle="1" w:styleId="underline">
    <w:name w:val="underline"/>
    <w:qFormat/>
    <w:rsid w:val="008C5308"/>
    <w:rPr>
      <w:b/>
      <w:bCs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onezero.medium.com/get-ready-for-the-kessler-syndrome-to-wreck-outer-space-7f29cfe62c3e" TargetMode="External"/><Relationship Id="rId13" Type="http://schemas.openxmlformats.org/officeDocument/2006/relationships/hyperlink" Target="https://ratical.org/radiation/NuclearExtinction/StarrNuclearWinterOct09.pdf" TargetMode="External"/><Relationship Id="rId18" Type="http://schemas.openxmlformats.org/officeDocument/2006/relationships/hyperlink" Target="http://energyskeptic.com/2016/the-scariest-u-s-house-session-ever-electromagnetic-pulse-and-the-fall-of-civilization/" TargetMode="External"/><Relationship Id="rId3" Type="http://schemas.openxmlformats.org/officeDocument/2006/relationships/styles" Target="styles.xml"/><Relationship Id="rId7" Type="http://schemas.openxmlformats.org/officeDocument/2006/relationships/hyperlink" Target="https://doi.org/10.1080/014959302317350855" TargetMode="External"/><Relationship Id="rId12" Type="http://schemas.openxmlformats.org/officeDocument/2006/relationships/hyperlink" Target="https://ratical.org/radiation/NuclearExtinction/StevenStarr022815.html" TargetMode="External"/><Relationship Id="rId17" Type="http://schemas.openxmlformats.org/officeDocument/2006/relationships/hyperlink" Target="https://www.iss.europa.eu/content/space-security-europe" TargetMode="External"/><Relationship Id="rId2" Type="http://schemas.openxmlformats.org/officeDocument/2006/relationships/numbering" Target="numbering.xml"/><Relationship Id="rId16" Type="http://schemas.openxmlformats.org/officeDocument/2006/relationships/hyperlink" Target="https://www.files.ethz.ch/isn/111193/Taking%20Sovereignty%20Out%20of%20This%20World.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culsr.org/articles/the-international-legal-regulation-of-space-debris" TargetMode="External"/><Relationship Id="rId11" Type="http://schemas.openxmlformats.org/officeDocument/2006/relationships/hyperlink" Target="http://www.psr.org/" TargetMode="External"/><Relationship Id="rId5" Type="http://schemas.openxmlformats.org/officeDocument/2006/relationships/webSettings" Target="webSettings.xml"/><Relationship Id="rId15" Type="http://schemas.openxmlformats.org/officeDocument/2006/relationships/hyperlink" Target="https://www2.ucar.edu/atmosnews/just-published/3995/nuclear-war-and-ultraviolet-radiation" TargetMode="External"/><Relationship Id="rId10" Type="http://schemas.openxmlformats.org/officeDocument/2006/relationships/hyperlink" Target="https://www.vox.com/2014/4/21/5625246/space-war-china-north-korea-ira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climate.envsci.rutgers.edu/pdf/RobockToonSA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bmi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14</Pages>
  <Words>14077</Words>
  <Characters>80242</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Miller</dc:creator>
  <cp:keywords>5.1.1</cp:keywords>
  <dc:description/>
  <cp:lastModifiedBy>Christopher Miller</cp:lastModifiedBy>
  <cp:revision>3</cp:revision>
  <dcterms:created xsi:type="dcterms:W3CDTF">2022-01-08T00:43:00Z</dcterms:created>
  <dcterms:modified xsi:type="dcterms:W3CDTF">2022-01-08T13:14:00Z</dcterms:modified>
</cp:coreProperties>
</file>