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7D58F" w14:textId="67029FE0" w:rsidR="0096510B" w:rsidRDefault="0096510B" w:rsidP="002B00C7">
      <w:pPr>
        <w:pStyle w:val="Heading2"/>
      </w:pPr>
      <w:r>
        <w:t>1</w:t>
      </w:r>
    </w:p>
    <w:p w14:paraId="51CF93EF" w14:textId="77777777" w:rsidR="00C30275" w:rsidRPr="00941301" w:rsidRDefault="00C30275" w:rsidP="00C30275">
      <w:pPr>
        <w:pStyle w:val="Heading4"/>
      </w:pPr>
      <w:r w:rsidRPr="00941301">
        <w:rPr>
          <w:rStyle w:val="Style13ptBold"/>
          <w:b/>
          <w:sz w:val="28"/>
        </w:rPr>
        <w:t>Language’s failure leaves the subject deserted in a gap which necessitates desire to seek wholeness. Thus the role of the ballot is to analyze libidinal investment of the 1ACs politics before implementation – that means uncovering these drives and desires.</w:t>
      </w:r>
    </w:p>
    <w:p w14:paraId="236B1C15" w14:textId="77777777" w:rsidR="00C30275" w:rsidRPr="00941301" w:rsidRDefault="00C30275" w:rsidP="00C30275">
      <w:pPr>
        <w:spacing w:line="240" w:lineRule="auto"/>
        <w:rPr>
          <w:rStyle w:val="StyleUnderline"/>
          <w:rFonts w:cstheme="majorHAnsi"/>
          <w:b w:val="0"/>
          <w:sz w:val="16"/>
          <w:szCs w:val="16"/>
          <w:u w:val="none"/>
        </w:rPr>
      </w:pPr>
      <w:r w:rsidRPr="00C2176D">
        <w:rPr>
          <w:rStyle w:val="Style13ptBold"/>
          <w:rFonts w:asciiTheme="majorHAnsi" w:hAnsiTheme="majorHAnsi" w:cstheme="majorHAnsi"/>
          <w:sz w:val="28"/>
          <w:szCs w:val="28"/>
        </w:rPr>
        <w:t>McGowan 1</w:t>
      </w:r>
      <w:r w:rsidRPr="00941301">
        <w:rPr>
          <w:rStyle w:val="Style13ptBold"/>
          <w:rFonts w:asciiTheme="majorHAnsi" w:hAnsiTheme="majorHAnsi" w:cstheme="majorHAnsi"/>
        </w:rPr>
        <w:t xml:space="preserve"> </w:t>
      </w:r>
      <w:r w:rsidRPr="00941301">
        <w:rPr>
          <w:rStyle w:val="Style13ptBold"/>
          <w:rFonts w:asciiTheme="majorHAnsi" w:hAnsiTheme="majorHAnsi" w:cstheme="majorHAnsi"/>
          <w:b w:val="0"/>
          <w:sz w:val="16"/>
          <w:szCs w:val="16"/>
        </w:rPr>
        <w:t>[</w:t>
      </w:r>
      <w:r w:rsidRPr="00941301">
        <w:rPr>
          <w:rFonts w:asciiTheme="majorHAnsi" w:hAnsiTheme="majorHAnsi" w:cstheme="majorHAnsi"/>
          <w:sz w:val="16"/>
          <w:szCs w:val="16"/>
        </w:rPr>
        <w:t>Todd.</w:t>
      </w:r>
      <w:r w:rsidRPr="00941301">
        <w:rPr>
          <w:rFonts w:asciiTheme="majorHAnsi" w:hAnsiTheme="majorHAnsi" w:cstheme="majorHAnsi"/>
          <w:color w:val="333333"/>
          <w:sz w:val="16"/>
          <w:szCs w:val="16"/>
          <w:shd w:val="clear" w:color="auto" w:fill="FFFFFF"/>
        </w:rPr>
        <w:t xml:space="preserve"> T</w:t>
      </w:r>
      <w:r w:rsidRPr="00941301">
        <w:rPr>
          <w:rFonts w:asciiTheme="majorHAnsi" w:hAnsiTheme="majorHAnsi" w:cstheme="majorHAnsi"/>
          <w:sz w:val="16"/>
          <w:szCs w:val="16"/>
        </w:rPr>
        <w:t xml:space="preserve">odd McGowan is professor of film studies at the University of Vermont. His previous Columbia University Press books are </w:t>
      </w:r>
      <w:r w:rsidRPr="00941301">
        <w:rPr>
          <w:rFonts w:asciiTheme="majorHAnsi" w:hAnsiTheme="majorHAnsi" w:cstheme="majorHAnsi"/>
          <w:i/>
          <w:iCs/>
          <w:sz w:val="16"/>
          <w:szCs w:val="16"/>
        </w:rPr>
        <w:t>The Impossible David Lynch</w:t>
      </w:r>
      <w:r w:rsidRPr="00941301">
        <w:rPr>
          <w:rFonts w:asciiTheme="majorHAnsi" w:hAnsiTheme="majorHAnsi" w:cstheme="majorHAnsi"/>
          <w:sz w:val="16"/>
          <w:szCs w:val="16"/>
        </w:rPr>
        <w:t xml:space="preserve"> (2007) and </w:t>
      </w:r>
      <w:r w:rsidRPr="00941301">
        <w:rPr>
          <w:rFonts w:asciiTheme="majorHAnsi" w:hAnsiTheme="majorHAnsi" w:cstheme="majorHAnsi"/>
          <w:i/>
          <w:iCs/>
          <w:sz w:val="16"/>
          <w:szCs w:val="16"/>
        </w:rPr>
        <w:t>Capitalism and Desire: The Psychic Cost of Free Markets</w:t>
      </w:r>
      <w:r w:rsidRPr="00941301">
        <w:rPr>
          <w:rFonts w:asciiTheme="majorHAnsi" w:hAnsiTheme="majorHAnsi" w:cstheme="majorHAnsi"/>
          <w:sz w:val="16"/>
          <w:szCs w:val="16"/>
        </w:rPr>
        <w:t xml:space="preserve"> (2016). 2013, “Enjoying What We Don’t Have: The Political Project of Psychoanalysis,” University of Nebraska Press/Lincoln and London </w:t>
      </w:r>
      <w:hyperlink r:id="rId9" w:history="1">
        <w:r w:rsidRPr="00941301">
          <w:rPr>
            <w:rStyle w:val="Hyperlink"/>
            <w:rFonts w:asciiTheme="majorHAnsi" w:eastAsiaTheme="majorEastAsia" w:hAnsiTheme="majorHAnsi" w:cstheme="majorHAnsi"/>
            <w:sz w:val="16"/>
            <w:szCs w:val="16"/>
          </w:rPr>
          <w:t>http://art3idea.psu.edu/metalepsis/texts/mcgowan_enjoying.pdf</w:t>
        </w:r>
      </w:hyperlink>
      <w:r w:rsidRPr="00941301">
        <w:rPr>
          <w:rFonts w:asciiTheme="majorHAnsi" w:hAnsiTheme="majorHAnsi" w:cstheme="majorHAnsi"/>
          <w:sz w:val="16"/>
          <w:szCs w:val="16"/>
        </w:rPr>
        <w:t xml:space="preserve">] SJ//VM </w:t>
      </w:r>
    </w:p>
    <w:p w14:paraId="5F210674" w14:textId="77777777" w:rsidR="00C30275" w:rsidRDefault="00C30275" w:rsidP="00C30275">
      <w:pPr>
        <w:spacing w:line="240" w:lineRule="auto"/>
        <w:rPr>
          <w:rStyle w:val="Emphasis"/>
          <w:rFonts w:asciiTheme="majorHAnsi" w:hAnsiTheme="majorHAnsi" w:cstheme="majorHAnsi"/>
        </w:rPr>
      </w:pPr>
      <w:r w:rsidRPr="00E542DA">
        <w:rPr>
          <w:rStyle w:val="StyleUnderline"/>
          <w:rFonts w:cstheme="majorHAnsi"/>
          <w:highlight w:val="green"/>
        </w:rPr>
        <w:t>The subject</w:t>
      </w:r>
      <w:r w:rsidRPr="00941301">
        <w:rPr>
          <w:rStyle w:val="StyleUnderline"/>
          <w:rFonts w:cstheme="majorHAnsi"/>
        </w:rPr>
        <w:t xml:space="preserve"> as such </w:t>
      </w:r>
      <w:r w:rsidRPr="00E542DA">
        <w:rPr>
          <w:rStyle w:val="StyleUnderline"/>
          <w:rFonts w:cstheme="majorHAnsi"/>
          <w:highlight w:val="green"/>
        </w:rPr>
        <w:t>emerges through</w:t>
      </w:r>
      <w:r w:rsidRPr="00941301">
        <w:rPr>
          <w:rStyle w:val="StyleUnderline"/>
          <w:rFonts w:cstheme="majorHAnsi"/>
        </w:rPr>
        <w:t xml:space="preserve"> the experience of </w:t>
      </w:r>
      <w:r w:rsidRPr="00E542DA">
        <w:rPr>
          <w:rStyle w:val="StyleUnderline"/>
          <w:rFonts w:cstheme="majorHAnsi"/>
          <w:highlight w:val="green"/>
        </w:rPr>
        <w:t>loss</w:t>
      </w:r>
      <w:r w:rsidRPr="00941301">
        <w:rPr>
          <w:rStyle w:val="StyleUnderline"/>
          <w:rFonts w:cstheme="majorHAnsi"/>
        </w:rPr>
        <w:t xml:space="preserve">. It is the loss of a part of the subject — an initial act of sacrifice — that </w:t>
      </w:r>
      <w:r w:rsidRPr="00E542DA">
        <w:rPr>
          <w:rStyle w:val="StyleUnderline"/>
          <w:rFonts w:cstheme="majorHAnsi"/>
          <w:highlight w:val="green"/>
        </w:rPr>
        <w:t>creates both subject and object</w:t>
      </w:r>
      <w:r w:rsidRPr="00941301">
        <w:rPr>
          <w:rStyle w:val="StyleUnderline"/>
          <w:rFonts w:cstheme="majorHAnsi"/>
        </w:rPr>
        <w:t>, the object emerging through this act as what the subject has lost of itself.</w:t>
      </w:r>
      <w:r w:rsidRPr="00941301">
        <w:rPr>
          <w:rFonts w:asciiTheme="majorHAnsi" w:eastAsia="Times New Roman" w:hAnsiTheme="majorHAnsi" w:cstheme="majorHAnsi"/>
          <w:sz w:val="16"/>
        </w:rPr>
        <w:t xml:space="preserve"> The subject takes an interest in the object world because it forms this world around its lost object. As Jacques Lacan notes, “Never, in our concrete experience of analytic theory, do we do without the notion of the lack of the object as central. It is not a negative, but the very spring for the relation of the subject to the world.”5 The loss of the object generates a world around this loss to which the subject can relate. Obviously, </w:t>
      </w:r>
      <w:r w:rsidRPr="00941301">
        <w:rPr>
          <w:rStyle w:val="StyleUnderline"/>
          <w:rFonts w:cstheme="majorHAnsi"/>
        </w:rPr>
        <w:t>no one literally creates objects through an initial act of sacrifice of an actual body part.</w:t>
      </w:r>
      <w:r w:rsidRPr="00941301">
        <w:rPr>
          <w:rFonts w:asciiTheme="majorHAnsi" w:eastAsia="Times New Roman" w:hAnsiTheme="majorHAnsi" w:cstheme="majorHAnsi"/>
          <w:sz w:val="16"/>
        </w:rPr>
        <w:t xml:space="preserve"> This would be too much to ask. But </w:t>
      </w:r>
      <w:r w:rsidRPr="00941301">
        <w:rPr>
          <w:rStyle w:val="StyleUnderline"/>
          <w:rFonts w:cstheme="majorHAnsi"/>
        </w:rPr>
        <w:t>the psychical act of sacrifice allows for a distinction to develop where none existed before and simultaneously directs the subject’s desire toward the object world</w:t>
      </w:r>
      <w:r w:rsidRPr="00941301">
        <w:rPr>
          <w:rFonts w:asciiTheme="majorHAnsi" w:eastAsia="Times New Roman" w:hAnsiTheme="majorHAnsi" w:cstheme="majorHAnsi"/>
          <w:sz w:val="16"/>
        </w:rPr>
        <w:t xml:space="preserve">. In his breakthrough essay “Negation,” Freud describes this process as follows: “The antithesis between subjective and objective does not exist from the first. It only comes into being from the fact that thinking possesses the capacity to bring before the mind once more something that has once been perceived, by reproducing it as a presentation without the external object having still to be there. The first and immediate aim, therefore, of reality-testing is, not to </w:t>
      </w:r>
      <w:r w:rsidRPr="00941301">
        <w:rPr>
          <w:rFonts w:asciiTheme="majorHAnsi" w:eastAsia="Times New Roman" w:hAnsiTheme="majorHAnsi" w:cstheme="majorHAnsi"/>
          <w:i/>
          <w:iCs/>
          <w:sz w:val="16"/>
        </w:rPr>
        <w:t xml:space="preserve">find </w:t>
      </w:r>
      <w:r w:rsidRPr="00941301">
        <w:rPr>
          <w:rFonts w:asciiTheme="majorHAnsi" w:eastAsia="Times New Roman" w:hAnsiTheme="majorHAnsi" w:cstheme="majorHAnsi"/>
          <w:sz w:val="16"/>
        </w:rPr>
        <w:t xml:space="preserve">an object in real perception which corresponds to the one presented, but </w:t>
      </w:r>
      <w:r w:rsidRPr="00941301">
        <w:rPr>
          <w:rStyle w:val="Emphasis"/>
          <w:rFonts w:asciiTheme="majorHAnsi" w:hAnsiTheme="majorHAnsi" w:cstheme="majorHAnsi"/>
        </w:rPr>
        <w:t>to refind such an object, to convince oneself that it is still there.”6 Though Freud doesn’t use terms from</w:t>
      </w:r>
      <w:r w:rsidRPr="00941301">
        <w:rPr>
          <w:rStyle w:val="StyleUnderline"/>
          <w:rFonts w:cstheme="majorHAnsi"/>
        </w:rPr>
        <w:t xml:space="preserve"> linguistics, it is clear that he is making refer- ence to the subject’s alienation in language and that he sees this alienation as the key to the emergence of both the subject and the object. When the subject submits to the imperatives of language, it enters into an indirect relation with the object world. </w:t>
      </w:r>
      <w:r w:rsidRPr="00941301">
        <w:rPr>
          <w:rFonts w:asciiTheme="majorHAnsi" w:eastAsia="Times New Roman" w:hAnsiTheme="majorHAnsi" w:cstheme="majorHAnsi"/>
          <w:sz w:val="16"/>
        </w:rPr>
        <w:t xml:space="preserve">The speaking being does not relate to books, pencils, and paper but to “books,” “pencils,” and “paper.” </w:t>
      </w:r>
      <w:r w:rsidRPr="00941301">
        <w:rPr>
          <w:rStyle w:val="StyleUnderline"/>
          <w:rFonts w:cstheme="majorHAnsi"/>
        </w:rPr>
        <w:t xml:space="preserve">The signifier intervenes between the subject and the object that the subject perceives. The subject’s </w:t>
      </w:r>
      <w:r w:rsidRPr="00E542DA">
        <w:rPr>
          <w:rStyle w:val="StyleUnderline"/>
          <w:rFonts w:cstheme="majorHAnsi"/>
          <w:highlight w:val="green"/>
        </w:rPr>
        <w:t>alienation</w:t>
      </w:r>
      <w:r w:rsidRPr="00941301">
        <w:rPr>
          <w:rStyle w:val="StyleUnderline"/>
          <w:rFonts w:cstheme="majorHAnsi"/>
        </w:rPr>
        <w:t xml:space="preserve"> into language </w:t>
      </w:r>
      <w:r w:rsidRPr="00E542DA">
        <w:rPr>
          <w:rStyle w:val="StyleUnderline"/>
          <w:rFonts w:cstheme="majorHAnsi"/>
          <w:highlight w:val="green"/>
        </w:rPr>
        <w:t>deprives</w:t>
      </w:r>
      <w:r w:rsidRPr="00941301">
        <w:rPr>
          <w:rStyle w:val="StyleUnderline"/>
          <w:rFonts w:cstheme="majorHAnsi"/>
        </w:rPr>
        <w:t xml:space="preserve"> it </w:t>
      </w:r>
      <w:r w:rsidRPr="00E542DA">
        <w:rPr>
          <w:rStyle w:val="StyleUnderline"/>
          <w:rFonts w:cstheme="majorHAnsi"/>
          <w:highlight w:val="green"/>
        </w:rPr>
        <w:t>of</w:t>
      </w:r>
      <w:r w:rsidRPr="00941301">
        <w:rPr>
          <w:rStyle w:val="StyleUnderline"/>
          <w:rFonts w:cstheme="majorHAnsi"/>
        </w:rPr>
        <w:t xml:space="preserve"> immediate </w:t>
      </w:r>
      <w:r w:rsidRPr="00E542DA">
        <w:rPr>
          <w:rStyle w:val="StyleUnderline"/>
          <w:rFonts w:cstheme="majorHAnsi"/>
          <w:highlight w:val="green"/>
        </w:rPr>
        <w:t>contact with th</w:t>
      </w:r>
      <w:r w:rsidRPr="00941301">
        <w:rPr>
          <w:rStyle w:val="StyleUnderline"/>
          <w:rFonts w:cstheme="majorHAnsi"/>
        </w:rPr>
        <w:t xml:space="preserve">e object </w:t>
      </w:r>
      <w:r w:rsidRPr="00E542DA">
        <w:rPr>
          <w:rStyle w:val="StyleUnderline"/>
          <w:rFonts w:cstheme="majorHAnsi"/>
          <w:highlight w:val="green"/>
        </w:rPr>
        <w:t>world</w:t>
      </w:r>
      <w:r w:rsidRPr="00941301">
        <w:rPr>
          <w:rStyle w:val="StyleUnderline"/>
          <w:rFonts w:cstheme="majorHAnsi"/>
        </w:rPr>
        <w:t xml:space="preserve">. </w:t>
      </w:r>
      <w:r w:rsidRPr="00941301">
        <w:rPr>
          <w:rFonts w:asciiTheme="majorHAnsi" w:eastAsia="Times New Roman" w:hAnsiTheme="majorHAnsi" w:cstheme="majorHAnsi"/>
          <w:sz w:val="16"/>
        </w:rPr>
        <w:t xml:space="preserve">And yet, in the above passage from “Negation,” </w:t>
      </w:r>
      <w:r w:rsidRPr="00941301">
        <w:rPr>
          <w:rStyle w:val="StyleUnderline"/>
          <w:rFonts w:cstheme="majorHAnsi"/>
        </w:rPr>
        <w:t>Freud conceives of the subject’s entrance into language — its “capacity to bring before the mind once more something that has once been perceived, by reproducing it as a presentation without the external object having still to be there”</w:t>
      </w:r>
      <w:r w:rsidRPr="00941301">
        <w:rPr>
          <w:rFonts w:asciiTheme="majorHAnsi" w:eastAsia="Times New Roman" w:hAnsiTheme="majorHAnsi" w:cstheme="majorHAnsi"/>
          <w:sz w:val="16"/>
        </w:rPr>
        <w:t xml:space="preserve"> — as </w:t>
      </w:r>
      <w:r w:rsidRPr="00941301">
        <w:rPr>
          <w:rStyle w:val="StyleUnderline"/>
          <w:rFonts w:cstheme="majorHAnsi"/>
        </w:rPr>
        <w:t xml:space="preserve">the event that produces the very distinction between subject and object. This means that the indirectness or mediation introduced by language deprives the subject of a direct relation to the object world that it never had. </w:t>
      </w:r>
      <w:r w:rsidRPr="00E542DA">
        <w:rPr>
          <w:rStyle w:val="StyleUnderline"/>
          <w:rFonts w:cstheme="majorHAnsi"/>
          <w:highlight w:val="green"/>
        </w:rPr>
        <w:t>Prior to</w:t>
      </w:r>
      <w:r w:rsidRPr="00941301">
        <w:rPr>
          <w:rFonts w:asciiTheme="majorHAnsi" w:eastAsia="Times New Roman" w:hAnsiTheme="majorHAnsi" w:cstheme="majorHAnsi"/>
          <w:sz w:val="16"/>
        </w:rPr>
        <w:t xml:space="preserve"> its </w:t>
      </w:r>
      <w:r w:rsidRPr="00941301">
        <w:rPr>
          <w:rStyle w:val="StyleUnderline"/>
          <w:rFonts w:cstheme="majorHAnsi"/>
        </w:rPr>
        <w:t>immersion in</w:t>
      </w:r>
      <w:r w:rsidRPr="00941301">
        <w:rPr>
          <w:rFonts w:asciiTheme="majorHAnsi" w:eastAsia="Times New Roman" w:hAnsiTheme="majorHAnsi" w:cstheme="majorHAnsi"/>
          <w:sz w:val="16"/>
        </w:rPr>
        <w:t xml:space="preserve"> the </w:t>
      </w:r>
      <w:r w:rsidRPr="00941301">
        <w:rPr>
          <w:rStyle w:val="StyleUnderline"/>
          <w:rFonts w:cstheme="majorHAnsi"/>
        </w:rPr>
        <w:t xml:space="preserve">mediation of </w:t>
      </w:r>
      <w:r w:rsidRPr="00E542DA">
        <w:rPr>
          <w:rStyle w:val="StyleUnderline"/>
          <w:rFonts w:cstheme="majorHAnsi"/>
          <w:highlight w:val="green"/>
        </w:rPr>
        <w:t>language</w:t>
      </w:r>
      <w:r w:rsidRPr="00941301">
        <w:rPr>
          <w:rFonts w:asciiTheme="majorHAnsi" w:eastAsia="Times New Roman" w:hAnsiTheme="majorHAnsi" w:cstheme="majorHAnsi"/>
          <w:sz w:val="16"/>
        </w:rPr>
        <w:t xml:space="preserve">, </w:t>
      </w:r>
      <w:r w:rsidRPr="00941301">
        <w:rPr>
          <w:rStyle w:val="StyleUnderline"/>
          <w:rFonts w:cstheme="majorHAnsi"/>
        </w:rPr>
        <w:t xml:space="preserve">the </w:t>
      </w:r>
      <w:r w:rsidRPr="00E542DA">
        <w:rPr>
          <w:rStyle w:val="StyleUnderline"/>
          <w:rFonts w:cstheme="majorHAnsi"/>
          <w:highlight w:val="green"/>
        </w:rPr>
        <w:t>subject had</w:t>
      </w:r>
      <w:r w:rsidRPr="00941301">
        <w:rPr>
          <w:rStyle w:val="StyleUnderline"/>
          <w:rFonts w:cstheme="majorHAnsi"/>
        </w:rPr>
        <w:t xml:space="preserve"> </w:t>
      </w:r>
      <w:r w:rsidRPr="00E542DA">
        <w:rPr>
          <w:rStyle w:val="StyleUnderline"/>
          <w:rFonts w:cstheme="majorHAnsi"/>
          <w:highlight w:val="green"/>
        </w:rPr>
        <w:t>no object</w:t>
      </w:r>
      <w:r w:rsidRPr="00941301">
        <w:rPr>
          <w:rStyle w:val="StyleUnderline"/>
          <w:rFonts w:cstheme="majorHAnsi"/>
        </w:rPr>
        <w:t xml:space="preserve"> at all </w:t>
      </w:r>
      <w:r w:rsidRPr="00941301">
        <w:rPr>
          <w:rFonts w:asciiTheme="majorHAnsi" w:eastAsia="Times New Roman" w:hAnsiTheme="majorHAnsi" w:cstheme="majorHAnsi"/>
          <w:sz w:val="16"/>
        </w:rPr>
        <w:t xml:space="preserve">— </w:t>
      </w:r>
      <w:r w:rsidRPr="00941301">
        <w:rPr>
          <w:rStyle w:val="StyleUnderline"/>
          <w:rFonts w:cstheme="majorHAnsi"/>
        </w:rPr>
        <w:t>not a privileged relation to objects but a complete absence of relationality as such due to its autoeroticism.</w:t>
      </w:r>
      <w:r w:rsidRPr="00941301">
        <w:rPr>
          <w:rFonts w:asciiTheme="majorHAnsi" w:eastAsia="Times New Roman" w:hAnsiTheme="majorHAnsi" w:cstheme="majorHAnsi"/>
          <w:sz w:val="16"/>
        </w:rPr>
        <w:t xml:space="preserve"> In this sense, </w:t>
      </w:r>
      <w:r w:rsidRPr="00941301">
        <w:rPr>
          <w:rStyle w:val="StyleUnderline"/>
          <w:rFonts w:cstheme="majorHAnsi"/>
        </w:rPr>
        <w:t>the subject’s willingness to accede to its alienation in language is the first creative act, a sacrifice that produces the objects that the subject cannot directly access. Language is important not for its own sake but because it is the site of our founding sacrifice.</w:t>
      </w:r>
      <w:r w:rsidRPr="00941301">
        <w:rPr>
          <w:rFonts w:asciiTheme="majorHAnsi" w:eastAsia="Times New Roman" w:hAnsiTheme="majorHAnsi" w:cstheme="majorHAnsi"/>
          <w:sz w:val="16"/>
        </w:rPr>
        <w:t xml:space="preserve"> We know that the subject has performed this act of sacrifice when we witness the subject functioning as a being of language, but the sacrifice is not an act that the subject takes up on its own. </w:t>
      </w:r>
      <w:r w:rsidRPr="00941301">
        <w:rPr>
          <w:rStyle w:val="StyleUnderline"/>
          <w:rFonts w:cstheme="majorHAnsi"/>
        </w:rPr>
        <w:t>Others always impose the entry into language on the subject. Their exhortations and incentives to speak prompt the emergence of the speaking subject.</w:t>
      </w:r>
      <w:r w:rsidRPr="00941301">
        <w:rPr>
          <w:rFonts w:asciiTheme="majorHAnsi" w:eastAsia="Times New Roman" w:hAnsiTheme="majorHAnsi" w:cstheme="majorHAnsi"/>
          <w:sz w:val="16"/>
        </w:rPr>
        <w:t xml:space="preserve"> But </w:t>
      </w:r>
      <w:r w:rsidRPr="00941301">
        <w:rPr>
          <w:rStyle w:val="StyleUnderline"/>
          <w:rFonts w:cstheme="majorHAnsi"/>
        </w:rPr>
        <w:t>the subject’s openness to alienation in language, its willingness to sacrifice a part of itself in order to become a speaking subject, suggests a lack in being itself prior to the entry into language.</w:t>
      </w:r>
      <w:r w:rsidRPr="00941301">
        <w:rPr>
          <w:rFonts w:asciiTheme="majorHAnsi" w:eastAsia="Times New Roman" w:hAnsiTheme="majorHAnsi" w:cstheme="majorHAnsi"/>
          <w:sz w:val="16"/>
        </w:rPr>
        <w:t xml:space="preserve"> That is, the </w:t>
      </w:r>
      <w:r w:rsidRPr="00941301">
        <w:rPr>
          <w:rStyle w:val="StyleUnderline"/>
          <w:rFonts w:cstheme="majorHAnsi"/>
        </w:rPr>
        <w:t>act through which the subject cedes the privileged object and becomes a subject coin- cides with language but is irreducible to it</w:t>
      </w:r>
      <w:r w:rsidRPr="00941301">
        <w:rPr>
          <w:rFonts w:asciiTheme="majorHAnsi" w:eastAsia="Times New Roman" w:hAnsiTheme="majorHAnsi" w:cstheme="majorHAnsi"/>
          <w:sz w:val="16"/>
        </w:rPr>
        <w:t xml:space="preserve">. </w:t>
      </w:r>
      <w:r w:rsidRPr="00941301">
        <w:rPr>
          <w:rStyle w:val="StyleUnderline"/>
          <w:rFonts w:cstheme="majorHAnsi"/>
        </w:rPr>
        <w:t xml:space="preserve">The subject engages in the act of sacrifice because </w:t>
      </w:r>
      <w:r w:rsidRPr="00941301">
        <w:rPr>
          <w:rStyle w:val="StyleUnderline"/>
          <w:rFonts w:cstheme="majorHAnsi"/>
        </w:rPr>
        <w:lastRenderedPageBreak/>
        <w:t>it does not find its initial autoeroticism perfectly sat- isfying —</w:t>
      </w:r>
      <w:r w:rsidRPr="00941301">
        <w:rPr>
          <w:rFonts w:asciiTheme="majorHAnsi" w:eastAsia="Times New Roman" w:hAnsiTheme="majorHAnsi" w:cstheme="majorHAnsi"/>
          <w:sz w:val="16"/>
        </w:rPr>
        <w:t xml:space="preserve"> the unity of the autoerotic being is not perfect — and </w:t>
      </w:r>
      <w:r w:rsidRPr="00941301">
        <w:rPr>
          <w:rStyle w:val="StyleUnderline"/>
          <w:rFonts w:cstheme="majorHAnsi"/>
        </w:rPr>
        <w:t>this lack of complete satisfaction produces the opening through which language and society grab onto the subject through its alienating process.</w:t>
      </w:r>
      <w:r w:rsidRPr="00941301">
        <w:rPr>
          <w:rFonts w:asciiTheme="majorHAnsi" w:eastAsia="Times New Roman" w:hAnsiTheme="majorHAnsi" w:cstheme="majorHAnsi"/>
          <w:sz w:val="16"/>
        </w:rPr>
        <w:t xml:space="preserve"> If the initial autoerotic state of the human animal were perfectly satisfying, no one would begin to speak, and subjectivity would never form. Speaking as such testifies to an initial wound in our animal being and in being itself. </w:t>
      </w:r>
      <w:r w:rsidRPr="00941301">
        <w:rPr>
          <w:rStyle w:val="StyleUnderline"/>
          <w:rFonts w:cstheme="majorHAnsi"/>
        </w:rPr>
        <w:t>But subjectivity emerges only out of a self-wounding</w:t>
      </w:r>
      <w:r w:rsidRPr="00941301">
        <w:rPr>
          <w:rFonts w:asciiTheme="majorHAnsi" w:eastAsia="Times New Roman" w:hAnsiTheme="majorHAnsi" w:cstheme="majorHAnsi"/>
          <w:u w:val="single"/>
        </w:rPr>
        <w:t>.</w:t>
      </w:r>
      <w:r w:rsidRPr="00941301">
        <w:rPr>
          <w:rFonts w:asciiTheme="majorHAnsi" w:eastAsia="Times New Roman" w:hAnsiTheme="majorHAnsi" w:cstheme="majorHAnsi"/>
          <w:sz w:val="16"/>
        </w:rPr>
        <w:t xml:space="preserve"> Even though others encourage the infant to abandon its autoerotic state through a multitude of inducements, </w:t>
      </w:r>
      <w:r w:rsidRPr="00941301">
        <w:rPr>
          <w:rStyle w:val="StyleUnderline"/>
          <w:rFonts w:cstheme="majorHAnsi"/>
        </w:rPr>
        <w:t>the initial loss that constitutes subjectivity is always and neces- sarily self-inflicted. Subjectivity has a fundamentally masochistic form, and it continually repeats the masochistic act that founds it. The act of sacrifice opens the door to the promise of a satisfaction that autoerotic isolation forecloses</w:t>
      </w:r>
      <w:r w:rsidRPr="00941301">
        <w:rPr>
          <w:rFonts w:asciiTheme="majorHAnsi" w:eastAsia="Times New Roman" w:hAnsiTheme="majorHAnsi" w:cstheme="majorHAnsi"/>
          <w:sz w:val="16"/>
        </w:rPr>
        <w:t xml:space="preserve">, which is why the incipient subject abandons the autoerotic state and accedes to the call of sociality. But </w:t>
      </w:r>
      <w:r w:rsidRPr="00941301">
        <w:rPr>
          <w:rStyle w:val="StyleUnderline"/>
          <w:rFonts w:cstheme="majorHAnsi"/>
        </w:rPr>
        <w:t>the term “sacrifice” is misleading insofar as it suggests that the subject has given up a wholeness (with itself or with its parent) that exists prior to being lost. In the act of sacrifice, the incipient subject gives up something that it doesn’t have. The initial loss that founds subjectivity is not at all substan- tial; it is the ceding of nothing.</w:t>
      </w:r>
      <w:r w:rsidRPr="00941301">
        <w:rPr>
          <w:rFonts w:asciiTheme="majorHAnsi" w:eastAsia="Times New Roman" w:hAnsiTheme="majorHAnsi" w:cstheme="majorHAnsi"/>
          <w:sz w:val="16"/>
        </w:rPr>
        <w:t xml:space="preserve"> Through this defining gesture</w:t>
      </w:r>
      <w:r w:rsidRPr="00941301">
        <w:rPr>
          <w:rStyle w:val="StyleUnderline"/>
          <w:rFonts w:cstheme="majorHAnsi"/>
        </w:rPr>
        <w:t>, the subject sacrifices its lost object into being. But if the subject cedes nothing, this initial act of sacrifice seems profoundly unnecessary. Why can’t the subject emerge without it? Why is the experience of loss necessary for the subject to constitute itself qua subject?</w:t>
      </w:r>
      <w:r w:rsidRPr="00941301">
        <w:rPr>
          <w:rFonts w:asciiTheme="majorHAnsi" w:eastAsia="Times New Roman" w:hAnsiTheme="majorHAnsi" w:cstheme="majorHAnsi"/>
          <w:sz w:val="16"/>
        </w:rPr>
        <w:t xml:space="preserve"> The answer lies in the difference between need and desire. While the needs of the human animal are not dependent on the </w:t>
      </w:r>
      <w:r w:rsidRPr="00941301">
        <w:rPr>
          <w:rStyle w:val="StyleUnderline"/>
          <w:rFonts w:cstheme="majorHAnsi"/>
        </w:rPr>
        <w:t xml:space="preserve">experience of </w:t>
      </w:r>
      <w:r w:rsidRPr="00E542DA">
        <w:rPr>
          <w:rStyle w:val="StyleUnderline"/>
          <w:rFonts w:cstheme="majorHAnsi"/>
          <w:highlight w:val="green"/>
        </w:rPr>
        <w:t>loss</w:t>
      </w:r>
      <w:r w:rsidRPr="00941301">
        <w:rPr>
          <w:rStyle w:val="StyleUnderline"/>
          <w:rFonts w:cstheme="majorHAnsi"/>
          <w:sz w:val="16"/>
          <w:szCs w:val="16"/>
          <w:u w:val="none"/>
        </w:rPr>
        <w:t>,</w:t>
      </w:r>
      <w:r w:rsidRPr="00941301">
        <w:rPr>
          <w:rFonts w:asciiTheme="majorHAnsi" w:eastAsia="Times New Roman" w:hAnsiTheme="majorHAnsi" w:cstheme="majorHAnsi"/>
          <w:sz w:val="16"/>
          <w:szCs w:val="16"/>
        </w:rPr>
        <w:t xml:space="preserve"> the</w:t>
      </w:r>
      <w:r w:rsidRPr="00941301">
        <w:rPr>
          <w:rFonts w:asciiTheme="majorHAnsi" w:eastAsia="Times New Roman" w:hAnsiTheme="majorHAnsi" w:cstheme="majorHAnsi"/>
          <w:sz w:val="16"/>
        </w:rPr>
        <w:t xml:space="preserve"> subject’s desires are. It is </w:t>
      </w:r>
      <w:r w:rsidRPr="00941301">
        <w:rPr>
          <w:rStyle w:val="StyleUnderline"/>
          <w:rFonts w:cstheme="majorHAnsi"/>
        </w:rPr>
        <w:t xml:space="preserve">the initial act of sacrifice that </w:t>
      </w:r>
      <w:r w:rsidRPr="00E542DA">
        <w:rPr>
          <w:rStyle w:val="StyleUnderline"/>
          <w:rFonts w:cstheme="majorHAnsi"/>
          <w:highlight w:val="green"/>
        </w:rPr>
        <w:t>gives birth to desire</w:t>
      </w:r>
      <w:r w:rsidRPr="00941301">
        <w:rPr>
          <w:rFonts w:asciiTheme="majorHAnsi" w:eastAsia="Times New Roman" w:hAnsiTheme="majorHAnsi" w:cstheme="majorHAnsi"/>
          <w:sz w:val="16"/>
        </w:rPr>
        <w:t xml:space="preserve">: </w:t>
      </w:r>
      <w:r w:rsidRPr="00941301">
        <w:rPr>
          <w:rStyle w:val="StyleUnderline"/>
          <w:rFonts w:cstheme="majorHAnsi"/>
        </w:rPr>
        <w:t xml:space="preserve">the subject sacri- fices nothing in order </w:t>
      </w:r>
      <w:r w:rsidRPr="00E542DA">
        <w:rPr>
          <w:rStyle w:val="StyleUnderline"/>
          <w:rFonts w:cstheme="majorHAnsi"/>
          <w:highlight w:val="green"/>
        </w:rPr>
        <w:t xml:space="preserve">to create a </w:t>
      </w:r>
      <w:r w:rsidRPr="00941301">
        <w:rPr>
          <w:rStyle w:val="StyleUnderline"/>
          <w:rFonts w:cstheme="majorHAnsi"/>
        </w:rPr>
        <w:t xml:space="preserve">lost </w:t>
      </w:r>
      <w:r w:rsidRPr="00E542DA">
        <w:rPr>
          <w:rStyle w:val="StyleUnderline"/>
          <w:rFonts w:cstheme="majorHAnsi"/>
          <w:highlight w:val="green"/>
        </w:rPr>
        <w:t>object</w:t>
      </w:r>
      <w:r w:rsidRPr="00941301">
        <w:rPr>
          <w:rStyle w:val="StyleUnderline"/>
          <w:rFonts w:cstheme="majorHAnsi"/>
        </w:rPr>
        <w:t xml:space="preserve"> around </w:t>
      </w:r>
      <w:r w:rsidRPr="00E542DA">
        <w:rPr>
          <w:rStyle w:val="StyleUnderline"/>
          <w:rFonts w:cstheme="majorHAnsi"/>
          <w:highlight w:val="green"/>
        </w:rPr>
        <w:t>which it can organize its desire</w:t>
      </w:r>
      <w:r w:rsidRPr="00941301">
        <w:rPr>
          <w:rFonts w:asciiTheme="majorHAnsi" w:eastAsia="Times New Roman" w:hAnsiTheme="majorHAnsi" w:cstheme="majorHAnsi"/>
          <w:sz w:val="16"/>
        </w:rPr>
        <w:t>. As Richard Boothby puts it in his unequaled explanation of the psychoanalytic conception of the emergence of desire, “</w:t>
      </w:r>
      <w:r w:rsidRPr="00941301">
        <w:rPr>
          <w:rStyle w:val="StyleUnderline"/>
          <w:rFonts w:cstheme="majorHAnsi"/>
        </w:rPr>
        <w:t>The destruction and loss of the object . . . opens up a symbolic dimension in which what was lost might be recovered in a new form.”</w:t>
      </w:r>
      <w:r w:rsidRPr="00941301">
        <w:rPr>
          <w:rFonts w:asciiTheme="majorHAnsi" w:eastAsia="Times New Roman" w:hAnsiTheme="majorHAnsi" w:cstheme="majorHAnsi"/>
          <w:sz w:val="16"/>
        </w:rPr>
        <w:t>7 He adds: “</w:t>
      </w:r>
      <w:r w:rsidRPr="00941301">
        <w:rPr>
          <w:rStyle w:val="StyleUnderline"/>
          <w:rFonts w:cstheme="majorHAnsi"/>
        </w:rPr>
        <w:t>Sacrifice serves to constitute the very matrix of desire.</w:t>
      </w:r>
      <w:r w:rsidRPr="00941301">
        <w:rPr>
          <w:rFonts w:asciiTheme="majorHAnsi" w:eastAsia="Times New Roman" w:hAnsiTheme="majorHAnsi" w:cstheme="majorHAnsi"/>
          <w:sz w:val="16"/>
        </w:rPr>
        <w:t xml:space="preserve"> The essential function of sacrifice is less </w:t>
      </w:r>
      <w:r w:rsidRPr="00941301">
        <w:rPr>
          <w:rFonts w:asciiTheme="majorHAnsi" w:eastAsia="Times New Roman" w:hAnsiTheme="majorHAnsi" w:cstheme="majorHAnsi"/>
          <w:i/>
          <w:iCs/>
          <w:sz w:val="16"/>
        </w:rPr>
        <w:t>do ut des</w:t>
      </w:r>
      <w:r w:rsidRPr="00941301">
        <w:rPr>
          <w:rFonts w:asciiTheme="majorHAnsi" w:eastAsia="Times New Roman" w:hAnsiTheme="majorHAnsi" w:cstheme="majorHAnsi"/>
          <w:sz w:val="16"/>
        </w:rPr>
        <w:t xml:space="preserve">, I give so that you might give, than </w:t>
      </w:r>
      <w:r w:rsidRPr="00941301">
        <w:rPr>
          <w:rFonts w:asciiTheme="majorHAnsi" w:eastAsia="Times New Roman" w:hAnsiTheme="majorHAnsi" w:cstheme="majorHAnsi"/>
          <w:i/>
          <w:iCs/>
          <w:sz w:val="16"/>
        </w:rPr>
        <w:t>do ut desidero</w:t>
      </w:r>
      <w:r w:rsidRPr="00941301">
        <w:rPr>
          <w:rFonts w:asciiTheme="majorHAnsi" w:eastAsia="Times New Roman" w:hAnsiTheme="majorHAnsi" w:cstheme="majorHAnsi"/>
          <w:sz w:val="16"/>
        </w:rPr>
        <w:t xml:space="preserve">: I give in order that I might desire.”8 </w:t>
      </w:r>
      <w:r w:rsidRPr="00941301">
        <w:rPr>
          <w:rStyle w:val="StyleUnderline"/>
          <w:rFonts w:cstheme="majorHAnsi"/>
        </w:rPr>
        <w:t>The subject’s desire is oriented around this lost object, but the object is nothing as a positive entity and only exists insofar as it is lost.</w:t>
      </w:r>
      <w:r w:rsidRPr="00941301">
        <w:rPr>
          <w:rFonts w:asciiTheme="majorHAnsi" w:eastAsia="Times New Roman" w:hAnsiTheme="majorHAnsi" w:cstheme="majorHAnsi"/>
          <w:sz w:val="16"/>
        </w:rPr>
        <w:t xml:space="preserve"> </w:t>
      </w:r>
      <w:r w:rsidRPr="00941301">
        <w:rPr>
          <w:rStyle w:val="StyleUnderline"/>
          <w:rFonts w:cstheme="majorHAnsi"/>
        </w:rPr>
        <w:t>This is why one can never attain the lost object or the object that causes one to desire</w:t>
      </w:r>
      <w:r w:rsidRPr="00941301">
        <w:rPr>
          <w:rFonts w:asciiTheme="majorHAnsi" w:eastAsia="Times New Roman" w:hAnsiTheme="majorHAnsi" w:cstheme="majorHAnsi"/>
          <w:sz w:val="16"/>
        </w:rPr>
        <w:t xml:space="preserve">.9 The coming-into-being of this object originates the subject of desire, but, having no substance, the object can never become an empirical object of desire. </w:t>
      </w:r>
      <w:r w:rsidRPr="00941301">
        <w:rPr>
          <w:rStyle w:val="StyleUnderline"/>
          <w:rFonts w:cstheme="majorHAnsi"/>
        </w:rPr>
        <w:t xml:space="preserve">We may see an object of desire as embodying the lost object, but whenever we obtain this object, we discover its emptiness. The lost object is constitutively rather than empirically lost. </w:t>
      </w:r>
      <w:r w:rsidRPr="00941301">
        <w:rPr>
          <w:rFonts w:asciiTheme="majorHAnsi" w:hAnsiTheme="majorHAnsi" w:cstheme="majorHAnsi"/>
          <w:sz w:val="10"/>
        </w:rPr>
        <w:t xml:space="preserve">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 According to Naomi Wolf ’s classic popular account in The Beauty Myth, the ideal of thinness became a way of controlling women — disciplining their bodies — after the idea of natural female inferiority began to evanesce.10 The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 ity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w:t>
      </w:r>
      <w:r w:rsidRPr="00941301">
        <w:rPr>
          <w:rStyle w:val="Emphasis"/>
          <w:rFonts w:asciiTheme="majorHAnsi" w:hAnsiTheme="majorHAnsi" w:cstheme="majorHAnsi"/>
        </w:rPr>
        <w:t>The logic of anorexia lays bare the hidden work- ings of desire that operate within every subject. Subjects believe that they pursue various objects of desire (a new car, a new house, a new romantic partner, and so on) and that these objects have an intrinsic attraction, but the real engine for their desire resides in the nothing that the subject has given up and that every object tries and fails to represent. Objects of desire are desirable only insofar as they attempt to represent the impossible lost object, which is what the anorexic reveals. Still, the anorexic is exceptional; most nonanorexic subjects imagine that their lost object can be found in something rather than nothing</w:t>
      </w:r>
      <w:r w:rsidRPr="00941301">
        <w:rPr>
          <w:rFonts w:asciiTheme="majorHAnsi" w:hAnsiTheme="majorHAnsi" w:cstheme="majorHAnsi"/>
          <w:sz w:val="10"/>
        </w:rPr>
        <w:t xml:space="preserve">. Despite its resonances with the structure of desire, anorexia cannot be dissociated from the imposition of the ideal of thinness as a mode of control- ling female subjectivity. Though this ideal distorts the anorexic’s relationship to her own body, it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The oppressive ideal of perfect thinness allows the anorexic to bear witness with her body to the truth of desire.13 </w:t>
      </w:r>
      <w:r w:rsidRPr="00941301">
        <w:rPr>
          <w:rStyle w:val="Emphasis"/>
          <w:rFonts w:asciiTheme="majorHAnsi" w:hAnsiTheme="majorHAnsi" w:cstheme="majorHAnsi"/>
        </w:rPr>
        <w:t xml:space="preserve">Understanding the impossible nature of the lost object — what the anorexic makes clear — allows us to rethink the nature of the political act. Rather than being the successful achievement of some object, the accomplishment of some social good, </w:t>
      </w:r>
      <w:r w:rsidRPr="00E542DA">
        <w:rPr>
          <w:rStyle w:val="Emphasis"/>
          <w:rFonts w:asciiTheme="majorHAnsi" w:hAnsiTheme="majorHAnsi" w:cstheme="majorHAnsi"/>
          <w:highlight w:val="green"/>
        </w:rPr>
        <w:t>the political act involves</w:t>
      </w:r>
      <w:r w:rsidRPr="00941301">
        <w:rPr>
          <w:rStyle w:val="Emphasis"/>
          <w:rFonts w:asciiTheme="majorHAnsi" w:hAnsiTheme="majorHAnsi" w:cstheme="majorHAnsi"/>
        </w:rPr>
        <w:t xml:space="preserve"> </w:t>
      </w:r>
      <w:r w:rsidRPr="00E542DA">
        <w:rPr>
          <w:rStyle w:val="Emphasis"/>
          <w:rFonts w:asciiTheme="majorHAnsi" w:hAnsiTheme="majorHAnsi" w:cstheme="majorHAnsi"/>
          <w:highlight w:val="green"/>
        </w:rPr>
        <w:t>insisting on one’s desire in the face of its impossibility</w:t>
      </w:r>
      <w:r w:rsidRPr="00941301">
        <w:rPr>
          <w:rStyle w:val="Emphasis"/>
          <w:rFonts w:asciiTheme="majorHAnsi" w:hAnsiTheme="majorHAnsi" w:cstheme="majorHAnsi"/>
        </w:rPr>
        <w:t xml:space="preserve">, </w:t>
      </w:r>
      <w:r w:rsidRPr="00941301">
        <w:rPr>
          <w:rStyle w:val="Emphasis"/>
          <w:rFonts w:asciiTheme="majorHAnsi" w:hAnsiTheme="majorHAnsi" w:cstheme="majorHAnsi"/>
        </w:rPr>
        <w:lastRenderedPageBreak/>
        <w:t>which is precisely what occurs in the death drive.</w:t>
      </w:r>
      <w:r w:rsidRPr="00941301">
        <w:rPr>
          <w:rFonts w:asciiTheme="majorHAnsi" w:hAnsiTheme="majorHAnsi" w:cstheme="majorHAnsi"/>
          <w:sz w:val="10"/>
        </w:rPr>
        <w:t xml:space="preserve"> The key to a politics of the death drive is grasping, in the fashion of the anorexic, the nothingness of the object and thereby finding satisfaction in the drive itself. </w:t>
      </w:r>
      <w:r w:rsidRPr="00941301">
        <w:rPr>
          <w:rStyle w:val="Emphasis"/>
          <w:rFonts w:asciiTheme="majorHAnsi" w:hAnsiTheme="majorHAnsi" w:cstheme="majorHAnsi"/>
        </w:rPr>
        <w:t xml:space="preserve">But the subject’s </w:t>
      </w:r>
      <w:r w:rsidRPr="00E542DA">
        <w:rPr>
          <w:rStyle w:val="Emphasis"/>
          <w:rFonts w:asciiTheme="majorHAnsi" w:hAnsiTheme="majorHAnsi" w:cstheme="majorHAnsi"/>
          <w:highlight w:val="green"/>
        </w:rPr>
        <w:t>relationship</w:t>
      </w:r>
      <w:r w:rsidRPr="00941301">
        <w:rPr>
          <w:rStyle w:val="Emphasis"/>
          <w:rFonts w:asciiTheme="majorHAnsi" w:hAnsiTheme="majorHAnsi" w:cstheme="majorHAnsi"/>
        </w:rPr>
        <w:t xml:space="preserve"> to its object inherently </w:t>
      </w:r>
      <w:r w:rsidRPr="00E542DA">
        <w:rPr>
          <w:rStyle w:val="Emphasis"/>
          <w:rFonts w:asciiTheme="majorHAnsi" w:hAnsiTheme="majorHAnsi" w:cstheme="majorHAnsi"/>
          <w:highlight w:val="green"/>
        </w:rPr>
        <w:t>creates an illusion</w:t>
      </w:r>
      <w:r w:rsidRPr="00941301">
        <w:rPr>
          <w:rStyle w:val="Emphasis"/>
          <w:rFonts w:asciiTheme="majorHAnsi" w:hAnsiTheme="majorHAnsi" w:cstheme="majorHAnsi"/>
        </w:rPr>
        <w:t xml:space="preserve"> that makes this possibility almost impossible.</w:t>
      </w:r>
      <w:r w:rsidRPr="00941301">
        <w:rPr>
          <w:rFonts w:asciiTheme="majorHAnsi" w:hAnsiTheme="majorHAnsi" w:cstheme="majorHAnsi"/>
          <w:sz w:val="10"/>
        </w:rPr>
        <w:t xml:space="preserve"> Though the lost object that initiates subjectivity has no substance, its status for the subject belies its nothingness. For the subject, the originary lost object is the object that seems to hold the key to the subject’s very ability to enjoy. Subjects invest the lost object with the idea of their own completion: the loss of the object retroactively causes a prior state of comple- tion to arise — a state of completion that never actually existed — and the object itself bears the promise of inaugurating a return to this imaginary prior state.14 In short, it promises to fill in the subject’s lack and answer its desire. </w:t>
      </w:r>
      <w:r w:rsidRPr="00941301">
        <w:rPr>
          <w:rStyle w:val="Emphasis"/>
          <w:rFonts w:asciiTheme="majorHAnsi" w:hAnsiTheme="majorHAnsi" w:cstheme="majorHAnsi"/>
        </w:rPr>
        <w:t xml:space="preserve">As a result of this investment on the part of the subject, the initial lost object </w:t>
      </w:r>
      <w:r w:rsidRPr="00E542DA">
        <w:rPr>
          <w:rStyle w:val="Emphasis"/>
          <w:rFonts w:asciiTheme="majorHAnsi" w:hAnsiTheme="majorHAnsi" w:cstheme="majorHAnsi"/>
          <w:highlight w:val="green"/>
        </w:rPr>
        <w:t>becomes the engine for</w:t>
      </w:r>
      <w:r w:rsidRPr="00941301">
        <w:rPr>
          <w:rStyle w:val="Emphasis"/>
          <w:rFonts w:asciiTheme="majorHAnsi" w:hAnsiTheme="majorHAnsi" w:cstheme="majorHAnsi"/>
        </w:rPr>
        <w:t xml:space="preserve"> </w:t>
      </w:r>
      <w:r w:rsidRPr="00E542DA">
        <w:rPr>
          <w:rStyle w:val="Emphasis"/>
          <w:rFonts w:asciiTheme="majorHAnsi" w:hAnsiTheme="majorHAnsi" w:cstheme="majorHAnsi"/>
          <w:highlight w:val="green"/>
        </w:rPr>
        <w:t>all</w:t>
      </w:r>
      <w:r w:rsidRPr="00941301">
        <w:rPr>
          <w:rStyle w:val="Emphasis"/>
          <w:rFonts w:asciiTheme="majorHAnsi" w:hAnsiTheme="majorHAnsi" w:cstheme="majorHAnsi"/>
        </w:rPr>
        <w:t xml:space="preserve"> the subject’s subsequent </w:t>
      </w:r>
      <w:r w:rsidRPr="00E542DA">
        <w:rPr>
          <w:rStyle w:val="Emphasis"/>
          <w:rFonts w:asciiTheme="majorHAnsi" w:hAnsiTheme="majorHAnsi" w:cstheme="majorHAnsi"/>
          <w:highlight w:val="green"/>
        </w:rPr>
        <w:t>desiring</w:t>
      </w:r>
      <w:r w:rsidRPr="00941301">
        <w:rPr>
          <w:rStyle w:val="Emphasis"/>
          <w:rFonts w:asciiTheme="majorHAnsi" w:hAnsiTheme="majorHAnsi" w:cstheme="majorHAnsi"/>
        </w:rPr>
        <w:t>. Without the initial act of sacrifice, the would-be subject neither desires nor enjoys but instead suffocates in a world of self-presence, a self-presence in which one has no freedom whatsoever</w:t>
      </w:r>
      <w:r w:rsidRPr="00941301">
        <w:rPr>
          <w:rFonts w:asciiTheme="majorHAnsi" w:hAnsiTheme="majorHAnsi" w:cstheme="majorHAnsi"/>
          <w:sz w:val="10"/>
        </w:rPr>
        <w:t xml:space="preserve">. Through the loss of the privileged object, one frees oneself from the complete domination of (parental or social) authority by creating a lack that no authority can fill. Ceding the object is thus the founding act of subjectivity and the first free act. Every subsequent effort by authority to give the subject what it lacks will come up short — or, more correctly, will go too far, because only nothing can fill the gap within the subject. </w:t>
      </w:r>
      <w:r w:rsidRPr="00941301">
        <w:rPr>
          <w:rStyle w:val="Emphasis"/>
          <w:rFonts w:asciiTheme="majorHAnsi" w:hAnsiTheme="majorHAnsi" w:cstheme="majorHAnsi"/>
        </w:rPr>
        <w:t xml:space="preserve">For this reason, dissatisfaction and disappointment are correlative with freedom: when we experience the authority’s failure to give us what we want, at that moment we also experience our distance from the authority and our radical freedom as subjects. </w:t>
      </w:r>
    </w:p>
    <w:p w14:paraId="43867B88" w14:textId="77777777" w:rsidR="00C30275" w:rsidRPr="00941301" w:rsidRDefault="00C30275" w:rsidP="00C30275">
      <w:pPr>
        <w:pStyle w:val="Heading4"/>
      </w:pPr>
      <w:r w:rsidRPr="00941301">
        <w:t>They are a fantasy constructed by planning at the expense of scapegoated identities as recognition from the Other in an attempt to fill the lack.</w:t>
      </w:r>
    </w:p>
    <w:p w14:paraId="193DF710" w14:textId="77777777" w:rsidR="00C30275" w:rsidRPr="00941301" w:rsidRDefault="00C30275" w:rsidP="00C30275">
      <w:pPr>
        <w:rPr>
          <w:rFonts w:asciiTheme="majorHAnsi" w:hAnsiTheme="majorHAnsi" w:cstheme="majorHAnsi"/>
          <w:sz w:val="18"/>
          <w:szCs w:val="20"/>
        </w:rPr>
      </w:pPr>
      <w:r w:rsidRPr="00360E96">
        <w:rPr>
          <w:rStyle w:val="Style13ptBold"/>
          <w:rFonts w:asciiTheme="majorHAnsi" w:hAnsiTheme="majorHAnsi" w:cstheme="majorHAnsi"/>
          <w:sz w:val="28"/>
          <w:szCs w:val="28"/>
        </w:rPr>
        <w:t>Gunder 05</w:t>
      </w:r>
      <w:r w:rsidRPr="00941301">
        <w:rPr>
          <w:rFonts w:asciiTheme="majorHAnsi" w:hAnsiTheme="majorHAnsi" w:cstheme="majorHAnsi"/>
        </w:rPr>
        <w:t xml:space="preserve"> </w:t>
      </w:r>
      <w:r w:rsidRPr="00941301">
        <w:rPr>
          <w:rFonts w:asciiTheme="majorHAnsi" w:hAnsiTheme="majorHAnsi" w:cstheme="majorHAnsi"/>
          <w:sz w:val="18"/>
          <w:szCs w:val="20"/>
        </w:rPr>
        <w:t>Michael Gunder, 2005, “The Production of Desirous Space: Mere Fantasies of the Utopian City?” Planning Theory 2005 4: 173, DOI: 10.1177/1473095205054604, all brackets were in the original text, SJBE</w:t>
      </w:r>
    </w:p>
    <w:p w14:paraId="793BCE71" w14:textId="37B78B6A" w:rsidR="00C30275" w:rsidRDefault="00C30275" w:rsidP="00C30275">
      <w:pPr>
        <w:rPr>
          <w:rStyle w:val="StyleUnderline"/>
          <w:rFonts w:cstheme="majorHAnsi"/>
          <w:bCs/>
        </w:rPr>
      </w:pPr>
      <w:r w:rsidRPr="00941301">
        <w:rPr>
          <w:rFonts w:asciiTheme="majorHAnsi" w:hAnsiTheme="majorHAnsi" w:cstheme="majorHAnsi"/>
          <w:sz w:val="10"/>
        </w:rPr>
        <w:t xml:space="preserve">Jouissance is one of the four structuring elements of social discourse,4 or social interactions, links and relationships, where synchronic language meets diachronic speech to evoke an effect on the Other (Lacan, 2004: 3). Zupancic (2004) associates Lacan’s (2004) theory of the Four Discourses (see Gunder, 2003a, 2004; Hillier and Gunder, 2005) with the Marxian theory of commodification and surplus-value via Lacan’s concept of surplus-enjoyment (plus-de-jouir). Lacan (2004: 111) contends that surplusvalue and surplus-enjoyment are historically equivalent, especially in the situation of the Master’s injunction of ‘No!’ in the emerging early phase of Calvinistic repressive capitalism. In contrast to the historical authority and rationality of the Master’s repressive command, late capitalism is structured under a rationality of the university or bureaucracy. </w:t>
      </w:r>
      <w:r w:rsidRPr="00941301">
        <w:rPr>
          <w:rStyle w:val="StyleUnderline"/>
          <w:rFonts w:cstheme="majorHAnsi"/>
          <w:bCs/>
        </w:rPr>
        <w:t xml:space="preserve">Now knowledge and technology, not the Master’s injunction, become </w:t>
      </w:r>
      <w:r w:rsidRPr="00E542DA">
        <w:rPr>
          <w:rStyle w:val="StyleUnderline"/>
          <w:rFonts w:cstheme="majorHAnsi"/>
          <w:bCs/>
          <w:highlight w:val="green"/>
        </w:rPr>
        <w:t xml:space="preserve">‘agency </w:t>
      </w:r>
      <w:r w:rsidRPr="00941301">
        <w:rPr>
          <w:rStyle w:val="StyleUnderline"/>
          <w:rFonts w:cstheme="majorHAnsi"/>
          <w:bCs/>
        </w:rPr>
        <w:t xml:space="preserve">expressing a logic of governmentality and expertise (including that of planning) that does not prohibit enjoyment, but rather channels jouissance in ways that </w:t>
      </w:r>
      <w:r w:rsidRPr="00E542DA">
        <w:rPr>
          <w:rStyle w:val="StyleUnderline"/>
          <w:rFonts w:cstheme="majorHAnsi"/>
          <w:bCs/>
          <w:highlight w:val="green"/>
        </w:rPr>
        <w:t>produces</w:t>
      </w:r>
      <w:r w:rsidRPr="00941301">
        <w:rPr>
          <w:rStyle w:val="StyleUnderline"/>
          <w:rFonts w:cstheme="majorHAnsi"/>
          <w:bCs/>
        </w:rPr>
        <w:t xml:space="preserve"> a “bio-politics” (after Foucault) of an alienated subject that has no option, but to enjoy and be satisfied’ (Hillier and Gunder, 2005; McGowan, 2004; Zˇ izˇek, 2004b; Zupancic, 2004). In this regard, ‘a nation exists only as long as its specific enjoyment continues to be materialised in a set of social practices and submitted through national myths [or </w:t>
      </w:r>
      <w:r w:rsidRPr="00E542DA">
        <w:rPr>
          <w:rStyle w:val="StyleUnderline"/>
          <w:rFonts w:cstheme="majorHAnsi"/>
          <w:bCs/>
          <w:highlight w:val="green"/>
        </w:rPr>
        <w:t>fantasies</w:t>
      </w:r>
      <w:r w:rsidRPr="00941301">
        <w:rPr>
          <w:rStyle w:val="StyleUnderline"/>
          <w:rFonts w:cstheme="majorHAnsi"/>
          <w:bCs/>
        </w:rPr>
        <w:t>] that structure these practices’ (Zˇ izˇek, 1993: 202).</w:t>
      </w:r>
      <w:r w:rsidRPr="00941301">
        <w:rPr>
          <w:rFonts w:asciiTheme="majorHAnsi" w:hAnsiTheme="majorHAnsi" w:cstheme="majorHAnsi"/>
          <w:sz w:val="10"/>
        </w:rPr>
        <w:t xml:space="preserve"> This is taken further by the barely challenged international hegemonic discourse of global capitalization and the fantasies it induces in externally structuring the nation state’s very enjoyment (Stavrakakis, 2003a: 63; Zˇ izˇek, 2004b: 61). Even the ruling British Labour government, with its ‘Third Way’, in contrast to its tradition of socialism, has placed ‘economic globalisation’ as ‘the most significant factor in shaping Labour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izˇek, 2004b: 113). Even in Lefebvre’s day, this was a capitalism where surplus-value was synonymous with surplus-enjoyment supporting the injunction: ‘you must enjoy!’. </w:t>
      </w:r>
      <w:r w:rsidRPr="00941301">
        <w:rPr>
          <w:rStyle w:val="StyleUnderline"/>
          <w:rFonts w:cstheme="majorHAnsi"/>
          <w:bCs/>
        </w:rPr>
        <w:t xml:space="preserve">In this light, the role of </w:t>
      </w:r>
      <w:r w:rsidRPr="00E542DA">
        <w:rPr>
          <w:rStyle w:val="StyleUnderline"/>
          <w:rFonts w:cstheme="majorHAnsi"/>
          <w:bCs/>
          <w:highlight w:val="green"/>
        </w:rPr>
        <w:t>planning is to</w:t>
      </w:r>
      <w:r w:rsidRPr="00941301">
        <w:rPr>
          <w:rStyle w:val="StyleUnderline"/>
          <w:rFonts w:cstheme="majorHAnsi"/>
          <w:bCs/>
        </w:rPr>
        <w:t xml:space="preserve"> facilitate enjoyment by sustainably </w:t>
      </w:r>
      <w:r w:rsidRPr="00E542DA">
        <w:rPr>
          <w:rStyle w:val="StyleUnderline"/>
          <w:rFonts w:cstheme="majorHAnsi"/>
          <w:bCs/>
          <w:highlight w:val="green"/>
        </w:rPr>
        <w:t>provid</w:t>
      </w:r>
      <w:r w:rsidRPr="00941301">
        <w:rPr>
          <w:rStyle w:val="StyleUnderline"/>
          <w:rFonts w:cstheme="majorHAnsi"/>
          <w:bCs/>
        </w:rPr>
        <w:t xml:space="preserve">ing </w:t>
      </w:r>
      <w:r w:rsidRPr="00E542DA">
        <w:rPr>
          <w:rStyle w:val="StyleUnderline"/>
          <w:rFonts w:cstheme="majorHAnsi"/>
          <w:bCs/>
          <w:highlight w:val="green"/>
        </w:rPr>
        <w:t>the</w:t>
      </w:r>
      <w:r w:rsidRPr="00941301">
        <w:rPr>
          <w:rStyle w:val="StyleUnderline"/>
          <w:rFonts w:cstheme="majorHAnsi"/>
          <w:bCs/>
        </w:rPr>
        <w:t xml:space="preserve"> correct </w:t>
      </w:r>
      <w:r w:rsidRPr="00E542DA">
        <w:rPr>
          <w:rStyle w:val="StyleUnderline"/>
          <w:rFonts w:cstheme="majorHAnsi"/>
          <w:bCs/>
          <w:highlight w:val="green"/>
        </w:rPr>
        <w:t>space</w:t>
      </w:r>
      <w:r w:rsidRPr="00941301">
        <w:rPr>
          <w:rStyle w:val="StyleUnderline"/>
          <w:rFonts w:cstheme="majorHAnsi"/>
          <w:bCs/>
        </w:rPr>
        <w:t xml:space="preserve"> – healthy, competitive, fit and attractive – </w:t>
      </w:r>
      <w:r w:rsidRPr="00E542DA">
        <w:rPr>
          <w:rStyle w:val="StyleUnderline"/>
          <w:rFonts w:cstheme="majorHAnsi"/>
          <w:bCs/>
          <w:highlight w:val="green"/>
        </w:rPr>
        <w:t>where enjoyment can be</w:t>
      </w:r>
      <w:r w:rsidRPr="00941301">
        <w:rPr>
          <w:rStyle w:val="StyleUnderline"/>
          <w:rFonts w:cstheme="majorHAnsi"/>
          <w:bCs/>
        </w:rPr>
        <w:t xml:space="preserve"> effectively materialized and </w:t>
      </w:r>
      <w:r w:rsidRPr="00E542DA">
        <w:rPr>
          <w:rStyle w:val="StyleUnderline"/>
          <w:rFonts w:cstheme="majorHAnsi"/>
          <w:bCs/>
          <w:highlight w:val="green"/>
        </w:rPr>
        <w:t>maximized</w:t>
      </w:r>
      <w:r w:rsidRPr="00941301">
        <w:rPr>
          <w:rStyle w:val="StyleUnderline"/>
          <w:rFonts w:cstheme="majorHAnsi"/>
          <w:bCs/>
        </w:rPr>
        <w:t xml:space="preserve"> under the imperative of global capitalism</w:t>
      </w:r>
      <w:r w:rsidRPr="00941301">
        <w:rPr>
          <w:rFonts w:asciiTheme="majorHAnsi" w:hAnsiTheme="majorHAnsi" w:cstheme="majorHAnsi"/>
          <w:sz w:val="10"/>
        </w:rPr>
        <w:t xml:space="preserve">. Consequently: urbanism is nothing more than an ideology that claims to be either ‘art’ or ‘technology’ or ‘science’, depending on the context. This ideology pretends to be straightforward, yet it obfuscates, harbours things unsaid: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thing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(Stavrakakis, 2003a: 59). </w:t>
      </w:r>
      <w:r w:rsidRPr="00941301">
        <w:rPr>
          <w:rStyle w:val="StyleUnderline"/>
          <w:rFonts w:cstheme="majorHAnsi"/>
          <w:bCs/>
        </w:rPr>
        <w:t>In response to the dominant ‘logic’ of global competitiveness, the technocrats and experts including planners, shape, contextualize and implement public policy in the interest of the dominant hegemonic bloc</w:t>
      </w:r>
      <w:r w:rsidRPr="00941301">
        <w:rPr>
          <w:rFonts w:asciiTheme="majorHAnsi" w:hAnsiTheme="majorHAnsi" w:cstheme="majorHAnsi"/>
          <w:sz w:val="10"/>
        </w:rPr>
        <w:t xml:space="preserve">. This is constructed under the logics and knowledges of university discourses (see Gunder, 2004), with an objective to remove existing or potential urban blight,‘dis-ease’ and dysfunction detracting from local enjoyment and global competitiveness (Gunder, 2005; McGuirk, 2004). Of course, the hegemonic network, or bloc, initially shapes the debate as to what constitutes desired enjoyment and what is lacking in urban competitiveness. </w:t>
      </w:r>
      <w:r w:rsidRPr="00941301">
        <w:rPr>
          <w:rStyle w:val="StyleUnderline"/>
          <w:rFonts w:cstheme="majorHAnsi"/>
          <w:bCs/>
        </w:rPr>
        <w:t>In turn, this defines what is blighted and dysfunctional and in need of planning remedy</w:t>
      </w:r>
      <w:r w:rsidRPr="00941301">
        <w:rPr>
          <w:rFonts w:asciiTheme="majorHAnsi" w:hAnsiTheme="majorHAnsi" w:cstheme="majorHAnsi"/>
          <w:sz w:val="10"/>
        </w:rPr>
        <w:t xml:space="preserve">. This is predicated on a logic, or more accurately a rhetoric, that a lack of a particular defined type of enjoyment, or competitiveness, is inherently unhealthy for the aggregate social body. Planners, programmers, and users want solutions. For what? To make people happy. To order them to be happy. It is a strange way of interpreting happiness. The science of the urban phenomenon cannot </w:t>
      </w:r>
      <w:r w:rsidRPr="00941301">
        <w:rPr>
          <w:rFonts w:asciiTheme="majorHAnsi" w:hAnsiTheme="majorHAnsi" w:cstheme="majorHAnsi"/>
          <w:sz w:val="10"/>
        </w:rPr>
        <w:lastRenderedPageBreak/>
        <w:t xml:space="preserve">respond to these demands without the risk of validating external restrictions imposed by ideology and power. (Lefebvre, 2003: 141) </w:t>
      </w:r>
      <w:r w:rsidRPr="00941301">
        <w:rPr>
          <w:rStyle w:val="StyleUnderline"/>
          <w:rFonts w:cstheme="majorHAnsi"/>
          <w:bCs/>
        </w:rPr>
        <w:t>Yet this lack and its resolution are more often technical in nature, rather than political.</w:t>
      </w:r>
      <w:r w:rsidRPr="00941301">
        <w:rPr>
          <w:rFonts w:asciiTheme="majorHAnsi" w:hAnsiTheme="majorHAnsi" w:cstheme="majorHAnsi"/>
          <w:sz w:val="10"/>
        </w:rPr>
        <w:t xml:space="preserve"> As a consequence,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izˇek,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 the negative injunction. </w:t>
      </w:r>
      <w:r w:rsidRPr="00941301">
        <w:rPr>
          <w:rStyle w:val="StyleUnderline"/>
          <w:rFonts w:cstheme="majorHAnsi"/>
          <w:bCs/>
        </w:rPr>
        <w:t>Contemporary injunctions are to enjoy – or at least to sustain our happiness – regardless of what we actually desire.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941301">
        <w:rPr>
          <w:rFonts w:asciiTheme="majorHAnsi" w:hAnsiTheme="majorHAnsi" w:cstheme="majorHAnsi"/>
          <w:sz w:val="10"/>
        </w:rPr>
        <w:t xml:space="preserve">. Happiness is thus hypocritical: it is the happiness dreaming about things we do not really want. (Zˇ izˇek, 2002a: 59–60) </w:t>
      </w:r>
      <w:r w:rsidRPr="00941301">
        <w:rPr>
          <w:rStyle w:val="StyleUnderline"/>
          <w:rFonts w:cstheme="majorHAnsi"/>
          <w:bCs/>
        </w:rPr>
        <w:t xml:space="preserve">Planning continues to succeed because it </w:t>
      </w:r>
      <w:r w:rsidRPr="00E542DA">
        <w:rPr>
          <w:rStyle w:val="StyleUnderline"/>
          <w:rFonts w:cstheme="majorHAnsi"/>
          <w:bCs/>
          <w:highlight w:val="green"/>
        </w:rPr>
        <w:t>underpins the</w:t>
      </w:r>
      <w:r w:rsidRPr="00941301">
        <w:rPr>
          <w:rStyle w:val="StyleUnderline"/>
          <w:rFonts w:cstheme="majorHAnsi"/>
          <w:bCs/>
        </w:rPr>
        <w:t xml:space="preserve"> primal </w:t>
      </w:r>
      <w:r w:rsidRPr="00E542DA">
        <w:rPr>
          <w:rStyle w:val="StyleUnderline"/>
          <w:rFonts w:cstheme="majorHAnsi"/>
          <w:bCs/>
          <w:highlight w:val="green"/>
        </w:rPr>
        <w:t>desire</w:t>
      </w:r>
      <w:r w:rsidRPr="00941301">
        <w:rPr>
          <w:rStyle w:val="StyleUnderline"/>
          <w:rFonts w:cstheme="majorHAnsi"/>
          <w:bCs/>
        </w:rPr>
        <w:t xml:space="preserve"> of most subjects in society </w:t>
      </w:r>
      <w:r w:rsidRPr="00E542DA">
        <w:rPr>
          <w:rStyle w:val="StyleUnderline"/>
          <w:rFonts w:cstheme="majorHAnsi"/>
          <w:bCs/>
          <w:highlight w:val="green"/>
        </w:rPr>
        <w:t xml:space="preserve">for </w:t>
      </w:r>
      <w:r w:rsidRPr="00941301">
        <w:rPr>
          <w:rStyle w:val="StyleUnderline"/>
          <w:rFonts w:cstheme="majorHAnsi"/>
          <w:bCs/>
        </w:rPr>
        <w:t xml:space="preserve">a conflict-free, safe and assured happy </w:t>
      </w:r>
      <w:r w:rsidRPr="00E542DA">
        <w:rPr>
          <w:rStyle w:val="StyleUnderline"/>
          <w:rFonts w:cstheme="majorHAnsi"/>
          <w:bCs/>
          <w:highlight w:val="green"/>
        </w:rPr>
        <w:t>future</w:t>
      </w:r>
      <w:r w:rsidRPr="00941301">
        <w:rPr>
          <w:rStyle w:val="StyleUnderline"/>
          <w:rFonts w:cstheme="majorHAnsi"/>
          <w:bCs/>
        </w:rPr>
        <w:t xml:space="preserve">, even if it can only deliver this as </w:t>
      </w:r>
      <w:r w:rsidRPr="00E542DA">
        <w:rPr>
          <w:rStyle w:val="StyleUnderline"/>
          <w:rFonts w:cstheme="majorHAnsi"/>
          <w:bCs/>
          <w:highlight w:val="green"/>
        </w:rPr>
        <w:t xml:space="preserve">a fantasy-scenario </w:t>
      </w:r>
      <w:r w:rsidRPr="00941301">
        <w:rPr>
          <w:rStyle w:val="StyleUnderline"/>
          <w:rFonts w:cstheme="majorHAnsi"/>
          <w:bCs/>
        </w:rPr>
        <w:t>of material happiness</w:t>
      </w:r>
      <w:r w:rsidRPr="00E542DA">
        <w:rPr>
          <w:rStyle w:val="StyleUnderline"/>
          <w:rFonts w:cstheme="majorHAnsi"/>
          <w:bCs/>
          <w:highlight w:val="green"/>
        </w:rPr>
        <w:t xml:space="preserve">, </w:t>
      </w:r>
      <w:r w:rsidRPr="00941301">
        <w:rPr>
          <w:rStyle w:val="StyleUnderline"/>
          <w:rFonts w:cstheme="majorHAnsi"/>
          <w:bCs/>
        </w:rPr>
        <w:t xml:space="preserve">rather than as </w:t>
      </w:r>
      <w:r w:rsidRPr="00E542DA">
        <w:rPr>
          <w:rStyle w:val="StyleUnderline"/>
          <w:rFonts w:cstheme="majorHAnsi"/>
          <w:bCs/>
          <w:highlight w:val="green"/>
        </w:rPr>
        <w:t xml:space="preserve">an impossible reality that </w:t>
      </w:r>
      <w:r w:rsidRPr="00941301">
        <w:rPr>
          <w:rStyle w:val="StyleUnderline"/>
          <w:rFonts w:cstheme="majorHAnsi"/>
          <w:bCs/>
        </w:rPr>
        <w:t xml:space="preserve">actually </w:t>
      </w:r>
      <w:r w:rsidRPr="00E542DA">
        <w:rPr>
          <w:rStyle w:val="StyleUnderline"/>
          <w:rFonts w:cstheme="majorHAnsi"/>
          <w:bCs/>
          <w:highlight w:val="green"/>
        </w:rPr>
        <w:t xml:space="preserve">sates </w:t>
      </w:r>
      <w:r w:rsidRPr="00941301">
        <w:rPr>
          <w:rStyle w:val="StyleUnderline"/>
          <w:rFonts w:cstheme="majorHAnsi"/>
          <w:bCs/>
        </w:rPr>
        <w:t xml:space="preserve">all </w:t>
      </w:r>
      <w:r w:rsidRPr="00E542DA">
        <w:rPr>
          <w:rStyle w:val="StyleUnderline"/>
          <w:rFonts w:cstheme="majorHAnsi"/>
          <w:bCs/>
          <w:highlight w:val="green"/>
        </w:rPr>
        <w:t>desires</w:t>
      </w:r>
      <w:r w:rsidRPr="00941301">
        <w:rPr>
          <w:rStyle w:val="StyleUnderline"/>
          <w:rFonts w:cstheme="majorHAnsi"/>
          <w:bCs/>
        </w:rPr>
        <w:t xml:space="preserve"> (Gunder, 2003a, 2003b). This is a fantasy predicated on an obedience to a shallow consumptive quantitative imperative to be materially happy, which often occurs at the expense of our actual qualitative psychic desires.</w:t>
      </w:r>
      <w:r w:rsidRPr="00941301">
        <w:rPr>
          <w:rFonts w:asciiTheme="majorHAnsi" w:hAnsiTheme="majorHAnsi" w:cstheme="majorHAnsi"/>
          <w:sz w:val="10"/>
        </w:rPr>
        <w:t xml:space="preserve"> In our contemporary global society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izˇek, 2004b: 174). </w:t>
      </w:r>
      <w:r w:rsidRPr="00941301">
        <w:rPr>
          <w:rStyle w:val="StyleUnderline"/>
          <w:rFonts w:cstheme="majorHAnsi"/>
          <w:bCs/>
        </w:rPr>
        <w:t xml:space="preserve">Further, </w:t>
      </w:r>
      <w:r w:rsidRPr="00E542DA">
        <w:rPr>
          <w:rStyle w:val="StyleUnderline"/>
          <w:rFonts w:cstheme="majorHAnsi"/>
          <w:bCs/>
          <w:highlight w:val="green"/>
        </w:rPr>
        <w:t>‘the fantasy</w:t>
      </w:r>
      <w:r w:rsidRPr="00941301">
        <w:rPr>
          <w:rStyle w:val="StyleUnderline"/>
          <w:rFonts w:cstheme="majorHAnsi"/>
          <w:bCs/>
        </w:rPr>
        <w:t xml:space="preserve"> of a utopian harmonious social world can only be </w:t>
      </w:r>
      <w:r w:rsidRPr="00E542DA">
        <w:rPr>
          <w:rStyle w:val="StyleUnderline"/>
          <w:rFonts w:cstheme="majorHAnsi"/>
          <w:bCs/>
          <w:highlight w:val="green"/>
        </w:rPr>
        <w:t>sustained if</w:t>
      </w:r>
      <w:r w:rsidRPr="00941301">
        <w:rPr>
          <w:rStyle w:val="StyleUnderline"/>
          <w:rFonts w:cstheme="majorHAnsi"/>
          <w:bCs/>
        </w:rPr>
        <w:t xml:space="preserve"> all the persisting </w:t>
      </w:r>
      <w:r w:rsidRPr="00E542DA">
        <w:rPr>
          <w:rStyle w:val="StyleUnderline"/>
          <w:rFonts w:cstheme="majorHAnsi"/>
          <w:bCs/>
          <w:highlight w:val="green"/>
        </w:rPr>
        <w:t>disorders can be attributed to a</w:t>
      </w:r>
      <w:r w:rsidRPr="00941301">
        <w:rPr>
          <w:rStyle w:val="StyleUnderline"/>
          <w:rFonts w:cstheme="majorHAnsi"/>
          <w:bCs/>
        </w:rPr>
        <w:t xml:space="preserve">n alien intruder . . . a certain particularity which cannot be assimilated, but instead must be eliminated’ (Stavrakakis, 1999: 108). This is the stranger, the Other that is not us that can act as the </w:t>
      </w:r>
      <w:r w:rsidRPr="00E542DA">
        <w:rPr>
          <w:rStyle w:val="StyleUnderline"/>
          <w:rFonts w:cstheme="majorHAnsi"/>
          <w:bCs/>
          <w:highlight w:val="green"/>
        </w:rPr>
        <w:t>‘“scapegoat” to be stigmatised</w:t>
      </w:r>
      <w:r w:rsidRPr="00941301">
        <w:rPr>
          <w:rStyle w:val="StyleUnderline"/>
          <w:rFonts w:cstheme="majorHAnsi"/>
          <w:bCs/>
        </w:rPr>
        <w:t xml:space="preserve"> as the one who is blamed for our lack, the Evil force that stole our precious jouissance’ and stopped the fantasy from achieving its utopian vision (Stavrakakis, 2003a: 58). Even our ‘“complex” contemporary societies </w:t>
      </w:r>
      <w:r w:rsidRPr="00E542DA">
        <w:rPr>
          <w:rStyle w:val="StyleUnderline"/>
          <w:rFonts w:cstheme="majorHAnsi"/>
          <w:bCs/>
          <w:highlight w:val="green"/>
        </w:rPr>
        <w:t xml:space="preserve">rely on the </w:t>
      </w:r>
      <w:r w:rsidRPr="00941301">
        <w:rPr>
          <w:rStyle w:val="StyleUnderline"/>
          <w:rFonts w:cstheme="majorHAnsi"/>
          <w:bCs/>
        </w:rPr>
        <w:t xml:space="preserve">basic </w:t>
      </w:r>
      <w:r w:rsidRPr="00E542DA">
        <w:rPr>
          <w:rStyle w:val="StyleUnderline"/>
          <w:rFonts w:cstheme="majorHAnsi"/>
          <w:bCs/>
          <w:highlight w:val="green"/>
        </w:rPr>
        <w:t>divide between included and excluded’</w:t>
      </w:r>
      <w:r w:rsidRPr="00941301">
        <w:rPr>
          <w:rStyle w:val="StyleUnderline"/>
          <w:rFonts w:cstheme="majorHAnsi"/>
          <w:bCs/>
        </w:rPr>
        <w:t xml:space="preserve"> (Zˇ izˇek, 2004b: 86). Zˇ izˇek (2004b: 86) continues: in any society ‘there is a multitude within the system and a multitude of those excluded, and simply to encompass them both within the scope of the same notion amounts to the same obscenity as equating starvation with dieting.’</w:t>
      </w:r>
      <w:r w:rsidRPr="00941301">
        <w:rPr>
          <w:rFonts w:asciiTheme="majorHAnsi" w:hAnsiTheme="majorHAnsi" w:cstheme="majorHAnsi"/>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Other we can attribute all the signs of disharmony that jeopardize our shared fantasy (Zˇ izˇek, 1997: 5). Difference is essential to complete our fantasy of harmony, but only by providing the sacrificial Other on which we can blame the disappointment of the fantasy to deliver (Zˇ izˇek, 2004a: 158–9). In this light, planning,‘as part of the apparatus of the modern state, makes its own imprint, has its own powers for good and evil’ (Sandercock, 2004: 134). This is especially so as planning identifies, or at least names and legitimizes, what constitutes an urban pathology that detracts from what is desirous of the globally competitive city. Planning then sets out to remedy this lack or deficiency. Civil society, i.e. the public stage, and media of information dissemination are central to this process. Of course, our media are not ideologically neutral. As a consequence, media access for putting forth particular tropes of desire constitutes a central component of social, as well as economic, capital. This is well documented by Flyvbjerg (1998a) where the Aalborg Chamber of Commerce controlled the editorial content of the local newspaper. This argument is central to that of Chomsky’s (2003) multinational corporate steering of mass media content in the, so-called, ‘free’ press. This is where the mass media are free to publish almost anything, provided, of course, they do not alienate their corporate clients who provide their majority of income and profits via their advertising payments. Gunder (2003b) documented how planning actors and their affiliated partners gained public agreement via the rhetorical use of culturally shared ‘master signifiers’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all the more completely in old ones’ (Bracher,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in order for our reality to be coherent. It has to be introduced through a fantasmatic social construction. (Stavrakakis, 1999: 62–3) This is where, from a Lacanian outlook, by accepting rationalization as the means to fulfil a desire for completeness – via the utilization of falsifying words – ‘man does not adapt himself to reality; he adapts reality to himself’ (Roudinesco, 1997: 114). </w:t>
      </w:r>
      <w:r w:rsidRPr="00941301">
        <w:rPr>
          <w:rStyle w:val="StyleUnderline"/>
          <w:rFonts w:cstheme="majorHAnsi"/>
          <w:bCs/>
        </w:rPr>
        <w:t xml:space="preserve">Ideological </w:t>
      </w:r>
      <w:r w:rsidRPr="00E542DA">
        <w:rPr>
          <w:rStyle w:val="StyleUnderline"/>
          <w:rFonts w:cstheme="majorHAnsi"/>
          <w:bCs/>
          <w:highlight w:val="green"/>
        </w:rPr>
        <w:t>fantasies</w:t>
      </w:r>
      <w:r w:rsidRPr="00941301">
        <w:rPr>
          <w:rStyle w:val="StyleUnderline"/>
          <w:rFonts w:cstheme="majorHAnsi"/>
          <w:bCs/>
        </w:rPr>
        <w:t xml:space="preserve"> as to what constitutes an enjoyable and satisfying city are deployed to </w:t>
      </w:r>
      <w:r w:rsidRPr="00E542DA">
        <w:rPr>
          <w:rStyle w:val="StyleUnderline"/>
          <w:rFonts w:cstheme="majorHAnsi"/>
          <w:bCs/>
          <w:highlight w:val="green"/>
        </w:rPr>
        <w:t>hide the dysfunctions</w:t>
      </w:r>
      <w:r w:rsidRPr="00941301">
        <w:rPr>
          <w:rStyle w:val="StyleUnderline"/>
          <w:rFonts w:cstheme="majorHAnsi"/>
          <w:bCs/>
        </w:rPr>
        <w:t xml:space="preserve"> and unpredictabilities that are </w:t>
      </w:r>
      <w:r w:rsidRPr="00E542DA">
        <w:rPr>
          <w:rStyle w:val="StyleUnderline"/>
          <w:rFonts w:cstheme="majorHAnsi"/>
          <w:bCs/>
          <w:highlight w:val="green"/>
        </w:rPr>
        <w:t>ubiquitous throughout</w:t>
      </w:r>
      <w:r w:rsidRPr="00941301">
        <w:rPr>
          <w:rStyle w:val="StyleUnderline"/>
          <w:rFonts w:cstheme="majorHAnsi"/>
          <w:bCs/>
        </w:rPr>
        <w:t xml:space="preserve"> all </w:t>
      </w:r>
      <w:r w:rsidRPr="00E542DA">
        <w:rPr>
          <w:rStyle w:val="StyleUnderline"/>
          <w:rFonts w:cstheme="majorHAnsi"/>
          <w:bCs/>
          <w:highlight w:val="green"/>
        </w:rPr>
        <w:t>social spheres</w:t>
      </w:r>
      <w:r w:rsidRPr="00941301">
        <w:rPr>
          <w:rStyle w:val="StyleUnderline"/>
          <w:rFonts w:cstheme="majorHAnsi"/>
          <w:bCs/>
        </w:rPr>
        <w:t>, particularly for those lacking in sufficient capital to offset adversity.</w:t>
      </w:r>
      <w:r w:rsidRPr="00941301">
        <w:rPr>
          <w:rFonts w:asciiTheme="majorHAnsi" w:hAnsiTheme="majorHAnsi" w:cstheme="majorHAnsi"/>
          <w:sz w:val="10"/>
        </w:rPr>
        <w:t xml:space="preserve"> Social reality ‘is sustained by the “as if”, the fantasy of what things are like’ (Dean, 2001: 627). Rationalization, or realrationalität as Flyvbjerg (1998a) calls it, exists between the everyday activities of social life and the held universal ideals or values of what ought to be, even if it is not so, in social reality. </w:t>
      </w:r>
      <w:r w:rsidRPr="00941301">
        <w:rPr>
          <w:rFonts w:asciiTheme="majorHAnsi" w:hAnsiTheme="majorHAnsi" w:cstheme="majorHAnsi"/>
          <w:sz w:val="10"/>
          <w:szCs w:val="10"/>
        </w:rPr>
        <w:t xml:space="preserve">The belief that planning is not political, but technical ‘allows the myths of objectivity, value neutrality, and technical reason to persist, and thereby fosters a certain delusion about planning practice’ (Sandercock, 2004: 134). Sandercock (2004: 134) continues: planning ‘helps to redefine political debate, producing new sources of power and legitimacy, changing the force field in which we operate’. Lefebvre suggests that planning is based on a strategy of mixing scientificity and rationality with ideology. ‘Here, as elsewhere, scientificity is an ideology, an excrescence grafted onto real, but fragmentary, knowledge’ (Lefebvre, 2003: 166). In particular, Lefebvre argues that quantitative expertise including the technology of urban planning is largely a myth. This is because planning administrators: and bad administrators at that, rarely use much actual technology. However, they have the ability to persuade the people as a whole that because these are technological decisions they should be accepted. In other words, a large part of Lefebvre’s criticism [of planners] is not that technocrats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izˇek, 2001: 66). Flyvbjerg (1998a) illustrates this well in his exposé of the Aalborg Chamber of Commerce’s intervention in that city’s planning process. Here this grouping of dominant business people is given hegemonic voice to determine what constitutes acceptable transportation modes and spatial development in Aalborg’s town centre.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McGuirk (2004) documented how planners actively participated in and facilitated the dominant network of actors successfully pushing for a series of local, regional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w:t>
      </w:r>
      <w:r w:rsidRPr="00941301">
        <w:rPr>
          <w:rFonts w:asciiTheme="majorHAnsi" w:hAnsiTheme="majorHAnsi" w:cstheme="majorHAnsi"/>
          <w:sz w:val="10"/>
          <w:szCs w:val="10"/>
        </w:rPr>
        <w:lastRenderedPageBreak/>
        <w:t>how the planners actively consulted the dominant commercial stakeholders in developing their growth strategy, yet failed to have direct consultation with the Region’s actual residents (ARGF, 1999; Gunder,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izˇek, 1997: 6). Planning is one such instrument that shapes and justifies the governing ideals of utopian desire and in this ‘sphere, the fantasmatic ideal of harmony is dominant’ (Stavrakakis, 1999: 110). The subtle and not so subtle application of power defines truth, reason and rationality and this particularly comprises the deployment of power in our planning and related practices (Flyvbjerg,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(Zupancic, 1998: 41). In contrast to traditional ethics, Lacan’s (1992) theorizing may provide an alternative way to develop new values beyond those already constituted by society as traditional morals of good or evil shaping acceptable behaviours. Traditional ethics is predicated on a reality principle as to what is possible without transgression in social reality. As Zupancic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(Stavrakakis, 2003b; Zupancic, 2000, 2003). This is through a mechanism of ethical sublimation where we create ‘a certain space, scene, or “stage” that enables us to value something that is situated beyond the reality principle, as well as beyond the principle of common good’ (Zupancic,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(Gunder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izˇek,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izˇek, 2001: 170) This is a transgression that introduces new spaces for what can be considered ‘good’ and hence a wider space for jouissance, beyond that of mere technically produced materialist satisfaction.</w:t>
      </w:r>
      <w:r w:rsidRPr="00941301">
        <w:rPr>
          <w:rFonts w:asciiTheme="majorHAnsi" w:hAnsiTheme="majorHAnsi" w:cstheme="majorHAnsi"/>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(e.g. Gunder and Hillier, 2004; Pløger, 2004) and researchers in other disciplines (e.g. Mouffe, 1999, 2000; Stavrakakis,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practices, if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i.e.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Others’ voice attempting to articulate their desires and wants in response to the ‘irreducibility of the Real’ (Stavrakakis,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izˇek,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Stavrakakis (2003b: 332) reminds us that in Lacan’s later teachings he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an utopia is an imagined ‘ideal society; what characterizes utopia is literally the construction of a u-topic space, a social space outside the existing parameters, the parameters of what appears to be “possible” in the existing social universe’ (Zˇ izˇek, 2004b: 123). This proposed utopia is one that may permit, at least aspects of Lefebvre’s ‘lived space’ of the qualitative to be both visible and articulated in conscious life. Rather than contestant cities and regions competing globally 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(Pløger,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izˇek, 2004b: 95). </w:t>
      </w:r>
      <w:r w:rsidRPr="00941301">
        <w:rPr>
          <w:rStyle w:val="StyleUnderline"/>
          <w:rFonts w:cstheme="majorHAnsi"/>
          <w:bCs/>
        </w:rPr>
        <w:t>This is in contrast to the existing social reality, where political processes, such as planning, appear to strive for public participation culminating in an harmonious public consensus, when of course this is but an ideological foil that excludes in the name of a ‘general interest’ defined by a privileged few and legitimized by technocratic ‘reason’.</w:t>
      </w:r>
      <w:r w:rsidRPr="00941301">
        <w:rPr>
          <w:rFonts w:asciiTheme="majorHAnsi" w:hAnsiTheme="majorHAnsi" w:cstheme="majorHAnsi"/>
          <w:sz w:val="10"/>
        </w:rPr>
        <w:t xml:space="preserve"> In contrast, a strong society ‘places conflict and power at its centre’ by guaranteeing the very ‘existence of conflict’ (Flyvbjerg,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(Stavrakakis, 2003a: 61). Of course, resources and global carrying capacities are axiomatically finite. So perhaps must be our desires, for they can never be sated. Traversing our fundamental fantasy for harmony: a start, not a conclusion! Lacan and his followers, such as Stavrakakis, Zˇ izˇek or Zupancic, produce valid arguments for a psychoanalytically derived philosophy of reality and ideology ‘capable of theorizing the ways our deepest commitments bind us to practices of domination’ (Dean, 2001: 627). Revealing and transversing the ideological constructs that shape and structure our social reality is inadequate in itself as a mere academic critical exercise of knowledge production. This author argues that we must radically challenge our underlying beliefs for ourselves, and,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School, or project, drawing on Marx and Freud, which eventually created the Habermasian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41301">
        <w:rPr>
          <w:rStyle w:val="StyleUnderline"/>
          <w:rFonts w:cstheme="majorHAnsi"/>
          <w:bCs/>
        </w:rPr>
        <w:t>This is a perspective that situates our very social reality, including space and social interaction, as principally constituted and composed of ideological fantasy constructs, misrecognitions and misunderstandings (see Hillier, 2003).</w:t>
      </w:r>
      <w:r w:rsidRPr="00941301">
        <w:rPr>
          <w:rFonts w:asciiTheme="majorHAnsi" w:hAnsiTheme="majorHAnsi" w:cstheme="majorHAnsi"/>
          <w:sz w:val="10"/>
        </w:rPr>
        <w:t xml:space="preserve"> As Jameson (2003: 37–8) observes, we owe to Lacan ‘the first new and as yet insufficiently developed concept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(Krips, 2003: 149). </w:t>
      </w:r>
      <w:r w:rsidRPr="00941301">
        <w:rPr>
          <w:rStyle w:val="StyleUnderline"/>
          <w:rFonts w:cstheme="majorHAnsi"/>
          <w:bCs/>
        </w:rPr>
        <w:t xml:space="preserve">Here, it is the </w:t>
      </w:r>
      <w:r w:rsidRPr="00E542DA">
        <w:rPr>
          <w:rStyle w:val="StyleUnderline"/>
          <w:rFonts w:cstheme="majorHAnsi"/>
          <w:bCs/>
          <w:highlight w:val="green"/>
        </w:rPr>
        <w:t xml:space="preserve">desire of this Other </w:t>
      </w:r>
      <w:r w:rsidRPr="00941301">
        <w:rPr>
          <w:rStyle w:val="StyleUnderline"/>
          <w:rFonts w:cstheme="majorHAnsi"/>
          <w:bCs/>
        </w:rPr>
        <w:t xml:space="preserve">that we fundamentally seek and wish to please as we constantly strive to return to our idealized primordial desire for infant maternal security and contentment (Hillier and Gunder, 2005). So </w:t>
      </w:r>
      <w:r w:rsidRPr="00E542DA">
        <w:rPr>
          <w:rStyle w:val="StyleUnderline"/>
          <w:rFonts w:cstheme="majorHAnsi"/>
          <w:bCs/>
          <w:highlight w:val="green"/>
        </w:rPr>
        <w:t xml:space="preserve">we construct and share </w:t>
      </w:r>
      <w:r w:rsidRPr="00941301">
        <w:rPr>
          <w:rStyle w:val="StyleUnderline"/>
          <w:rFonts w:cstheme="majorHAnsi"/>
          <w:bCs/>
        </w:rPr>
        <w:t xml:space="preserve">illusions and </w:t>
      </w:r>
      <w:r w:rsidRPr="00E542DA">
        <w:rPr>
          <w:rStyle w:val="StyleUnderline"/>
          <w:rFonts w:cstheme="majorHAnsi"/>
          <w:bCs/>
          <w:highlight w:val="green"/>
        </w:rPr>
        <w:t>fantasies</w:t>
      </w:r>
      <w:r w:rsidRPr="00941301">
        <w:rPr>
          <w:rStyle w:val="StyleUnderline"/>
          <w:rFonts w:cstheme="majorHAnsi"/>
          <w:bCs/>
        </w:rPr>
        <w:t xml:space="preserve"> – ideologies – </w:t>
      </w:r>
      <w:r w:rsidRPr="00E542DA">
        <w:rPr>
          <w:rStyle w:val="StyleUnderline"/>
          <w:rFonts w:cstheme="majorHAnsi"/>
          <w:bCs/>
          <w:highlight w:val="green"/>
        </w:rPr>
        <w:t xml:space="preserve">that </w:t>
      </w:r>
      <w:r w:rsidRPr="00941301">
        <w:rPr>
          <w:rStyle w:val="StyleUnderline"/>
          <w:rFonts w:cstheme="majorHAnsi"/>
          <w:bCs/>
        </w:rPr>
        <w:t xml:space="preserve">we are somehow </w:t>
      </w:r>
      <w:r w:rsidRPr="00E542DA">
        <w:rPr>
          <w:rStyle w:val="StyleUnderline"/>
          <w:rFonts w:cstheme="majorHAnsi"/>
          <w:bCs/>
          <w:highlight w:val="green"/>
        </w:rPr>
        <w:t>achiev</w:t>
      </w:r>
      <w:r w:rsidRPr="00941301">
        <w:rPr>
          <w:rStyle w:val="StyleUnderline"/>
          <w:rFonts w:cstheme="majorHAnsi"/>
          <w:bCs/>
        </w:rPr>
        <w:t xml:space="preserve">ing </w:t>
      </w:r>
      <w:r w:rsidRPr="00E542DA">
        <w:rPr>
          <w:rStyle w:val="StyleUnderline"/>
          <w:rFonts w:cstheme="majorHAnsi"/>
          <w:bCs/>
          <w:highlight w:val="green"/>
        </w:rPr>
        <w:t>this</w:t>
      </w:r>
      <w:r w:rsidRPr="00941301">
        <w:rPr>
          <w:rStyle w:val="StyleUnderline"/>
          <w:rFonts w:cstheme="majorHAnsi"/>
          <w:bCs/>
        </w:rPr>
        <w:t xml:space="preserve"> impossible </w:t>
      </w:r>
      <w:r w:rsidRPr="00E542DA">
        <w:rPr>
          <w:rStyle w:val="StyleUnderline"/>
          <w:rFonts w:cstheme="majorHAnsi"/>
          <w:bCs/>
          <w:highlight w:val="green"/>
        </w:rPr>
        <w:t>task</w:t>
      </w:r>
      <w:r w:rsidRPr="00941301">
        <w:rPr>
          <w:rStyle w:val="StyleUnderline"/>
          <w:rFonts w:cstheme="majorHAnsi"/>
          <w:bCs/>
        </w:rPr>
        <w:t>. It is the aggregate of these Others, and the illusions we generate about them and ourselves, that constitutes the social reality that is our lived space.</w:t>
      </w:r>
    </w:p>
    <w:p w14:paraId="2C506C79" w14:textId="77777777" w:rsidR="00C30275" w:rsidRPr="00941301" w:rsidRDefault="00C30275" w:rsidP="00C30275">
      <w:pPr>
        <w:pStyle w:val="Heading4"/>
      </w:pPr>
      <w:r w:rsidRPr="00941301">
        <w:lastRenderedPageBreak/>
        <w:t xml:space="preserve">Debate limits the aff to just what can fit inside the RFD </w:t>
      </w:r>
      <w:r>
        <w:t>on tab</w:t>
      </w:r>
      <w:r w:rsidRPr="00941301">
        <w:t xml:space="preserve">, creating a politics of recognition that exchanges their </w:t>
      </w:r>
      <w:r>
        <w:t>energizing into ballots of tokenization.</w:t>
      </w:r>
    </w:p>
    <w:p w14:paraId="245E30E8" w14:textId="77777777" w:rsidR="00C30275" w:rsidRPr="00941301" w:rsidRDefault="00C30275" w:rsidP="00C30275">
      <w:pPr>
        <w:rPr>
          <w:rFonts w:asciiTheme="majorHAnsi" w:hAnsiTheme="majorHAnsi" w:cstheme="majorHAnsi"/>
        </w:rPr>
      </w:pPr>
      <w:r w:rsidRPr="00941301">
        <w:rPr>
          <w:rStyle w:val="Style13ptBold"/>
          <w:rFonts w:asciiTheme="majorHAnsi" w:hAnsiTheme="majorHAnsi" w:cstheme="majorHAnsi"/>
        </w:rPr>
        <w:t xml:space="preserve">McGowan 13 </w:t>
      </w:r>
      <w:r w:rsidRPr="00941301">
        <w:rPr>
          <w:rFonts w:asciiTheme="majorHAnsi" w:hAnsiTheme="majorHAnsi" w:cstheme="majorHAnsi"/>
          <w:sz w:val="16"/>
          <w:szCs w:val="18"/>
        </w:rPr>
        <w:t>Todd McGowan, 2013, “Enjoying What We Don’t Have: The Political Project of Psychoanalysis,” University of Nebraska Press/Lincoln and London, SJBE</w:t>
      </w:r>
    </w:p>
    <w:p w14:paraId="4C86EAAE" w14:textId="77777777" w:rsidR="00C30275" w:rsidRPr="00941301" w:rsidRDefault="00C30275" w:rsidP="00C30275">
      <w:pPr>
        <w:rPr>
          <w:rFonts w:asciiTheme="majorHAnsi" w:hAnsiTheme="majorHAnsi" w:cstheme="majorHAnsi"/>
          <w:b/>
          <w:iCs/>
          <w:u w:val="single"/>
        </w:rPr>
      </w:pPr>
      <w:r w:rsidRPr="00941301">
        <w:rPr>
          <w:rStyle w:val="Emphasis"/>
          <w:rFonts w:asciiTheme="majorHAnsi" w:hAnsiTheme="majorHAnsi" w:cstheme="majorHAnsi"/>
        </w:rPr>
        <w:t xml:space="preserve">When subjects enter into society, the </w:t>
      </w:r>
      <w:r w:rsidRPr="00E542DA">
        <w:rPr>
          <w:rStyle w:val="Emphasis"/>
          <w:rFonts w:asciiTheme="majorHAnsi" w:hAnsiTheme="majorHAnsi" w:cstheme="majorHAnsi"/>
          <w:highlight w:val="green"/>
        </w:rPr>
        <w:t xml:space="preserve">social order </w:t>
      </w:r>
      <w:r w:rsidRPr="00941301">
        <w:rPr>
          <w:rStyle w:val="Emphasis"/>
          <w:rFonts w:asciiTheme="majorHAnsi" w:hAnsiTheme="majorHAnsi" w:cstheme="majorHAnsi"/>
        </w:rPr>
        <w:t xml:space="preserve">confronts them with a demand. This </w:t>
      </w:r>
      <w:r w:rsidRPr="00E542DA">
        <w:rPr>
          <w:rStyle w:val="Emphasis"/>
          <w:rFonts w:asciiTheme="majorHAnsi" w:hAnsiTheme="majorHAnsi" w:cstheme="majorHAnsi"/>
          <w:highlight w:val="green"/>
        </w:rPr>
        <w:t xml:space="preserve">demand </w:t>
      </w:r>
      <w:r w:rsidRPr="00941301">
        <w:rPr>
          <w:rStyle w:val="Emphasis"/>
          <w:rFonts w:asciiTheme="majorHAnsi" w:hAnsiTheme="majorHAnsi" w:cstheme="majorHAnsi"/>
        </w:rPr>
        <w:t xml:space="preserve">for the </w:t>
      </w:r>
      <w:r w:rsidRPr="00E542DA">
        <w:rPr>
          <w:rStyle w:val="Emphasis"/>
          <w:rFonts w:asciiTheme="majorHAnsi" w:hAnsiTheme="majorHAnsi" w:cstheme="majorHAnsi"/>
          <w:highlight w:val="green"/>
        </w:rPr>
        <w:t xml:space="preserve">sacrifice of enjoyment </w:t>
      </w:r>
      <w:r w:rsidRPr="00941301">
        <w:rPr>
          <w:rStyle w:val="Emphasis"/>
          <w:rFonts w:asciiTheme="majorHAnsi" w:hAnsiTheme="majorHAnsi" w:cstheme="majorHAnsi"/>
        </w:rPr>
        <w:t xml:space="preserve">offers them social recognition in return. </w:t>
      </w:r>
      <w:r w:rsidRPr="00E542DA">
        <w:rPr>
          <w:rStyle w:val="Emphasis"/>
          <w:rFonts w:asciiTheme="majorHAnsi" w:hAnsiTheme="majorHAnsi" w:cstheme="majorHAnsi"/>
          <w:highlight w:val="green"/>
        </w:rPr>
        <w:t xml:space="preserve">Recognition </w:t>
      </w:r>
      <w:r w:rsidRPr="00941301">
        <w:rPr>
          <w:rStyle w:val="Emphasis"/>
          <w:rFonts w:asciiTheme="majorHAnsi" w:hAnsiTheme="majorHAnsi" w:cstheme="majorHAnsi"/>
        </w:rPr>
        <w:t xml:space="preserve">grounds the subjects’ identities and </w:t>
      </w:r>
      <w:r w:rsidRPr="00E542DA">
        <w:rPr>
          <w:rStyle w:val="Emphasis"/>
          <w:rFonts w:asciiTheme="majorHAnsi" w:hAnsiTheme="majorHAnsi" w:cstheme="majorHAnsi"/>
          <w:highlight w:val="green"/>
        </w:rPr>
        <w:t xml:space="preserve">allows them to experience themselves as valuable. </w:t>
      </w:r>
      <w:r w:rsidRPr="00941301">
        <w:rPr>
          <w:rStyle w:val="Emphasis"/>
          <w:rFonts w:asciiTheme="majorHAnsi" w:hAnsiTheme="majorHAnsi" w:cstheme="majorHAnsi"/>
        </w:rPr>
        <w:t>The socially recognized subject has a worth that derives solely from recognition itself.</w:t>
      </w:r>
      <w:r w:rsidRPr="00941301">
        <w:rPr>
          <w:rFonts w:asciiTheme="majorHAnsi" w:hAnsiTheme="majorHAnsi" w:cstheme="majorHAnsi"/>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sidRPr="00941301">
        <w:rPr>
          <w:rStyle w:val="Emphasis"/>
          <w:rFonts w:asciiTheme="majorHAnsi" w:hAnsiTheme="majorHAnsi" w:cstheme="majorHAnsi"/>
        </w:rPr>
        <w:t>Though we might imagine the football player fully enjoying himself and his popular status, the recognition that comes with this status renders enjoyment impossible insofar as popularity adheres to the social authority’s demand rather than its unarticulated desire.17 The demand that confronts the subject entering the social order is directly articulated at the level of the signifier. Social authority says to the subject, “Act in this way, and you will receive approval (or recognition).” But the demand conceals an unconscious desire that is not articulated on the level of the signifier.</w:t>
      </w:r>
      <w:r w:rsidRPr="00941301">
        <w:rPr>
          <w:rFonts w:asciiTheme="majorHAnsi" w:hAnsiTheme="majorHAnsi" w:cstheme="majorHAnsi"/>
          <w:sz w:val="16"/>
        </w:rPr>
        <w:t xml:space="preserve"> What the authority really wants from the subject is not equivalent to what it explicitly demands in signifiers. </w:t>
      </w:r>
      <w:r w:rsidRPr="00941301">
        <w:rPr>
          <w:rStyle w:val="Emphasis"/>
          <w:rFonts w:asciiTheme="majorHAnsi" w:hAnsiTheme="majorHAnsi" w:cstheme="majorHAnsi"/>
        </w:rPr>
        <w:t xml:space="preserve">This </w:t>
      </w:r>
      <w:r w:rsidRPr="00E542DA">
        <w:rPr>
          <w:rStyle w:val="Emphasis"/>
          <w:rFonts w:asciiTheme="majorHAnsi" w:hAnsiTheme="majorHAnsi" w:cstheme="majorHAnsi"/>
          <w:highlight w:val="green"/>
        </w:rPr>
        <w:t>desire of</w:t>
      </w:r>
      <w:r w:rsidRPr="00941301">
        <w:rPr>
          <w:rStyle w:val="Emphasis"/>
          <w:rFonts w:asciiTheme="majorHAnsi" w:hAnsiTheme="majorHAnsi" w:cstheme="majorHAnsi"/>
        </w:rPr>
        <w:t xml:space="preserve"> social authority or </w:t>
      </w:r>
      <w:r w:rsidRPr="00E542DA">
        <w:rPr>
          <w:rStyle w:val="Emphasis"/>
          <w:rFonts w:asciiTheme="majorHAnsi" w:hAnsiTheme="majorHAnsi" w:cstheme="majorHAnsi"/>
          <w:highlight w:val="green"/>
        </w:rPr>
        <w:t>the Other engenders the subject’s own desire</w:t>
      </w:r>
      <w:r w:rsidRPr="00941301">
        <w:rPr>
          <w:rStyle w:val="Emphasis"/>
          <w:rFonts w:asciiTheme="majorHAnsi" w:hAnsiTheme="majorHAnsi" w:cstheme="majorHAnsi"/>
        </w:rPr>
        <w:t>: the subject’s desire is a desire to figure out what the Other wants from it — to solve the enigma of the Other’s desire and locate itself within that desire.</w:t>
      </w:r>
      <w:r w:rsidRPr="00941301">
        <w:rPr>
          <w:rFonts w:asciiTheme="majorHAnsi" w:hAnsiTheme="majorHAnsi" w:cstheme="majorHAnsi"/>
          <w:sz w:val="16"/>
        </w:rPr>
        <w:t xml:space="preserve"> The subject becomes a desiring subject by paying attention not to what the social authority says (the demand) but to what remains unsaid between the lines (the desire). </w:t>
      </w:r>
      <w:r w:rsidRPr="00941301">
        <w:rPr>
          <w:rStyle w:val="Emphasis"/>
          <w:rFonts w:asciiTheme="majorHAnsi" w:hAnsiTheme="majorHAnsi" w:cstheme="majorHAnsi"/>
        </w:rPr>
        <w:t>The path of desire offers the subject the possibility of breaking from its dependence on social authority through the realization that its secret, the enigma of the Other’s desire, does not exist — that the authority doesn’t know what it wants</w:t>
      </w:r>
      <w:r w:rsidRPr="00941301">
        <w:rPr>
          <w:rFonts w:asciiTheme="majorHAnsi" w:hAnsiTheme="majorHAnsi" w:cstheme="majorHAnsi"/>
          <w:sz w:val="16"/>
        </w:rPr>
        <w:t xml:space="preserve">. Such a realization is not easy to achieve, but adopting the attitude of desire at 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penetrating into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popula- tion can recognize the validity of the marriage, there is no agency that can authorize such a marriage that is itself authorized. </w:t>
      </w:r>
      <w:r w:rsidRPr="00941301">
        <w:rPr>
          <w:rStyle w:val="Emphasis"/>
          <w:rFonts w:asciiTheme="majorHAnsi" w:hAnsiTheme="majorHAnsi" w:cstheme="majorHAnsi"/>
        </w:rPr>
        <w:t>Social authority, in other words, is always unauthorized or groundless, and this is the ultimate reason why the pursuit of recognition leads to frustration</w:t>
      </w:r>
      <w:r w:rsidRPr="00E542DA">
        <w:rPr>
          <w:rStyle w:val="Emphasis"/>
          <w:rFonts w:asciiTheme="majorHAnsi" w:hAnsiTheme="majorHAnsi" w:cstheme="majorHAnsi"/>
          <w:highlight w:val="green"/>
        </w:rPr>
        <w:t>. Those who seek</w:t>
      </w:r>
      <w:r w:rsidRPr="00941301">
        <w:rPr>
          <w:rStyle w:val="Emphasis"/>
          <w:rFonts w:asciiTheme="majorHAnsi" w:hAnsiTheme="majorHAnsi" w:cstheme="majorHAnsi"/>
        </w:rPr>
        <w:t xml:space="preserve"> social </w:t>
      </w:r>
      <w:r w:rsidRPr="00E542DA">
        <w:rPr>
          <w:rStyle w:val="Emphasis"/>
          <w:rFonts w:asciiTheme="majorHAnsi" w:hAnsiTheme="majorHAnsi" w:cstheme="majorHAnsi"/>
          <w:highlight w:val="green"/>
        </w:rPr>
        <w:t>recognition structure their lives around the social authority’s demand, and recognition is the reward</w:t>
      </w:r>
      <w:r w:rsidRPr="00941301">
        <w:rPr>
          <w:rStyle w:val="Emphasis"/>
          <w:rFonts w:asciiTheme="majorHAnsi" w:hAnsiTheme="majorHAnsi" w:cstheme="majorHAnsi"/>
        </w:rPr>
        <w:t xml:space="preserve"> that one receives for doing one’s social duty. For instance, in order to gain popularity, one must adhere to the social rules that lead to popularity. This involves wearing the proper clothes, hanging out with the right people, playing the approved sports, and talking in the correct fashion. Too much deviation from the standard dissolves one’s popularity. Even those who disdain popularity most often align themselves with some other source of recognition and thereby invest themselves in another form of it. The outsider who completely rejects the trappings of the popular crowd but slavishly obeys the demands of fellow outsiders remains within the orbit of social recognition.</w:t>
      </w:r>
      <w:r w:rsidRPr="00941301">
        <w:rPr>
          <w:rFonts w:asciiTheme="majorHAnsi" w:hAnsiTheme="majorHAnsi" w:cstheme="majorHAnsi"/>
          <w:sz w:val="16"/>
        </w:rPr>
        <w:t xml:space="preserve"> This devotion to social recognition is more apparent, though not more true, among the young; the adult universe employs strictures with a similar severity.18 Fol- lowing the path of desire — going beyond the explicit demand of the social authority — has a cost in terms of social status. Those who restrict </w:t>
      </w:r>
      <w:r w:rsidRPr="00941301">
        <w:rPr>
          <w:rFonts w:asciiTheme="majorHAnsi" w:hAnsiTheme="majorHAnsi" w:cstheme="majorHAnsi"/>
          <w:sz w:val="16"/>
        </w:rPr>
        <w:lastRenderedPageBreak/>
        <w:t xml:space="preserve">themselves to the authority’s demand do not neces- sarily evince more obedience to actual laws than others do. In fact, the social authority’s demand often conflicts with laws because it demands love, not just obedience. Criminals who flaunt the law for the sake of accumulating vast amounts of money are among those most invested in this demand. There is no inherent radicality in criminal behavior, and most criminals tend to be politically conservative.19 </w:t>
      </w:r>
      <w:r w:rsidRPr="00941301">
        <w:rPr>
          <w:rStyle w:val="Emphasis"/>
          <w:rFonts w:asciiTheme="majorHAnsi" w:hAnsiTheme="majorHAnsi" w:cstheme="majorHAnsi"/>
        </w:rPr>
        <w:t xml:space="preserve">The object of </w:t>
      </w:r>
      <w:r w:rsidRPr="00E542DA">
        <w:rPr>
          <w:rStyle w:val="Emphasis"/>
          <w:rFonts w:asciiTheme="majorHAnsi" w:hAnsiTheme="majorHAnsi" w:cstheme="majorHAnsi"/>
          <w:highlight w:val="green"/>
        </w:rPr>
        <w:t>the demand is the subject’s complete sacrifice for</w:t>
      </w:r>
      <w:r w:rsidRPr="00941301">
        <w:rPr>
          <w:rStyle w:val="Emphasis"/>
          <w:rFonts w:asciiTheme="majorHAnsi" w:hAnsiTheme="majorHAnsi" w:cstheme="majorHAnsi"/>
        </w:rPr>
        <w:t xml:space="preserve"> the sake of the social </w:t>
      </w:r>
      <w:r w:rsidRPr="00E542DA">
        <w:rPr>
          <w:rStyle w:val="Emphasis"/>
          <w:rFonts w:asciiTheme="majorHAnsi" w:hAnsiTheme="majorHAnsi" w:cstheme="majorHAnsi"/>
          <w:highlight w:val="green"/>
        </w:rPr>
        <w:t>authority,</w:t>
      </w:r>
      <w:r w:rsidRPr="00941301">
        <w:rPr>
          <w:rStyle w:val="Emphasis"/>
          <w:rFonts w:asciiTheme="majorHAnsi" w:hAnsiTheme="majorHAnsi" w:cstheme="majorHAnsi"/>
        </w:rPr>
        <w:t xml:space="preserve"> not simply adherence to a set of laws.</w:t>
      </w:r>
      <w:r w:rsidRPr="00941301">
        <w:rPr>
          <w:rFonts w:asciiTheme="majorHAnsi" w:hAnsiTheme="majorHAnsi" w:cstheme="majorHAnsi"/>
          <w:sz w:val="16"/>
        </w:rPr>
        <w:t xml:space="preserve"> By imposing a demand that requires subjects to violate the law, the author- ity creates a bond of guilt among those who follow this demand. For instance, contemporary capitalist society demands the unrestricted accumulation of capital, even if this requires bypassing ethical or legal considerations at some point. </w:t>
      </w:r>
      <w:r w:rsidRPr="00941301">
        <w:rPr>
          <w:rStyle w:val="Emphasis"/>
          <w:rFonts w:asciiTheme="majorHAnsi" w:hAnsiTheme="majorHAnsi" w:cstheme="majorHAnsi"/>
        </w:rPr>
        <w:t>Those who adhere to this demand to such an extent that they break the law or act against their own conscience find themselves all the more subjected to the social authority than if the demand didn’t include the dimension of transgression. The guilt that the demand engenders in them seals their allegiance.</w:t>
      </w:r>
      <w:r w:rsidRPr="00941301">
        <w:rPr>
          <w:rFonts w:asciiTheme="majorHAnsi" w:hAnsiTheme="majorHAnsi" w:cstheme="majorHAnsi"/>
          <w:sz w:val="16"/>
        </w:rPr>
        <w:t xml:space="preserve"> This is the logic of the hazing ritual, which always necessitates a violation of the law or common morality. </w:t>
      </w:r>
      <w:r w:rsidRPr="00941301">
        <w:rPr>
          <w:rStyle w:val="Emphasis"/>
          <w:rFonts w:asciiTheme="majorHAnsi" w:hAnsiTheme="majorHAnsi" w:cstheme="majorHAnsi"/>
        </w:rPr>
        <w:t xml:space="preserve">The </w:t>
      </w:r>
      <w:r w:rsidRPr="00E542DA">
        <w:rPr>
          <w:rStyle w:val="Emphasis"/>
          <w:rFonts w:asciiTheme="majorHAnsi" w:hAnsiTheme="majorHAnsi" w:cstheme="majorHAnsi"/>
          <w:highlight w:val="green"/>
        </w:rPr>
        <w:t xml:space="preserve">demand aims to redirect subjects </w:t>
      </w:r>
      <w:r w:rsidRPr="00941301">
        <w:rPr>
          <w:rStyle w:val="Emphasis"/>
          <w:rFonts w:asciiTheme="majorHAnsi" w:hAnsiTheme="majorHAnsi" w:cstheme="majorHAnsi"/>
        </w:rPr>
        <w:t>away from their own enjoyment and</w:t>
      </w:r>
      <w:r w:rsidRPr="00E542DA">
        <w:rPr>
          <w:rStyle w:val="Emphasis"/>
          <w:rFonts w:asciiTheme="majorHAnsi" w:hAnsiTheme="majorHAnsi" w:cstheme="majorHAnsi"/>
          <w:highlight w:val="green"/>
        </w:rPr>
        <w:t xml:space="preserve"> toward social pro- ductivity</w:t>
      </w:r>
      <w:r w:rsidRPr="00941301">
        <w:rPr>
          <w:rFonts w:asciiTheme="majorHAnsi" w:hAnsiTheme="majorHAnsi" w:cstheme="majorHAnsi"/>
          <w:sz w:val="16"/>
        </w:rPr>
        <w:t xml:space="preserve">. This turn is unimaginable without guilt, which is the fundamental social emotion. </w:t>
      </w:r>
      <w:r w:rsidRPr="00941301">
        <w:rPr>
          <w:rStyle w:val="Emphasis"/>
          <w:rFonts w:asciiTheme="majorHAnsi" w:hAnsiTheme="majorHAnsi" w:cstheme="majorHAnsi"/>
        </w:rPr>
        <w:t xml:space="preserve">Subjects who sacrifice enjoyment for the sake of recognition do so with the expectation that this sacrifice will pay off on the other side, that the rewards of recognition will surpass the enjoyment that they have given up. This </w:t>
      </w:r>
      <w:r w:rsidRPr="00941301">
        <w:rPr>
          <w:rFonts w:asciiTheme="majorHAnsi" w:hAnsiTheme="majorHAnsi" w:cstheme="majorHAnsi"/>
          <w:sz w:val="16"/>
        </w:rPr>
        <w:t xml:space="preserve">wager seems to have all the empirical evidence on its side: every day, images of the most recognized subjects enjoying themselves bombard us. We see them driving in the nicest cars, eating in the finest restaurants, wear- ing the most fashionable clothes, and having sex with the most attractive people, among other things. On the other side, we rarely see the enjoyment of those who remain indifferent to the appeal of recognition. By definition, they enjoy in the shadows. What’s more, the apparent misery of those who do not receive recognition is readily visible among the social outcasts we silently pass every day. To all appearances, the sacrifice of enjoyment for the sake of recognition is a bargain, as long as one ends up among the most recognized. The problem with this judgment stems from its emphasis on visibil- ity; it mistakes the display of enjoyment for the real thing. Someone who was authentically enjoying would not need to parade this enjoyment. The authentically enjoying subject does not perform its enjoyment for the Other but remains indifferent to the Other. As Joan Copjec notes, “Jouissance flourishes only there where it is not validated by the Other.”20 Enjoyment consumes the subject and directs all of the subject’s attention away from the Other’s judgment, which is why one cannot perform it and why being a social outcast doesn’t bother the enjoying subject. One immerses oneself completely in enjoyment, and the enjoyment suffices for the subject. </w:t>
      </w:r>
      <w:r w:rsidRPr="00941301">
        <w:rPr>
          <w:rStyle w:val="Emphasis"/>
          <w:rFonts w:asciiTheme="majorHAnsi" w:hAnsiTheme="majorHAnsi" w:cstheme="majorHAnsi"/>
        </w:rPr>
        <w:t xml:space="preserve">In contrast, </w:t>
      </w:r>
      <w:r w:rsidRPr="00E542DA">
        <w:rPr>
          <w:rStyle w:val="Emphasis"/>
          <w:rFonts w:asciiTheme="majorHAnsi" w:hAnsiTheme="majorHAnsi" w:cstheme="majorHAnsi"/>
          <w:highlight w:val="green"/>
        </w:rPr>
        <w:t>recognition</w:t>
      </w:r>
      <w:r w:rsidRPr="00941301">
        <w:rPr>
          <w:rStyle w:val="Emphasis"/>
          <w:rFonts w:asciiTheme="majorHAnsi" w:hAnsiTheme="majorHAnsi" w:cstheme="majorHAnsi"/>
        </w:rPr>
        <w:t xml:space="preserve">, though it offers its own form of satisfaction, ulti- mately </w:t>
      </w:r>
      <w:r w:rsidRPr="00E542DA">
        <w:rPr>
          <w:rStyle w:val="Emphasis"/>
          <w:rFonts w:asciiTheme="majorHAnsi" w:hAnsiTheme="majorHAnsi" w:cstheme="majorHAnsi"/>
          <w:highlight w:val="green"/>
        </w:rPr>
        <w:t>leaves the subject eager for something else</w:t>
      </w:r>
      <w:r w:rsidRPr="00941301">
        <w:rPr>
          <w:rStyle w:val="Emphasis"/>
          <w:rFonts w:asciiTheme="majorHAnsi" w:hAnsiTheme="majorHAnsi" w:cstheme="majorHAnsi"/>
        </w:rPr>
        <w:t xml:space="preserve">. No matter what level of recognition subjects receive, they always find it insufficient and seek more. Unlike enjoyment, recognition is </w:t>
      </w:r>
      <w:r w:rsidRPr="00E542DA">
        <w:rPr>
          <w:rStyle w:val="Emphasis"/>
          <w:rFonts w:asciiTheme="majorHAnsi" w:hAnsiTheme="majorHAnsi" w:cstheme="majorHAnsi"/>
          <w:highlight w:val="green"/>
        </w:rPr>
        <w:t>an infinite struggle</w:t>
      </w:r>
      <w:r w:rsidRPr="00941301">
        <w:rPr>
          <w:rStyle w:val="Emphasis"/>
          <w:rFonts w:asciiTheme="majorHAnsi" w:hAnsiTheme="majorHAnsi" w:cstheme="majorHAnsi"/>
        </w:rPr>
        <w:t xml:space="preserve">. </w:t>
      </w:r>
    </w:p>
    <w:p w14:paraId="176C2EE9" w14:textId="77777777" w:rsidR="00C30275" w:rsidRPr="00941301" w:rsidRDefault="00C30275" w:rsidP="00C30275">
      <w:pPr>
        <w:rPr>
          <w:rStyle w:val="StyleUnderline"/>
          <w:rFonts w:cstheme="majorHAnsi"/>
          <w:bCs/>
        </w:rPr>
      </w:pPr>
    </w:p>
    <w:p w14:paraId="066BB6A5" w14:textId="77777777" w:rsidR="00C30275" w:rsidRPr="008A5EFF" w:rsidRDefault="00C30275" w:rsidP="00C30275">
      <w:pPr>
        <w:pStyle w:val="Heading4"/>
        <w:rPr>
          <w:rFonts w:cs="Calibri"/>
        </w:rPr>
      </w:pPr>
      <w:r w:rsidRPr="008A5EFF">
        <w:rPr>
          <w:rFonts w:cs="Calibri"/>
        </w:rPr>
        <w:t>The repetition of drives makes life the enemy and causes extinction</w:t>
      </w:r>
    </w:p>
    <w:p w14:paraId="6D4A9980" w14:textId="77777777" w:rsidR="00C30275" w:rsidRPr="008A5EFF" w:rsidRDefault="00C30275" w:rsidP="00C30275">
      <w:pPr>
        <w:rPr>
          <w:sz w:val="16"/>
          <w:szCs w:val="18"/>
        </w:rPr>
      </w:pPr>
      <w:r w:rsidRPr="008A5EFF">
        <w:rPr>
          <w:rStyle w:val="Style13ptBold"/>
        </w:rPr>
        <w:t>Themi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BoSu</w:t>
      </w:r>
    </w:p>
    <w:p w14:paraId="61EFC13A" w14:textId="77777777" w:rsidR="00C30275" w:rsidRPr="008A5EFF" w:rsidRDefault="00C30275" w:rsidP="00C30275">
      <w:pPr>
        <w:rPr>
          <w:b/>
          <w:iCs/>
          <w:u w:val="single"/>
        </w:rPr>
      </w:pPr>
      <w:r w:rsidRPr="008A5EFF">
        <w:rPr>
          <w:rStyle w:val="Emphasis"/>
        </w:rPr>
        <w:t xml:space="preserve">For to circle in too close to the Thing which is ethically forbidden by our reality principles––yet too the real truth of much desire––does hardly give us pleasure at all but anguish of the heaviest kind. </w:t>
      </w:r>
      <w:r w:rsidRPr="008A5EFF">
        <w:rPr>
          <w:sz w:val="12"/>
        </w:rPr>
        <w:t xml:space="preserve">Even if done so only as a thought experiment; as a free-association. So go there we generally don’t, and our ‘realities’ reflect as much. </w:t>
      </w:r>
      <w:r w:rsidRPr="008A5EFF">
        <w:rPr>
          <w:rStyle w:val="Emphasis"/>
        </w:rPr>
        <w:t xml:space="preserve">But henceforth when desire builds up, damns and flares return of the Thing: this is how Lacan specifically characterises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possible[48]. But it’s also one perhaps unconsciously masochistic, that which Freud writes up as being only preliminarily sadistic, in eventually expressing itself as an “unconscious need for punishment”[49]. And if indeed we are feeling guilty, then we may yet still seek to pay the price. Why? </w:t>
      </w:r>
      <w:r w:rsidRPr="008A5EFF">
        <w:rPr>
          <w:rStyle w:val="Emphasis"/>
        </w:rPr>
        <w:t>For unknowingly possessing and inadvertently re-accessing this Thing in our real, beyond the pleasure-reality principle, our moral transgressions casting shadow long into the unconscious we know next to nothing about, and refuse even to acknowledge.</w:t>
      </w:r>
      <w:r w:rsidRPr="008A5EFF">
        <w:rPr>
          <w:sz w:val="12"/>
        </w:rPr>
        <w:t xml:space="preserve">¶ Could it not be thusly then that our time is behind now a sadomasochistic, wilfully ignorant drive towards death for nigh the entire species? Such </w:t>
      </w:r>
      <w:r w:rsidRPr="008A5EFF">
        <w:rPr>
          <w:sz w:val="12"/>
        </w:rPr>
        <w:lastRenderedPageBreak/>
        <w:t xml:space="preserve">punishment would too overly suffice, to be sure, for even a two-millennium length in repression…¶ But with our advancements in technological power outmatching by far any correlative advance in the awareness gained as a whole of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8A5EFF">
        <w:rPr>
          <w:rStyle w:val="Emphasis"/>
          <w:highlight w:val="green"/>
        </w:rPr>
        <w:t>we must</w:t>
      </w:r>
      <w:r w:rsidRPr="008A5EFF">
        <w:rPr>
          <w:rStyle w:val="Emphasis"/>
        </w:rPr>
        <w:t xml:space="preserve"> also </w:t>
      </w:r>
      <w:r w:rsidRPr="008A5EFF">
        <w:rPr>
          <w:rStyle w:val="Emphasis"/>
          <w:highlight w:val="green"/>
        </w:rPr>
        <w:t xml:space="preserve">add </w:t>
      </w:r>
      <w:r w:rsidRPr="008A5EFF">
        <w:rPr>
          <w:rStyle w:val="Emphasis"/>
        </w:rPr>
        <w:t xml:space="preserve">the renewed proliferation of </w:t>
      </w:r>
      <w:r w:rsidRPr="008A5EFF">
        <w:rPr>
          <w:rStyle w:val="Emphasis"/>
          <w:highlight w:val="green"/>
        </w:rPr>
        <w:t>nuclear weapons</w:t>
      </w:r>
      <w:r w:rsidRPr="008A5EFF">
        <w:rPr>
          <w:rStyle w:val="Emphasis"/>
        </w:rPr>
        <w:t xml:space="preserve"> which occurs, no less, amidst a world where vital resources for </w:t>
      </w:r>
      <w:r w:rsidRPr="008A5EFF">
        <w:rPr>
          <w:rStyle w:val="Emphasis"/>
          <w:highlight w:val="green"/>
        </w:rPr>
        <w:t>energy</w:t>
      </w:r>
      <w:r w:rsidRPr="008A5EFF">
        <w:rPr>
          <w:rStyle w:val="Emphasis"/>
        </w:rPr>
        <w:t xml:space="preserve"> and </w:t>
      </w:r>
      <w:r w:rsidRPr="008A5EFF">
        <w:rPr>
          <w:rStyle w:val="Emphasis"/>
          <w:highlight w:val="green"/>
        </w:rPr>
        <w:t>democracy</w:t>
      </w:r>
      <w:r w:rsidRPr="008A5EFF">
        <w:rPr>
          <w:rStyle w:val="Emphasis"/>
        </w:rPr>
        <w:t xml:space="preserve"> are wearing thin[50]. For just such reasons, wilful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8A5EFF">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8A5EFF">
        <w:rPr>
          <w:rStyle w:val="Emphasis"/>
          <w:highlight w:val="green"/>
        </w:rPr>
        <w:t xml:space="preserve">we are accelerating </w:t>
      </w:r>
      <w:r w:rsidRPr="008A5EFF">
        <w:rPr>
          <w:rStyle w:val="Emphasis"/>
        </w:rPr>
        <w:t xml:space="preserve">along the path of what Lacan discloses as our </w:t>
      </w:r>
      <w:r w:rsidRPr="008A5EFF">
        <w:rPr>
          <w:rStyle w:val="Emphasis"/>
          <w:highlight w:val="green"/>
        </w:rPr>
        <w:t xml:space="preserve">civilisation’s </w:t>
      </w:r>
      <w:r w:rsidRPr="008A5EFF">
        <w:rPr>
          <w:rStyle w:val="Emphasis"/>
        </w:rPr>
        <w:t xml:space="preserve">“race towards </w:t>
      </w:r>
      <w:r w:rsidRPr="008A5EFF">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8A5EFF">
        <w:rPr>
          <w:rStyle w:val="Emphasis"/>
          <w:highlight w:val="green"/>
        </w:rPr>
        <w:t xml:space="preserve">because we </w:t>
      </w:r>
      <w:r w:rsidRPr="008A5EFF">
        <w:rPr>
          <w:rStyle w:val="Emphasis"/>
        </w:rPr>
        <w:t xml:space="preserve">still at some level </w:t>
      </w:r>
      <w:r w:rsidRPr="008A5EFF">
        <w:rPr>
          <w:rStyle w:val="Emphasis"/>
          <w:highlight w:val="green"/>
        </w:rPr>
        <w:t xml:space="preserve">think </w:t>
      </w:r>
      <w:r w:rsidRPr="008A5EFF">
        <w:rPr>
          <w:rStyle w:val="Emphasis"/>
        </w:rPr>
        <w:t xml:space="preserve">that </w:t>
      </w:r>
      <w:r w:rsidRPr="008A5EFF">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8A5EFF">
        <w:rPr>
          <w:rStyle w:val="Emphasis"/>
          <w:highlight w:val="green"/>
        </w:rPr>
        <w:t>is</w:t>
      </w:r>
      <w:r w:rsidRPr="008A5EFF">
        <w:rPr>
          <w:rStyle w:val="Emphasis"/>
        </w:rPr>
        <w:t xml:space="preserve"> actually </w:t>
      </w:r>
      <w:r w:rsidRPr="008A5EFF">
        <w:rPr>
          <w:rStyle w:val="Emphasis"/>
          <w:highlight w:val="green"/>
        </w:rPr>
        <w:t xml:space="preserve">the answer to––rather than the source of––our </w:t>
      </w:r>
      <w:r w:rsidRPr="008A5EFF">
        <w:rPr>
          <w:rStyle w:val="Emphasis"/>
        </w:rPr>
        <w:t xml:space="preserve">most tragic </w:t>
      </w:r>
      <w:r w:rsidRPr="008A5EFF">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w:t>
      </w:r>
      <w:r w:rsidRPr="008A5EFF">
        <w:rPr>
          <w:rStyle w:val="Emphasis"/>
        </w:rPr>
        <w:t xml:space="preserve">Following such negations to their logical conclusion, </w:t>
      </w:r>
      <w:r w:rsidRPr="008A5EFF">
        <w:rPr>
          <w:rStyle w:val="Emphasis"/>
          <w:highlight w:val="green"/>
        </w:rPr>
        <w:t xml:space="preserve">life itself becomes enemy </w:t>
      </w:r>
      <w:r w:rsidRPr="008A5EFF">
        <w:rPr>
          <w:rStyle w:val="Emphasis"/>
        </w:rPr>
        <w:t xml:space="preserve">too, </w:t>
      </w:r>
      <w:r w:rsidRPr="008A5EFF">
        <w:rPr>
          <w:rStyle w:val="Emphasis"/>
          <w:highlight w:val="green"/>
        </w:rPr>
        <w:t>for</w:t>
      </w:r>
      <w:r w:rsidRPr="008A5EFF">
        <w:rPr>
          <w:rStyle w:val="Emphasis"/>
        </w:rPr>
        <w:t xml:space="preserve"> as being made up of the earthly and organic, </w:t>
      </w:r>
      <w:r w:rsidRPr="008A5EFF">
        <w:rPr>
          <w:rStyle w:val="Emphasis"/>
          <w:highlight w:val="green"/>
        </w:rPr>
        <w:t>life could never be free of</w:t>
      </w:r>
      <w:r w:rsidRPr="008A5EFF">
        <w:rPr>
          <w:rStyle w:val="Emphasis"/>
        </w:rPr>
        <w:t xml:space="preserve"> what it is in </w:t>
      </w:r>
      <w:r w:rsidRPr="008A5EFF">
        <w:rPr>
          <w:rStyle w:val="Emphasis"/>
          <w:highlight w:val="green"/>
        </w:rPr>
        <w:t>essence</w:t>
      </w:r>
      <w:r w:rsidRPr="008A5EFF">
        <w:rPr>
          <w:rStyle w:val="Emphasis"/>
        </w:rPr>
        <w:t>. And what is the death-drive Freud tells from the start, if not to return us sundry to that dust-bowl of the inorganic; as per that “second death”[53] fantasm Lacan salvages from the Monstre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übermensch, may too have bitten off more snake-head than he could chew? From certain moments in Nietzsche’s texts we can perhaps interpret that he may have had this Thing in his sights, but saw nothing much to come of it, so instead, elected to turn away, though not without some perhaps hinted at self-amusement.[54]¶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8A5EFF">
        <w:rPr>
          <w:rStyle w:val="Emphasis"/>
          <w:highlight w:val="green"/>
        </w:rPr>
        <w:t>being caught up in the imaginary</w:t>
      </w:r>
      <w:r w:rsidRPr="008A5EFF">
        <w:rPr>
          <w:rStyle w:val="Emphasis"/>
        </w:rPr>
        <w:t xml:space="preserve"> of those who would only re-preach to us now of a return to the Good, who would only redeploy such </w:t>
      </w:r>
      <w:r w:rsidRPr="008A5EFF">
        <w:rPr>
          <w:rStyle w:val="Emphasis"/>
        </w:rPr>
        <w:lastRenderedPageBreak/>
        <w:t xml:space="preserve">versions of nihilism’s precursory defensive fictions, the pernicious ones, which would only then re-falsify our data, and leave us disappointed when the truth then re-emerges. Doing more harm than good does Platonism in the end by </w:t>
      </w:r>
      <w:r w:rsidRPr="008A5EFF">
        <w:rPr>
          <w:rStyle w:val="Emphasis"/>
          <w:highlight w:val="green"/>
        </w:rPr>
        <w:t>leaving</w:t>
      </w:r>
      <w:r w:rsidRPr="008A5EFF">
        <w:rPr>
          <w:rStyle w:val="Emphasis"/>
        </w:rPr>
        <w:t xml:space="preserve"> </w:t>
      </w:r>
      <w:r w:rsidRPr="008A5EFF">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w:t>
      </w:r>
      <w:r w:rsidRPr="008A5EFF">
        <w:rPr>
          <w:sz w:val="12"/>
        </w:rPr>
        <w:t xml:space="preserv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8A5EFF">
        <w:rPr>
          <w:rStyle w:val="Emphasis"/>
          <w:highlight w:val="green"/>
        </w:rPr>
        <w:t xml:space="preserve">We either face </w:t>
      </w:r>
      <w:r w:rsidRPr="008A5EFF">
        <w:rPr>
          <w:rStyle w:val="Emphasis"/>
        </w:rPr>
        <w:t xml:space="preserve">up to </w:t>
      </w:r>
      <w:r w:rsidRPr="008A5EFF">
        <w:rPr>
          <w:rStyle w:val="Emphasis"/>
          <w:highlight w:val="green"/>
        </w:rPr>
        <w:t>the death-drive</w:t>
      </w:r>
      <w:r w:rsidRPr="008A5EFF">
        <w:rPr>
          <w:rStyle w:val="Emphasis"/>
        </w:rPr>
        <w:t xml:space="preserve"> snaking long beneath the dank, hidden history of the un-real, anti-real Good of Platonism––</w:t>
      </w:r>
      <w:r w:rsidRPr="008A5EFF">
        <w:rPr>
          <w:rStyle w:val="Emphasis"/>
          <w:highlight w:val="green"/>
        </w:rPr>
        <w:t xml:space="preserve">or let </w:t>
      </w:r>
      <w:r w:rsidRPr="008A5EFF">
        <w:rPr>
          <w:rStyle w:val="Emphasis"/>
        </w:rPr>
        <w:t xml:space="preserve">the disowned, un-understood drive resurge of its own volition until </w:t>
      </w:r>
      <w:r w:rsidRPr="008A5EFF">
        <w:rPr>
          <w:rStyle w:val="Emphasis"/>
          <w:highlight w:val="green"/>
        </w:rPr>
        <w:t>it</w:t>
      </w:r>
      <w:r w:rsidRPr="008A5EFF">
        <w:rPr>
          <w:rStyle w:val="Emphasis"/>
        </w:rPr>
        <w:t xml:space="preserve"> accidentally </w:t>
      </w:r>
      <w:r w:rsidRPr="008A5EFF">
        <w:rPr>
          <w:rStyle w:val="Emphasis"/>
          <w:highlight w:val="green"/>
        </w:rPr>
        <w:t>finish</w:t>
      </w:r>
      <w:r w:rsidRPr="008A5EFF">
        <w:rPr>
          <w:rStyle w:val="Emphasis"/>
        </w:rPr>
        <w:t xml:space="preserve">es </w:t>
      </w:r>
      <w:r w:rsidRPr="008A5EFF">
        <w:rPr>
          <w:rStyle w:val="Emphasis"/>
          <w:highlight w:val="green"/>
        </w:rPr>
        <w:t>us</w:t>
      </w:r>
      <w:r w:rsidRPr="008A5EFF">
        <w:rPr>
          <w:rStyle w:val="Emphasis"/>
        </w:rPr>
        <w:t>!</w:t>
      </w:r>
    </w:p>
    <w:p w14:paraId="45D4C67B" w14:textId="77777777" w:rsidR="00C30275" w:rsidRPr="00941301" w:rsidRDefault="00C30275" w:rsidP="00C30275">
      <w:pPr>
        <w:pStyle w:val="Heading4"/>
        <w:rPr>
          <w:rStyle w:val="Style13ptBold"/>
          <w:b/>
          <w:sz w:val="28"/>
        </w:rPr>
      </w:pPr>
      <w:r w:rsidRPr="00941301">
        <w:rPr>
          <w:rStyle w:val="Style13ptBold"/>
          <w:b/>
          <w:sz w:val="28"/>
        </w:rPr>
        <w:t>Vote Negative to endorse politics that recognizes and embraces the lack. A method of embracing anxiety to later engage in a politics absent desire.</w:t>
      </w:r>
    </w:p>
    <w:p w14:paraId="0ECF328E" w14:textId="77777777" w:rsidR="00C30275" w:rsidRPr="00941301" w:rsidRDefault="00C30275" w:rsidP="00C30275">
      <w:pPr>
        <w:spacing w:line="240" w:lineRule="auto"/>
        <w:rPr>
          <w:rFonts w:asciiTheme="majorHAnsi" w:hAnsiTheme="majorHAnsi" w:cstheme="majorHAnsi"/>
          <w:sz w:val="16"/>
          <w:szCs w:val="16"/>
        </w:rPr>
      </w:pPr>
      <w:r w:rsidRPr="00BC67FE">
        <w:rPr>
          <w:rStyle w:val="Style13ptBold"/>
          <w:rFonts w:asciiTheme="majorHAnsi" w:hAnsiTheme="majorHAnsi" w:cstheme="majorHAnsi"/>
          <w:sz w:val="28"/>
          <w:szCs w:val="28"/>
        </w:rPr>
        <w:t>McGowan 2</w:t>
      </w:r>
      <w:r w:rsidRPr="00941301">
        <w:rPr>
          <w:rStyle w:val="Style13ptBold"/>
          <w:rFonts w:asciiTheme="majorHAnsi" w:hAnsiTheme="majorHAnsi" w:cstheme="majorHAnsi"/>
        </w:rPr>
        <w:t xml:space="preserve"> </w:t>
      </w:r>
      <w:r w:rsidRPr="00941301">
        <w:rPr>
          <w:rStyle w:val="Style13ptBold"/>
          <w:rFonts w:asciiTheme="majorHAnsi" w:hAnsiTheme="majorHAnsi" w:cstheme="majorHAnsi"/>
          <w:b w:val="0"/>
          <w:sz w:val="16"/>
          <w:szCs w:val="16"/>
        </w:rPr>
        <w:t>[</w:t>
      </w:r>
      <w:r w:rsidRPr="00941301">
        <w:rPr>
          <w:rFonts w:asciiTheme="majorHAnsi" w:hAnsiTheme="majorHAnsi" w:cstheme="majorHAnsi"/>
          <w:sz w:val="16"/>
          <w:szCs w:val="16"/>
        </w:rPr>
        <w:t>Todd.</w:t>
      </w:r>
      <w:r w:rsidRPr="00941301">
        <w:rPr>
          <w:rFonts w:asciiTheme="majorHAnsi" w:hAnsiTheme="majorHAnsi" w:cstheme="majorHAnsi"/>
          <w:color w:val="333333"/>
          <w:sz w:val="16"/>
          <w:szCs w:val="16"/>
          <w:shd w:val="clear" w:color="auto" w:fill="FFFFFF"/>
        </w:rPr>
        <w:t xml:space="preserve"> T</w:t>
      </w:r>
      <w:r w:rsidRPr="00941301">
        <w:rPr>
          <w:rFonts w:asciiTheme="majorHAnsi" w:hAnsiTheme="majorHAnsi" w:cstheme="majorHAnsi"/>
          <w:sz w:val="16"/>
          <w:szCs w:val="16"/>
        </w:rPr>
        <w:t xml:space="preserve">odd McGowan is professor of film studies at the University of Vermont. His previous Columbia University Press books are </w:t>
      </w:r>
      <w:r w:rsidRPr="00941301">
        <w:rPr>
          <w:rFonts w:asciiTheme="majorHAnsi" w:hAnsiTheme="majorHAnsi" w:cstheme="majorHAnsi"/>
          <w:i/>
          <w:iCs/>
          <w:sz w:val="16"/>
          <w:szCs w:val="16"/>
        </w:rPr>
        <w:t>The Impossible David Lynch</w:t>
      </w:r>
      <w:r w:rsidRPr="00941301">
        <w:rPr>
          <w:rFonts w:asciiTheme="majorHAnsi" w:hAnsiTheme="majorHAnsi" w:cstheme="majorHAnsi"/>
          <w:sz w:val="16"/>
          <w:szCs w:val="16"/>
        </w:rPr>
        <w:t xml:space="preserve"> (2007) and </w:t>
      </w:r>
      <w:r w:rsidRPr="00941301">
        <w:rPr>
          <w:rFonts w:asciiTheme="majorHAnsi" w:hAnsiTheme="majorHAnsi" w:cstheme="majorHAnsi"/>
          <w:i/>
          <w:iCs/>
          <w:sz w:val="16"/>
          <w:szCs w:val="16"/>
        </w:rPr>
        <w:t>Capitalism and Desire: The Psychic Cost of Free Markets</w:t>
      </w:r>
      <w:r w:rsidRPr="00941301">
        <w:rPr>
          <w:rFonts w:asciiTheme="majorHAnsi" w:hAnsiTheme="majorHAnsi" w:cstheme="majorHAnsi"/>
          <w:sz w:val="16"/>
          <w:szCs w:val="16"/>
        </w:rPr>
        <w:t xml:space="preserve"> (2016). 2013, “Enjoying What We Don’t Have: The Political Project of Psychoanalysis,” University of Nebraska Press/Lincoln and London </w:t>
      </w:r>
      <w:hyperlink r:id="rId10" w:history="1">
        <w:r w:rsidRPr="00941301">
          <w:rPr>
            <w:rStyle w:val="Hyperlink"/>
            <w:rFonts w:asciiTheme="majorHAnsi" w:eastAsiaTheme="majorEastAsia" w:hAnsiTheme="majorHAnsi" w:cstheme="majorHAnsi"/>
            <w:sz w:val="16"/>
            <w:szCs w:val="16"/>
          </w:rPr>
          <w:t>http://art3idea.psu.edu/metalepsis/texts/mcgowan_enjoying.pdf</w:t>
        </w:r>
      </w:hyperlink>
      <w:r w:rsidRPr="00941301">
        <w:rPr>
          <w:rFonts w:asciiTheme="majorHAnsi" w:hAnsiTheme="majorHAnsi" w:cstheme="majorHAnsi"/>
          <w:sz w:val="16"/>
          <w:szCs w:val="16"/>
        </w:rPr>
        <w:t xml:space="preserve"> pg. 116-120] SJ//VM</w:t>
      </w:r>
    </w:p>
    <w:p w14:paraId="3DD32B35" w14:textId="77777777" w:rsidR="00C30275" w:rsidRPr="00941301" w:rsidRDefault="00C30275" w:rsidP="00C30275">
      <w:pPr>
        <w:spacing w:before="100" w:beforeAutospacing="1" w:after="100" w:afterAutospacing="1" w:line="240" w:lineRule="auto"/>
        <w:rPr>
          <w:rStyle w:val="StyleUnderline"/>
          <w:rFonts w:cstheme="majorHAnsi"/>
        </w:rPr>
      </w:pPr>
      <w:r w:rsidRPr="00E542DA">
        <w:rPr>
          <w:rStyle w:val="StyleUnderline"/>
          <w:rFonts w:cstheme="majorHAnsi"/>
          <w:highlight w:val="green"/>
        </w:rPr>
        <w:t>The alternative</w:t>
      </w:r>
      <w:r w:rsidRPr="00941301">
        <w:rPr>
          <w:rStyle w:val="StyleUnderline"/>
          <w:rFonts w:cstheme="majorHAnsi"/>
        </w:rPr>
        <w:t xml:space="preserve"> — the ethical path that psychoanalysis identifies — </w:t>
      </w:r>
      <w:r w:rsidRPr="00E542DA">
        <w:rPr>
          <w:rStyle w:val="StyleUnderline"/>
          <w:rFonts w:cstheme="majorHAnsi"/>
          <w:highlight w:val="green"/>
        </w:rPr>
        <w:t>demands</w:t>
      </w:r>
      <w:r w:rsidRPr="00941301">
        <w:rPr>
          <w:rStyle w:val="StyleUnderline"/>
          <w:rFonts w:cstheme="majorHAnsi"/>
        </w:rPr>
        <w:t xml:space="preserve"> an </w:t>
      </w:r>
      <w:r w:rsidRPr="00E542DA">
        <w:rPr>
          <w:rStyle w:val="StyleUnderline"/>
          <w:rFonts w:cstheme="majorHAnsi"/>
          <w:highlight w:val="green"/>
        </w:rPr>
        <w:t>embrace of</w:t>
      </w:r>
      <w:r w:rsidRPr="00941301">
        <w:rPr>
          <w:rStyle w:val="StyleUnderline"/>
          <w:rFonts w:cstheme="majorHAnsi"/>
        </w:rPr>
        <w:t xml:space="preserve"> the </w:t>
      </w:r>
      <w:r w:rsidRPr="00E542DA">
        <w:rPr>
          <w:rStyle w:val="StyleUnderline"/>
          <w:rFonts w:cstheme="majorHAnsi"/>
          <w:highlight w:val="green"/>
        </w:rPr>
        <w:t>anxiety</w:t>
      </w:r>
      <w:r w:rsidRPr="00941301">
        <w:rPr>
          <w:rStyle w:val="StyleUnderline"/>
          <w:rFonts w:cstheme="majorHAnsi"/>
        </w:rPr>
        <w:t xml:space="preserve"> that stems </w:t>
      </w:r>
      <w:r w:rsidRPr="00E542DA">
        <w:rPr>
          <w:rStyle w:val="StyleUnderline"/>
          <w:rFonts w:cstheme="majorHAnsi"/>
          <w:highlight w:val="green"/>
        </w:rPr>
        <w:t>from the encounter with</w:t>
      </w:r>
      <w:r w:rsidRPr="00941301">
        <w:rPr>
          <w:rStyle w:val="StyleUnderline"/>
          <w:rFonts w:cstheme="majorHAnsi"/>
        </w:rPr>
        <w:t xml:space="preserve"> </w:t>
      </w:r>
      <w:r w:rsidRPr="00E542DA">
        <w:rPr>
          <w:rStyle w:val="StyleUnderline"/>
          <w:rFonts w:cstheme="majorHAnsi"/>
          <w:highlight w:val="green"/>
        </w:rPr>
        <w:t>the</w:t>
      </w:r>
      <w:r w:rsidRPr="00941301">
        <w:rPr>
          <w:rStyle w:val="StyleUnderline"/>
          <w:rFonts w:cstheme="majorHAnsi"/>
        </w:rPr>
        <w:t xml:space="preserve"> enjoying </w:t>
      </w:r>
      <w:r w:rsidRPr="00E542DA">
        <w:rPr>
          <w:rStyle w:val="StyleUnderline"/>
          <w:rFonts w:cstheme="majorHAnsi"/>
          <w:highlight w:val="green"/>
        </w:rPr>
        <w:t>other.</w:t>
      </w:r>
      <w:r w:rsidRPr="00941301">
        <w:rPr>
          <w:rFonts w:asciiTheme="majorHAnsi" w:eastAsia="Times New Roman" w:hAnsiTheme="majorHAnsi" w:cstheme="majorHAnsi"/>
          <w:sz w:val="16"/>
        </w:rPr>
        <w:t xml:space="preserve"> If there is a </w:t>
      </w:r>
      <w:r w:rsidRPr="00941301">
        <w:rPr>
          <w:rStyle w:val="StyleUnderline"/>
          <w:rFonts w:cstheme="majorHAnsi"/>
        </w:rPr>
        <w:t>certain ethical dimension to anxiety, it lies in the rela- tionship that exists between anxiety and enjoyment.</w:t>
      </w:r>
      <w:r w:rsidRPr="00941301">
        <w:rPr>
          <w:rFonts w:asciiTheme="majorHAnsi" w:eastAsia="Times New Roman" w:hAnsiTheme="majorHAnsi" w:cstheme="majorHAnsi"/>
          <w:sz w:val="16"/>
        </w:rPr>
        <w:t xml:space="preserve"> Contra Heidegger, the ethics of anxiety does not stem from anxiety’s relation to absence but from its relation to presence — to the overwhelming presence of the other’s enjoyment. In some sense, </w:t>
      </w:r>
      <w:r w:rsidRPr="00941301">
        <w:rPr>
          <w:rStyle w:val="StyleUnderline"/>
          <w:rFonts w:cstheme="majorHAnsi"/>
        </w:rPr>
        <w:t xml:space="preserve">the encounter with absence or nothing is easier than the encounter with presence. Even though it traumatizes us, absence </w:t>
      </w:r>
      <w:r w:rsidRPr="00E542DA">
        <w:rPr>
          <w:rStyle w:val="StyleUnderline"/>
          <w:rFonts w:cstheme="majorHAnsi"/>
          <w:highlight w:val="green"/>
        </w:rPr>
        <w:t>allows</w:t>
      </w:r>
      <w:r w:rsidRPr="00941301">
        <w:rPr>
          <w:rStyle w:val="StyleUnderline"/>
          <w:rFonts w:cstheme="majorHAnsi"/>
        </w:rPr>
        <w:t xml:space="preserve"> us </w:t>
      </w:r>
      <w:r w:rsidRPr="00E542DA">
        <w:rPr>
          <w:rStyle w:val="StyleUnderline"/>
          <w:rFonts w:cstheme="majorHAnsi"/>
          <w:highlight w:val="green"/>
        </w:rPr>
        <w:t>to constitute ourselves as desiring subjects</w:t>
      </w:r>
      <w:r w:rsidRPr="00E542DA">
        <w:rPr>
          <w:rFonts w:asciiTheme="majorHAnsi" w:eastAsia="Times New Roman" w:hAnsiTheme="majorHAnsi" w:cstheme="majorHAnsi"/>
          <w:sz w:val="16"/>
          <w:highlight w:val="green"/>
        </w:rPr>
        <w:t xml:space="preserve">. </w:t>
      </w:r>
      <w:r w:rsidRPr="00E542DA">
        <w:rPr>
          <w:rStyle w:val="StyleUnderline"/>
          <w:rFonts w:cstheme="majorHAnsi"/>
          <w:highlight w:val="green"/>
        </w:rPr>
        <w:t>Rather than producing anxiety</w:t>
      </w:r>
      <w:r w:rsidRPr="00941301">
        <w:rPr>
          <w:rStyle w:val="StyleUnderline"/>
          <w:rFonts w:cstheme="majorHAnsi"/>
        </w:rPr>
        <w:t xml:space="preserve">, absence leads the subject out of anxiety into desire. Confronted with </w:t>
      </w:r>
      <w:r w:rsidRPr="00E542DA">
        <w:rPr>
          <w:rStyle w:val="StyleUnderline"/>
          <w:rFonts w:cstheme="majorHAnsi"/>
          <w:highlight w:val="green"/>
        </w:rPr>
        <w:t xml:space="preserve">the lost object </w:t>
      </w:r>
      <w:r w:rsidRPr="00941301">
        <w:rPr>
          <w:rStyle w:val="StyleUnderline"/>
          <w:rFonts w:cstheme="majorHAnsi"/>
        </w:rPr>
        <w:t>as a structuring absence, the subject is able to embark on the pursuit of the enjoyment embodied by this object, and this pursuit</w:t>
      </w:r>
      <w:r w:rsidRPr="00E542DA">
        <w:rPr>
          <w:rStyle w:val="StyleUnderline"/>
          <w:rFonts w:cstheme="majorHAnsi"/>
          <w:highlight w:val="green"/>
        </w:rPr>
        <w:t xml:space="preserve"> provides the subject with</w:t>
      </w:r>
      <w:r w:rsidRPr="00941301">
        <w:rPr>
          <w:rStyle w:val="StyleUnderline"/>
          <w:rFonts w:cstheme="majorHAnsi"/>
        </w:rPr>
        <w:t xml:space="preserve"> a clear sense of </w:t>
      </w:r>
      <w:r w:rsidRPr="00E542DA">
        <w:rPr>
          <w:rStyle w:val="StyleUnderline"/>
          <w:rFonts w:cstheme="majorHAnsi"/>
          <w:highlight w:val="green"/>
        </w:rPr>
        <w:t>direction and</w:t>
      </w:r>
      <w:r w:rsidRPr="00941301">
        <w:rPr>
          <w:rStyle w:val="StyleUnderline"/>
          <w:rFonts w:cstheme="majorHAnsi"/>
        </w:rPr>
        <w:t xml:space="preserve"> even </w:t>
      </w:r>
      <w:r w:rsidRPr="00E542DA">
        <w:rPr>
          <w:rStyle w:val="StyleUnderline"/>
          <w:rFonts w:cstheme="majorHAnsi"/>
          <w:highlight w:val="green"/>
        </w:rPr>
        <w:t>meaning.</w:t>
      </w:r>
      <w:r w:rsidRPr="00941301">
        <w:rPr>
          <w:rStyle w:val="StyleUnderline"/>
          <w:rFonts w:cstheme="majorHAnsi"/>
        </w:rPr>
        <w:t xml:space="preserve"> This is precisely what the subject lacks when it does not encounter a lack in the symbolic structure. When the subject encounters enjoyment at the point where it should encounter the absence of enjoyment, anxiety overwhelms the subject.</w:t>
      </w:r>
      <w:r w:rsidRPr="00941301">
        <w:rPr>
          <w:rFonts w:asciiTheme="majorHAnsi" w:eastAsia="Times New Roman" w:hAnsiTheme="majorHAnsi" w:cstheme="majorHAnsi"/>
          <w:sz w:val="16"/>
        </w:rPr>
        <w:t xml:space="preserve"> In this situation, the subject cannot constitute itself along the path of desire. It lacks the lack — the absence — that would provide the space through which desire could develop. Consequently, this subject confronts the enjoying other and experiences anxiety. Unlike the subject of desire — or the subject of Heideggerean anxiety — the subject who suffers this sort of anxiety actually experiences the other in its real dimension. The real other is the other </w:t>
      </w:r>
      <w:r w:rsidRPr="00941301">
        <w:rPr>
          <w:rFonts w:asciiTheme="majorHAnsi" w:eastAsia="Times New Roman" w:hAnsiTheme="majorHAnsi" w:cstheme="majorHAnsi"/>
          <w:sz w:val="16"/>
        </w:rPr>
        <w:lastRenderedPageBreak/>
        <w:t xml:space="preserve">caught up in its obscene enjoyment, caught up in this enjoyment in a way that intrudes on the subject. </w:t>
      </w:r>
      <w:r w:rsidRPr="00941301">
        <w:rPr>
          <w:rStyle w:val="StyleUnderline"/>
          <w:rFonts w:cstheme="majorHAnsi"/>
        </w:rPr>
        <w:t>There is no safe distance from this enjoyment, and one cannot simply avoid it.</w:t>
      </w:r>
      <w:r w:rsidRPr="00941301">
        <w:rPr>
          <w:rFonts w:asciiTheme="majorHAnsi" w:eastAsia="Times New Roman" w:hAnsiTheme="majorHAnsi" w:cstheme="majorHAnsi"/>
          <w:sz w:val="16"/>
        </w:rPr>
        <w:t xml:space="preserve"> There is nowhere in the contemporary world to hide from it. </w:t>
      </w:r>
      <w:r w:rsidRPr="00941301">
        <w:rPr>
          <w:rStyle w:val="StyleUnderline"/>
          <w:rFonts w:cstheme="majorHAnsi"/>
        </w:rPr>
        <w:t>As a result, the contem- porary subject is necessarily a subject haunted by anxiety triggered by the omnipresent enjoyment of the other. And yet, this enjoyment offers us an ethical possibility. As</w:t>
      </w:r>
      <w:r w:rsidRPr="00941301">
        <w:rPr>
          <w:rFonts w:asciiTheme="majorHAnsi" w:eastAsia="Times New Roman" w:hAnsiTheme="majorHAnsi" w:cstheme="majorHAnsi"/>
          <w:sz w:val="16"/>
        </w:rPr>
        <w:t xml:space="preserve"> Slavoj </w:t>
      </w:r>
      <w:r w:rsidRPr="00941301">
        <w:rPr>
          <w:rStyle w:val="StyleUnderline"/>
          <w:rFonts w:cstheme="majorHAnsi"/>
        </w:rPr>
        <w:t>Žižek puts it, “It is this excessive and intrusive jouissance that we should learn to tolerate.”</w:t>
      </w:r>
      <w:r w:rsidRPr="00941301">
        <w:rPr>
          <w:rFonts w:asciiTheme="majorHAnsi" w:eastAsia="Times New Roman" w:hAnsiTheme="majorHAnsi" w:cstheme="majorHAnsi"/>
          <w:sz w:val="16"/>
        </w:rPr>
        <w:t xml:space="preserve">27 </w:t>
      </w:r>
      <w:r w:rsidRPr="00941301">
        <w:rPr>
          <w:rStyle w:val="StyleUnderline"/>
          <w:rFonts w:cstheme="majorHAnsi"/>
        </w:rPr>
        <w:t xml:space="preserve">When we tolerate the other’s “excessive and intrusive jouissance” and when we endure the anxiety that it produces, we acknowledge and sustain the other in its real dimension. </w:t>
      </w:r>
      <w:r w:rsidRPr="00941301">
        <w:rPr>
          <w:rFonts w:asciiTheme="majorHAnsi" w:eastAsia="Times New Roman" w:hAnsiTheme="majorHAnsi" w:cstheme="majorHAnsi"/>
          <w:sz w:val="16"/>
        </w:rPr>
        <w:t xml:space="preserve">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941301">
        <w:rPr>
          <w:rStyle w:val="StyleUnderline"/>
          <w:rFonts w:cstheme="majorHAnsi"/>
        </w:rPr>
        <w:t>It is only the encounter with the other in its real dimension — the encounter that produces anxiety in the subject — that sustains that which defines the other as such.</w:t>
      </w:r>
      <w:r w:rsidRPr="00941301">
        <w:rPr>
          <w:rFonts w:asciiTheme="majorHAnsi" w:eastAsia="Times New Roman" w:hAnsiTheme="majorHAnsi" w:cstheme="majorHAnsi"/>
          <w:sz w:val="16"/>
        </w:rPr>
        <w:t xml:space="preserve"> Authentic </w:t>
      </w:r>
      <w:r w:rsidRPr="00941301">
        <w:rPr>
          <w:rStyle w:val="StyleUnderline"/>
          <w:rFonts w:cstheme="majorHAnsi"/>
        </w:rPr>
        <w:t>tolerance tolerates the real other, not simply the other as mediated through a symbolic structure</w:t>
      </w:r>
      <w:r w:rsidRPr="00941301">
        <w:rPr>
          <w:rFonts w:asciiTheme="majorHAnsi" w:eastAsia="Times New Roman" w:hAnsiTheme="majorHAnsi" w:cstheme="majorHAnsi"/>
          <w:sz w:val="16"/>
        </w:rPr>
        <w:t xml:space="preserve">. In this sense, it involves the experience of anxiety on the part of the subject. This is a difficult posi- tion to sustain, as it involves enduring the “whole opaque weight of alien enjoyment on your chest.”28 </w:t>
      </w:r>
      <w:r w:rsidRPr="00941301">
        <w:rPr>
          <w:rStyle w:val="StyleUnderline"/>
          <w:rFonts w:cstheme="majorHAnsi"/>
        </w:rPr>
        <w:t xml:space="preserve">The obscene enjoyment of the other bombards the authentically tolerant subject, but this subject does not retreat from the anxiety that this enjoyment produces. </w:t>
      </w:r>
      <w:r w:rsidRPr="00941301">
        <w:rPr>
          <w:rFonts w:asciiTheme="majorHAnsi" w:eastAsia="Times New Roman" w:hAnsiTheme="majorHAnsi" w:cstheme="majorHAnsi"/>
          <w:sz w:val="16"/>
        </w:rPr>
        <w:t xml:space="preserve">Whose Enjoyment? </w:t>
      </w:r>
      <w:r w:rsidRPr="00941301">
        <w:rPr>
          <w:rStyle w:val="StyleUnderline"/>
          <w:rFonts w:cstheme="majorHAnsi"/>
        </w:rPr>
        <w:t>If the embrace of the anxiety that accompanies the other’s proximate enjoyment represents the ethical position today,</w:t>
      </w:r>
      <w:r w:rsidRPr="00941301">
        <w:rPr>
          <w:rFonts w:asciiTheme="majorHAnsi" w:eastAsia="Times New Roman" w:hAnsiTheme="majorHAnsi" w:cstheme="majorHAnsi"/>
          <w:sz w:val="16"/>
        </w:rPr>
        <w:t xml:space="preserve"> this does not necessarily provide us with an incentive for occupying it. Who wants to be ethical when it involves enduring anxiety rather than finding a way — a drug, a new authority, or something — to alleviate it? </w:t>
      </w:r>
      <w:r w:rsidRPr="00941301">
        <w:rPr>
          <w:rStyle w:val="StyleUnderline"/>
          <w:rFonts w:cstheme="majorHAnsi"/>
        </w:rPr>
        <w:t xml:space="preserve">What good does it do to sustain oneself in anxiety? In fact, </w:t>
      </w:r>
      <w:r w:rsidRPr="00E542DA">
        <w:rPr>
          <w:rStyle w:val="StyleUnderline"/>
          <w:rFonts w:cstheme="majorHAnsi"/>
          <w:highlight w:val="green"/>
        </w:rPr>
        <w:t>anxiety does the subject no good</w:t>
      </w:r>
      <w:r w:rsidRPr="00941301">
        <w:rPr>
          <w:rStyle w:val="StyleUnderline"/>
          <w:rFonts w:cstheme="majorHAnsi"/>
        </w:rPr>
        <w:t xml:space="preserve">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w:t>
      </w:r>
      <w:r w:rsidRPr="00941301">
        <w:rPr>
          <w:rFonts w:asciiTheme="majorHAnsi" w:eastAsia="Times New Roman" w:hAnsiTheme="majorHAnsi" w:cstheme="majorHAnsi"/>
          <w:sz w:val="16"/>
        </w:rPr>
        <w:t xml:space="preserve">, </w:t>
      </w:r>
      <w:r w:rsidRPr="00941301">
        <w:rPr>
          <w:rStyle w:val="StyleUnderline"/>
          <w:rFonts w:cstheme="majorHAnsi"/>
        </w:rPr>
        <w:t>“nothing indicates they are distinct.”</w:t>
      </w:r>
      <w:r w:rsidRPr="00941301">
        <w:rPr>
          <w:rFonts w:asciiTheme="majorHAnsi" w:eastAsia="Times New Roman" w:hAnsiTheme="majorHAnsi" w:cstheme="majorHAnsi"/>
          <w:sz w:val="16"/>
        </w:rPr>
        <w:t xml:space="preserve">29 Thus, not only is anxiety an ethical position, it is also the key to embracing the experience of enjoyment. To reject the experience of anxiety is to flee one’s own enjoyment.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w:t>
      </w:r>
      <w:r w:rsidRPr="00941301">
        <w:rPr>
          <w:rStyle w:val="StyleUnderline"/>
          <w:rFonts w:cstheme="majorHAnsi"/>
        </w:rPr>
        <w:t>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w:t>
      </w:r>
      <w:r w:rsidRPr="00941301">
        <w:rPr>
          <w:rFonts w:asciiTheme="majorHAnsi" w:eastAsia="Times New Roman" w:hAnsiTheme="majorHAnsi" w:cstheme="majorHAnsi"/>
          <w:sz w:val="16"/>
        </w:rPr>
        <w:t xml:space="preserve">.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it.30 This relation becomes even clearer when we consider the epistemo- logical status of the enjoying other. </w:t>
      </w:r>
      <w:r w:rsidRPr="00941301">
        <w:rPr>
          <w:rStyle w:val="StyleUnderline"/>
          <w:rFonts w:cstheme="majorHAnsi"/>
        </w:rPr>
        <w:t>Because the real or enjoying other is irreducible to any observable identity, we have no way of knowing whether or not the other really is enjoying.</w:t>
      </w:r>
      <w:r w:rsidRPr="00941301">
        <w:rPr>
          <w:rFonts w:asciiTheme="majorHAnsi" w:eastAsia="Times New Roman" w:hAnsiTheme="majorHAnsi" w:cstheme="majorHAnsi"/>
          <w:sz w:val="16"/>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Considering the enjoyment of the other, we never know whether it is there or not. If we experience it, we do so through the lens of our own fantasy. </w:t>
      </w:r>
      <w:r w:rsidRPr="00941301">
        <w:rPr>
          <w:rFonts w:asciiTheme="majorHAnsi" w:eastAsia="Times New Roman" w:hAnsiTheme="majorHAnsi" w:cstheme="majorHAnsi"/>
          <w:u w:val="single"/>
        </w:rPr>
        <w:t xml:space="preserve">We fantasize that the person blasting the radio is caught up in the enjoyment of the music to the exclusion of everything else; we fantasize that the public kisses of the couple suggest an enjoyment that has no concern for the outside world. Without the fantasy frame, the enjoying other would never appear within our experience. </w:t>
      </w:r>
      <w:r w:rsidRPr="00941301">
        <w:rPr>
          <w:rStyle w:val="StyleUnderline"/>
          <w:rFonts w:cstheme="majorHAnsi"/>
        </w:rPr>
        <w:t xml:space="preserve">The role of the fantasy frame for accessing the enjoying other </w:t>
      </w:r>
      <w:r w:rsidRPr="00941301">
        <w:rPr>
          <w:rStyle w:val="StyleUnderline"/>
          <w:rFonts w:cstheme="majorHAnsi"/>
        </w:rPr>
        <w:lastRenderedPageBreak/>
        <w:t xml:space="preserve">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w:t>
      </w:r>
      <w:r w:rsidRPr="00941301">
        <w:rPr>
          <w:rFonts w:asciiTheme="majorHAnsi" w:eastAsia="Times New Roman" w:hAnsiTheme="majorHAnsi" w:cstheme="majorHAnsi"/>
          <w:u w:val="single"/>
        </w:rPr>
        <w:t xml:space="preserve">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w:t>
      </w:r>
      <w:r w:rsidRPr="00941301">
        <w:rPr>
          <w:rFonts w:asciiTheme="majorHAnsi" w:eastAsia="Times New Roman" w:hAnsiTheme="majorHAnsi" w:cstheme="majorHAnsi"/>
          <w:sz w:val="16"/>
        </w:rPr>
        <w:t xml:space="preserve">More than any other social form, Fascism is founded on the disavowal of enjoyment — the attempt to enjoy while keeping enjoyment at arm’s length.31 But this effort is not confined to Fascism; it predominates everywhere, because no subjects anywhere can simply feel comfortable with their own mode of enjoying. </w:t>
      </w:r>
      <w:r w:rsidRPr="00941301">
        <w:rPr>
          <w:rStyle w:val="StyleUnderline"/>
          <w:rFonts w:cstheme="majorHAnsi"/>
        </w:rPr>
        <w:t xml:space="preserve">The very structure of enjoyment is such that we cannot experience it directly: when we experience enjoyment, we don’t have it; it has us. </w:t>
      </w:r>
      <w:r w:rsidRPr="00941301">
        <w:rPr>
          <w:rFonts w:asciiTheme="majorHAnsi" w:eastAsia="Times New Roman" w:hAnsiTheme="majorHAnsi" w:cstheme="majorHAnsi"/>
          <w:u w:val="single"/>
        </w:rPr>
        <w:t xml:space="preserve">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sidRPr="00941301">
        <w:rPr>
          <w:rFonts w:asciiTheme="majorHAnsi" w:eastAsia="Times New Roman" w:hAnsiTheme="majorHAnsi" w:cstheme="majorHAnsi"/>
          <w:sz w:val="16"/>
        </w:rPr>
        <w:t xml:space="preserve">Even though the encounter with the enjoying other apprehends the real other through the apparatus of fantasy, this encounter is nonetheless genuine and has an ethical status. Unlike the experience of the nonexistent symbolic identity, which closes down the space in which the real other might appear, the fantasized encounter with the enjoying other leaves this space open. </w:t>
      </w:r>
      <w:r w:rsidRPr="00E542DA">
        <w:rPr>
          <w:rStyle w:val="StyleUnderline"/>
          <w:rFonts w:cstheme="majorHAnsi"/>
          <w:highlight w:val="green"/>
        </w:rPr>
        <w:t>By allowing</w:t>
      </w:r>
      <w:r w:rsidRPr="00941301">
        <w:rPr>
          <w:rStyle w:val="StyleUnderline"/>
          <w:rFonts w:cstheme="majorHAnsi"/>
        </w:rPr>
        <w:t xml:space="preserve"> itself </w:t>
      </w:r>
      <w:r w:rsidRPr="00E542DA">
        <w:rPr>
          <w:rStyle w:val="StyleUnderline"/>
          <w:rFonts w:cstheme="majorHAnsi"/>
          <w:highlight w:val="green"/>
        </w:rPr>
        <w:t>to be</w:t>
      </w:r>
      <w:r w:rsidRPr="00941301">
        <w:rPr>
          <w:rStyle w:val="StyleUnderline"/>
          <w:rFonts w:cstheme="majorHAnsi"/>
        </w:rPr>
        <w:t xml:space="preserve"> </w:t>
      </w:r>
      <w:r w:rsidRPr="00E542DA">
        <w:rPr>
          <w:rStyle w:val="StyleUnderline"/>
          <w:rFonts w:cstheme="majorHAnsi"/>
          <w:highlight w:val="green"/>
        </w:rPr>
        <w:t>disturbed</w:t>
      </w:r>
      <w:r w:rsidRPr="00941301">
        <w:rPr>
          <w:rStyle w:val="StyleUnderline"/>
          <w:rFonts w:cstheme="majorHAnsi"/>
        </w:rPr>
        <w:t xml:space="preserve"> by the other on the level of fantasy, </w:t>
      </w:r>
      <w:r w:rsidRPr="00E542DA">
        <w:rPr>
          <w:rStyle w:val="StyleUnderline"/>
          <w:rFonts w:cstheme="majorHAnsi"/>
          <w:highlight w:val="green"/>
        </w:rPr>
        <w:t>the subject acknowledges the singularity of the</w:t>
      </w:r>
      <w:r w:rsidRPr="00941301">
        <w:rPr>
          <w:rStyle w:val="StyleUnderline"/>
          <w:rFonts w:cstheme="majorHAnsi"/>
        </w:rPr>
        <w:t xml:space="preserve"> real </w:t>
      </w:r>
      <w:r w:rsidRPr="00E542DA">
        <w:rPr>
          <w:rStyle w:val="StyleUnderline"/>
          <w:rFonts w:cstheme="majorHAnsi"/>
          <w:highlight w:val="green"/>
        </w:rPr>
        <w:t>other</w:t>
      </w:r>
      <w:r w:rsidRPr="00941301">
        <w:rPr>
          <w:rStyle w:val="StyleUnderline"/>
          <w:rFonts w:cstheme="majorHAnsi"/>
        </w:rPr>
        <w:t xml:space="preserve"> — its mode of enjoying — </w:t>
      </w:r>
      <w:r w:rsidRPr="00E542DA">
        <w:rPr>
          <w:rStyle w:val="StyleUnderline"/>
          <w:rFonts w:cstheme="majorHAnsi"/>
          <w:highlight w:val="green"/>
        </w:rPr>
        <w:t>without confining</w:t>
      </w:r>
      <w:r w:rsidRPr="00941301">
        <w:rPr>
          <w:rStyle w:val="StyleUnderline"/>
          <w:rFonts w:cstheme="majorHAnsi"/>
        </w:rPr>
        <w:t xml:space="preserve"> this </w:t>
      </w:r>
      <w:r w:rsidRPr="00E542DA">
        <w:rPr>
          <w:rStyle w:val="StyleUnderline"/>
          <w:rFonts w:cstheme="majorHAnsi"/>
          <w:highlight w:val="green"/>
        </w:rPr>
        <w:t>singularity to</w:t>
      </w:r>
      <w:r w:rsidRPr="00941301">
        <w:rPr>
          <w:rStyle w:val="StyleUnderline"/>
          <w:rFonts w:cstheme="majorHAnsi"/>
        </w:rPr>
        <w:t xml:space="preserve"> a </w:t>
      </w:r>
      <w:r w:rsidRPr="00E542DA">
        <w:rPr>
          <w:rStyle w:val="StyleUnderline"/>
          <w:rFonts w:cstheme="majorHAnsi"/>
          <w:highlight w:val="green"/>
        </w:rPr>
        <w:t>prescribed identity.</w:t>
      </w:r>
      <w:r w:rsidRPr="00941301">
        <w:rPr>
          <w:rStyle w:val="StyleUnderline"/>
          <w:rFonts w:cstheme="majorHAnsi"/>
        </w:rPr>
        <w:t xml:space="preserve"> </w:t>
      </w:r>
      <w:r w:rsidRPr="00941301">
        <w:rPr>
          <w:rFonts w:asciiTheme="majorHAnsi" w:eastAsia="Times New Roman" w:hAnsiTheme="majorHAnsi" w:cstheme="majorHAnsi"/>
          <w:sz w:val="16"/>
        </w:rPr>
        <w:t xml:space="preserve">The implications of privileging the encounter with the disturbing enjoy- ment of the real other over the assimilable symbolic identity are themselves disturbing. </w:t>
      </w:r>
      <w:r w:rsidRPr="00941301">
        <w:rPr>
          <w:rStyle w:val="StyleUnderline"/>
          <w:rFonts w:cstheme="majorHAnsi"/>
        </w:rPr>
        <w:t>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w:t>
      </w:r>
      <w:r w:rsidRPr="00941301">
        <w:rPr>
          <w:rFonts w:asciiTheme="majorHAnsi" w:eastAsia="Times New Roman" w:hAnsiTheme="majorHAnsi" w:cstheme="majorHAnsi"/>
          <w:sz w:val="16"/>
        </w:rPr>
        <w:t xml:space="preserve"> The immigrant as fellow citizen is not the real other. The xenophobic conservative, on the other hand, constructs a fantasy that envisions the illegal immigrant awash in a linguistic and cultural enjoyment that excludes natives. </w:t>
      </w:r>
      <w:r w:rsidRPr="00941301">
        <w:rPr>
          <w:rStyle w:val="StyleUnderline"/>
          <w:rFonts w:cstheme="majorHAnsi"/>
        </w:rPr>
        <w:t>This fantasy, paradoxically, permits an encounter with the real other that liberal tolerance forecloses.</w:t>
      </w:r>
      <w:r w:rsidRPr="00941301">
        <w:rPr>
          <w:rFonts w:asciiTheme="majorHAnsi" w:eastAsia="Times New Roman" w:hAnsiTheme="majorHAnsi" w:cstheme="majorHAnsi"/>
          <w:sz w:val="16"/>
        </w:rPr>
        <w:t xml:space="preserve"> Of course, xenophobes retreat from this encounter and from their own enjoyment, but they do have an experience of it that liberals do not. The tolerant liberal is open to the other but eliminates the otherness, while the xenophobic conservative is closed to the other but allows for the otherness. </w:t>
      </w:r>
      <w:r w:rsidRPr="00941301">
        <w:rPr>
          <w:rStyle w:val="StyleUnderline"/>
          <w:rFonts w:cstheme="majorHAnsi"/>
        </w:rPr>
        <w:t xml:space="preserve">The ethical position thus involves sustaining the liberal’s toler- ance within the conservative’s encounter with the real other. </w:t>
      </w:r>
    </w:p>
    <w:p w14:paraId="6ABC387A" w14:textId="24EC4632" w:rsidR="00C30275" w:rsidRDefault="00C30275" w:rsidP="00C30275"/>
    <w:p w14:paraId="183730A6" w14:textId="77777777" w:rsidR="00C30275" w:rsidRPr="00941301" w:rsidRDefault="00C30275" w:rsidP="00C30275">
      <w:pPr>
        <w:pStyle w:val="Heading4"/>
      </w:pPr>
      <w:r w:rsidRPr="00941301">
        <w:t>Drives to fill the lack through signification of material objects explains the emergence of human longing for Capitalism.</w:t>
      </w:r>
    </w:p>
    <w:p w14:paraId="1852222B" w14:textId="77777777" w:rsidR="00C30275" w:rsidRPr="00941301" w:rsidRDefault="00C30275" w:rsidP="00C30275">
      <w:pPr>
        <w:spacing w:line="240" w:lineRule="auto"/>
        <w:rPr>
          <w:rFonts w:asciiTheme="majorHAnsi" w:hAnsiTheme="majorHAnsi" w:cstheme="majorHAnsi"/>
          <w:sz w:val="16"/>
          <w:szCs w:val="16"/>
        </w:rPr>
      </w:pPr>
      <w:r w:rsidRPr="00941301">
        <w:rPr>
          <w:rFonts w:asciiTheme="majorHAnsi" w:hAnsiTheme="majorHAnsi" w:cstheme="majorHAnsi"/>
          <w:b/>
          <w:bCs/>
          <w:sz w:val="28"/>
          <w:szCs w:val="28"/>
        </w:rPr>
        <w:t>McGowan 16</w:t>
      </w:r>
      <w:r w:rsidRPr="00941301">
        <w:rPr>
          <w:rFonts w:asciiTheme="majorHAnsi" w:hAnsiTheme="majorHAnsi" w:cstheme="majorHAnsi"/>
          <w:sz w:val="16"/>
          <w:szCs w:val="16"/>
        </w:rPr>
        <w:t xml:space="preserve"> [Todd. Todd McGowan McGowan is professor of film studies at the University of Vermont. His previous Columbia University Press books are </w:t>
      </w:r>
      <w:r w:rsidRPr="00941301">
        <w:rPr>
          <w:rFonts w:asciiTheme="majorHAnsi" w:hAnsiTheme="majorHAnsi" w:cstheme="majorHAnsi"/>
          <w:i/>
          <w:iCs/>
          <w:sz w:val="16"/>
          <w:szCs w:val="16"/>
        </w:rPr>
        <w:t>The Impossible David Lynch</w:t>
      </w:r>
      <w:r w:rsidRPr="00941301">
        <w:rPr>
          <w:rFonts w:asciiTheme="majorHAnsi" w:hAnsiTheme="majorHAnsi" w:cstheme="majorHAnsi"/>
          <w:sz w:val="16"/>
          <w:szCs w:val="16"/>
        </w:rPr>
        <w:t xml:space="preserve"> (2007), </w:t>
      </w:r>
      <w:r w:rsidRPr="00941301">
        <w:rPr>
          <w:rFonts w:asciiTheme="majorHAnsi" w:hAnsiTheme="majorHAnsi" w:cstheme="majorHAnsi"/>
          <w:i/>
          <w:iCs/>
          <w:sz w:val="16"/>
          <w:szCs w:val="16"/>
        </w:rPr>
        <w:t>Capitalism and Desire: The Psychic Cost of Free Markets</w:t>
      </w:r>
      <w:r w:rsidRPr="00941301">
        <w:rPr>
          <w:rFonts w:asciiTheme="majorHAnsi" w:hAnsiTheme="majorHAnsi" w:cstheme="majorHAnsi"/>
          <w:sz w:val="16"/>
          <w:szCs w:val="16"/>
        </w:rPr>
        <w:t>. New York: Columbia University Press, 2016; 304 pages. ISBN: 978-0231178723. pg. 22-26] SJ//VM</w:t>
      </w:r>
    </w:p>
    <w:p w14:paraId="21F57CE3" w14:textId="77777777" w:rsidR="00C30275" w:rsidRPr="00941301" w:rsidRDefault="00C30275" w:rsidP="00C30275">
      <w:pPr>
        <w:pStyle w:val="NormalWeb"/>
        <w:rPr>
          <w:rStyle w:val="StyleUnderline"/>
          <w:rFonts w:cstheme="majorHAnsi"/>
        </w:rPr>
      </w:pPr>
      <w:r w:rsidRPr="00941301">
        <w:rPr>
          <w:rFonts w:asciiTheme="majorHAnsi" w:hAnsiTheme="majorHAnsi" w:cstheme="majorHAnsi"/>
          <w:sz w:val="16"/>
        </w:rPr>
        <w:t xml:space="preserve">Despite appearances, </w:t>
      </w:r>
      <w:r w:rsidRPr="00941301">
        <w:rPr>
          <w:rStyle w:val="StyleUnderline"/>
          <w:rFonts w:cstheme="majorHAnsi"/>
        </w:rPr>
        <w:t>capitalism is not the result of human nature</w:t>
      </w:r>
      <w:r w:rsidRPr="00941301">
        <w:rPr>
          <w:rFonts w:asciiTheme="majorHAnsi" w:hAnsiTheme="majorHAnsi" w:cstheme="majorHAnsi"/>
          <w:sz w:val="16"/>
        </w:rPr>
        <w:t xml:space="preserve">. The system’s apologists who insist on this point do so in order to sustain an aura of inevitability around it. But nonetheless, beyond the bare socio- economic agenda of its proponents, we can understand why this associa- tion arises. </w:t>
      </w:r>
      <w:r w:rsidRPr="00941301">
        <w:rPr>
          <w:rStyle w:val="StyleUnderline"/>
          <w:rFonts w:cstheme="majorHAnsi"/>
        </w:rPr>
        <w:t xml:space="preserve">Associating capitalism with human nature is an ideological gesture, but the feeling that capitalism fits our mode of desiring is not wholly ideological. </w:t>
      </w:r>
      <w:r w:rsidRPr="00E542DA">
        <w:rPr>
          <w:rStyle w:val="StyleUnderline"/>
          <w:rFonts w:cstheme="majorHAnsi"/>
          <w:highlight w:val="green"/>
        </w:rPr>
        <w:t>Capitalism’s emergence and</w:t>
      </w:r>
      <w:r w:rsidRPr="00941301">
        <w:rPr>
          <w:rStyle w:val="StyleUnderline"/>
          <w:rFonts w:cstheme="majorHAnsi"/>
        </w:rPr>
        <w:t xml:space="preserve"> its </w:t>
      </w:r>
      <w:r w:rsidRPr="00E542DA">
        <w:rPr>
          <w:rStyle w:val="StyleUnderline"/>
          <w:rFonts w:cstheme="majorHAnsi"/>
          <w:highlight w:val="green"/>
        </w:rPr>
        <w:t>psychic appeal are</w:t>
      </w:r>
      <w:r w:rsidRPr="00941301">
        <w:rPr>
          <w:rStyle w:val="StyleUnderline"/>
          <w:rFonts w:cstheme="majorHAnsi"/>
        </w:rPr>
        <w:t xml:space="preserve"> </w:t>
      </w:r>
      <w:r w:rsidRPr="00E542DA">
        <w:rPr>
          <w:rStyle w:val="StyleUnderline"/>
          <w:rFonts w:cstheme="majorHAnsi"/>
          <w:highlight w:val="green"/>
        </w:rPr>
        <w:t>related to</w:t>
      </w:r>
      <w:r w:rsidRPr="00941301">
        <w:rPr>
          <w:rStyle w:val="StyleUnderline"/>
          <w:rFonts w:cstheme="majorHAnsi"/>
        </w:rPr>
        <w:t xml:space="preserve"> the nature of </w:t>
      </w:r>
      <w:r w:rsidRPr="00E542DA">
        <w:rPr>
          <w:rStyle w:val="StyleUnderline"/>
          <w:rFonts w:cstheme="majorHAnsi"/>
          <w:highlight w:val="green"/>
        </w:rPr>
        <w:t>human subjectivity</w:t>
      </w:r>
      <w:r w:rsidRPr="00941301">
        <w:rPr>
          <w:rStyle w:val="StyleUnderline"/>
          <w:rFonts w:cstheme="majorHAnsi"/>
          <w:b w:val="0"/>
          <w:bCs/>
          <w:sz w:val="16"/>
          <w:u w:val="none"/>
        </w:rPr>
        <w:t xml:space="preserve">, though this subjectivity is itself unnatural, a function not of natural processes but of a disjunction from the natural </w:t>
      </w:r>
      <w:r w:rsidRPr="00941301">
        <w:rPr>
          <w:rStyle w:val="StyleUnderline"/>
          <w:rFonts w:cstheme="majorHAnsi"/>
          <w:b w:val="0"/>
          <w:bCs/>
          <w:sz w:val="16"/>
          <w:u w:val="none"/>
        </w:rPr>
        <w:lastRenderedPageBreak/>
        <w:t>world.</w:t>
      </w:r>
      <w:r w:rsidRPr="00941301">
        <w:rPr>
          <w:rStyle w:val="StyleUnderline"/>
          <w:rFonts w:cstheme="majorHAnsi"/>
        </w:rPr>
        <w:t xml:space="preserve"> Capitalism succeeds as it does by playing into the alienation from nature that occurs through signification. Though the development of capitalism was not necessary—one can imagine a world in which it didn’t emerge—one can nonetheless understand its rise and staying power in terms of the structure of the psyche. We are, one might say, psychically disposed to invest ourselves in the capitalist system. Cap- italism succeeds because it capitalizes on our status as unnatural beings. If humans were</w:t>
      </w:r>
      <w:r w:rsidRPr="00941301">
        <w:rPr>
          <w:rFonts w:asciiTheme="majorHAnsi" w:hAnsiTheme="majorHAnsi" w:cstheme="majorHAnsi"/>
          <w:sz w:val="16"/>
        </w:rPr>
        <w:t xml:space="preserve"> simply </w:t>
      </w:r>
      <w:r w:rsidRPr="00941301">
        <w:rPr>
          <w:rStyle w:val="StyleUnderline"/>
          <w:rFonts w:cstheme="majorHAnsi"/>
        </w:rPr>
        <w:t xml:space="preserve">instinctual </w:t>
      </w:r>
      <w:r w:rsidRPr="00941301">
        <w:rPr>
          <w:rFonts w:asciiTheme="majorHAnsi" w:hAnsiTheme="majorHAnsi" w:cstheme="majorHAnsi"/>
          <w:sz w:val="16"/>
        </w:rPr>
        <w:t xml:space="preserve">animals, </w:t>
      </w:r>
      <w:r w:rsidRPr="00941301">
        <w:rPr>
          <w:rStyle w:val="StyleUnderline"/>
          <w:rFonts w:cstheme="majorHAnsi"/>
        </w:rPr>
        <w:t>capitalism would neither develop nor take a psychic hold on us</w:t>
      </w:r>
      <w:r w:rsidRPr="00941301">
        <w:rPr>
          <w:rFonts w:asciiTheme="majorHAnsi" w:hAnsiTheme="majorHAnsi" w:cstheme="majorHAnsi"/>
          <w:sz w:val="16"/>
        </w:rPr>
        <w:t xml:space="preserve">. It is not just by accident that there is no capitalist system flourishing in the animal world. In this sense, the claim of a link between capitalism and human nature should be rejected out of hand. </w:t>
      </w:r>
      <w:r w:rsidRPr="00941301">
        <w:rPr>
          <w:rStyle w:val="StyleUnderline"/>
          <w:rFonts w:cstheme="majorHAnsi"/>
        </w:rPr>
        <w:t>Capitalism’s appeal is</w:t>
      </w:r>
      <w:r w:rsidRPr="00941301">
        <w:rPr>
          <w:rFonts w:asciiTheme="majorHAnsi" w:hAnsiTheme="majorHAnsi" w:cstheme="majorHAnsi"/>
          <w:sz w:val="16"/>
        </w:rPr>
        <w:t xml:space="preserve"> inextricable </w:t>
      </w:r>
      <w:r w:rsidRPr="00941301">
        <w:rPr>
          <w:rStyle w:val="StyleUnderline"/>
          <w:rFonts w:cstheme="majorHAnsi"/>
        </w:rPr>
        <w:t xml:space="preserve">from the emergence of the signifier and the transformation that this emergence effects on speak- ing beings. </w:t>
      </w:r>
      <w:r w:rsidRPr="00941301">
        <w:rPr>
          <w:rFonts w:asciiTheme="majorHAnsi" w:hAnsiTheme="majorHAnsi" w:cstheme="majorHAnsi"/>
          <w:sz w:val="16"/>
        </w:rPr>
        <w:t xml:space="preserve">The </w:t>
      </w:r>
      <w:r w:rsidRPr="00941301">
        <w:rPr>
          <w:rStyle w:val="StyleUnderline"/>
          <w:rFonts w:cstheme="majorHAnsi"/>
        </w:rPr>
        <w:t>passion</w:t>
      </w:r>
      <w:r w:rsidRPr="00941301">
        <w:rPr>
          <w:rFonts w:asciiTheme="majorHAnsi" w:hAnsiTheme="majorHAnsi" w:cstheme="majorHAnsi"/>
          <w:sz w:val="16"/>
        </w:rPr>
        <w:t xml:space="preserve"> that </w:t>
      </w:r>
      <w:r w:rsidRPr="00941301">
        <w:rPr>
          <w:rStyle w:val="StyleUnderline"/>
          <w:rFonts w:cstheme="majorHAnsi"/>
        </w:rPr>
        <w:t>subjects exhibit for capitalism derives from the break from nature that occurs when subjects begin to speak</w:t>
      </w:r>
      <w:r w:rsidRPr="00941301">
        <w:rPr>
          <w:rFonts w:asciiTheme="majorHAnsi" w:hAnsiTheme="majorHAnsi" w:cstheme="majorHAnsi"/>
          <w:sz w:val="16"/>
        </w:rPr>
        <w:t xml:space="preserve">. Through this break, natural human needs undergo a complete transformation and become susceptible to the allure of accumulation and of the commodity that capitalism will bring to the fore. </w:t>
      </w:r>
      <w:r w:rsidRPr="00941301">
        <w:rPr>
          <w:rStyle w:val="StyleUnderline"/>
          <w:rFonts w:cstheme="majorHAnsi"/>
        </w:rPr>
        <w:t>We aren’t capitalists because we are animalistic but because we are fundamentally removed from our animality. The commodity does not fulfill a natural need but a desire distorted by the signifier</w:t>
      </w:r>
      <w:r w:rsidRPr="00941301">
        <w:rPr>
          <w:rFonts w:asciiTheme="majorHAnsi" w:hAnsiTheme="majorHAnsi" w:cstheme="majorHAnsi"/>
          <w:sz w:val="16"/>
        </w:rPr>
        <w:t xml:space="preserve">, a desire that emerges through the signifier’s distortion of animality. There are thus no prototypical capitalist struc- tures in the animal world. </w:t>
      </w:r>
      <w:r w:rsidRPr="00941301">
        <w:rPr>
          <w:rStyle w:val="StyleUnderline"/>
          <w:rFonts w:cstheme="majorHAnsi"/>
        </w:rPr>
        <w:t xml:space="preserve">It is language that gives birth to the possibil- ity of this economic form. The exploration of capitalism must first and foremost be an exploration of what occurs with the introduction of the signifier. </w:t>
      </w:r>
      <w:r w:rsidRPr="00E542DA">
        <w:rPr>
          <w:rStyle w:val="StyleUnderline"/>
          <w:rFonts w:cstheme="majorHAnsi"/>
          <w:highlight w:val="green"/>
        </w:rPr>
        <w:t>Signification makes cap</w:t>
      </w:r>
      <w:r w:rsidRPr="00941301">
        <w:rPr>
          <w:rStyle w:val="StyleUnderline"/>
          <w:rFonts w:cstheme="majorHAnsi"/>
        </w:rPr>
        <w:t xml:space="preserve">italism </w:t>
      </w:r>
      <w:r w:rsidRPr="00E542DA">
        <w:rPr>
          <w:rStyle w:val="StyleUnderline"/>
          <w:rFonts w:cstheme="majorHAnsi"/>
          <w:highlight w:val="green"/>
        </w:rPr>
        <w:t>possible</w:t>
      </w:r>
      <w:r w:rsidRPr="00941301">
        <w:rPr>
          <w:rStyle w:val="StyleUnderline"/>
          <w:rFonts w:cstheme="majorHAnsi"/>
        </w:rPr>
        <w:t xml:space="preserve"> because it alienates the indi- vidual from its environment </w:t>
      </w:r>
      <w:r w:rsidRPr="00E542DA">
        <w:rPr>
          <w:rStyle w:val="StyleUnderline"/>
          <w:rFonts w:cstheme="majorHAnsi"/>
          <w:highlight w:val="green"/>
        </w:rPr>
        <w:t>by introducing a</w:t>
      </w:r>
      <w:r w:rsidRPr="00941301">
        <w:rPr>
          <w:rStyle w:val="StyleUnderline"/>
          <w:rFonts w:cstheme="majorHAnsi"/>
        </w:rPr>
        <w:t xml:space="preserve"> layer of </w:t>
      </w:r>
      <w:r w:rsidRPr="00E542DA">
        <w:rPr>
          <w:rStyle w:val="StyleUnderline"/>
          <w:rFonts w:cstheme="majorHAnsi"/>
          <w:highlight w:val="green"/>
        </w:rPr>
        <w:t>mediation into all</w:t>
      </w:r>
      <w:r w:rsidRPr="00941301">
        <w:rPr>
          <w:rStyle w:val="StyleUnderline"/>
          <w:rFonts w:cstheme="majorHAnsi"/>
        </w:rPr>
        <w:t xml:space="preserve"> of the individual’s </w:t>
      </w:r>
      <w:r w:rsidRPr="00E542DA">
        <w:rPr>
          <w:rStyle w:val="StyleUnderline"/>
          <w:rFonts w:cstheme="majorHAnsi"/>
          <w:highlight w:val="green"/>
        </w:rPr>
        <w:t>interactions</w:t>
      </w:r>
      <w:r w:rsidRPr="00E542DA">
        <w:rPr>
          <w:rFonts w:asciiTheme="majorHAnsi" w:hAnsiTheme="majorHAnsi" w:cstheme="majorHAnsi"/>
          <w:sz w:val="16"/>
          <w:highlight w:val="green"/>
        </w:rPr>
        <w:t>.</w:t>
      </w:r>
      <w:r w:rsidRPr="00941301">
        <w:rPr>
          <w:rFonts w:asciiTheme="majorHAnsi" w:hAnsiTheme="majorHAnsi" w:cstheme="majorHAnsi"/>
          <w:position w:val="6"/>
          <w:sz w:val="16"/>
        </w:rPr>
        <w:t xml:space="preserve"> </w:t>
      </w:r>
      <w:r w:rsidRPr="00941301">
        <w:rPr>
          <w:rStyle w:val="StyleUnderline"/>
          <w:rFonts w:cstheme="majorHAnsi"/>
        </w:rPr>
        <w:t xml:space="preserve">Rather than simply feeling hunger and eating the nearest apple in the manner of a human animal, </w:t>
      </w:r>
      <w:r w:rsidRPr="00E542DA">
        <w:rPr>
          <w:rStyle w:val="StyleUnderline"/>
          <w:rFonts w:cstheme="majorHAnsi"/>
          <w:highlight w:val="green"/>
        </w:rPr>
        <w:t>the subject will seek</w:t>
      </w:r>
      <w:r w:rsidRPr="00941301">
        <w:rPr>
          <w:rStyle w:val="StyleUnderline"/>
          <w:rFonts w:cstheme="majorHAnsi"/>
        </w:rPr>
        <w:t xml:space="preserve"> a </w:t>
      </w:r>
      <w:r w:rsidRPr="00E542DA">
        <w:rPr>
          <w:rStyle w:val="StyleUnderline"/>
          <w:rFonts w:cstheme="majorHAnsi"/>
          <w:highlight w:val="green"/>
        </w:rPr>
        <w:t>satisfaction</w:t>
      </w:r>
      <w:r w:rsidRPr="00941301">
        <w:rPr>
          <w:rStyle w:val="StyleUnderline"/>
          <w:rFonts w:cstheme="majorHAnsi"/>
        </w:rPr>
        <w:t xml:space="preserve"> that transcends the apple through the apple. For the subject of the signifier, unlike for the human animal, an apple is never enough.</w:t>
      </w:r>
      <w:r w:rsidRPr="00941301">
        <w:rPr>
          <w:rFonts w:asciiTheme="majorHAnsi" w:hAnsiTheme="majorHAnsi" w:cstheme="majorHAnsi"/>
          <w:sz w:val="16"/>
        </w:rPr>
        <w:t xml:space="preserve"> Once the world of signification exists, the apple’s noncoinci- dence with itself becomes apparent, and the empirical apple ceases to prove satisfying. As an object of need, the apple is just an apple and can satisfy the need. But </w:t>
      </w:r>
      <w:r w:rsidRPr="00941301">
        <w:rPr>
          <w:rStyle w:val="StyleUnderline"/>
          <w:rFonts w:cstheme="majorHAnsi"/>
        </w:rPr>
        <w:t>after the introduction of the signifier, the apple’s self-division enables it to signify something beyond itself.</w:t>
      </w:r>
      <w:r w:rsidRPr="00941301">
        <w:rPr>
          <w:rFonts w:asciiTheme="majorHAnsi" w:hAnsiTheme="majorHAnsi" w:cstheme="majorHAnsi"/>
          <w:sz w:val="16"/>
        </w:rPr>
        <w:t xml:space="preserve"> A supplement attaches itself to the apple in the form of the signifier, and this excess re- mains irreducible to the object. </w:t>
      </w:r>
      <w:r w:rsidRPr="00941301">
        <w:rPr>
          <w:rStyle w:val="StyleUnderline"/>
          <w:rFonts w:cstheme="majorHAnsi"/>
        </w:rPr>
        <w:t xml:space="preserve">The subject in the world of signification can never just eat an apple but eats instead what “keeps the doctor away,” what is juicy and delicious, or what connotes original sin. The </w:t>
      </w:r>
      <w:r w:rsidRPr="00E542DA">
        <w:rPr>
          <w:rStyle w:val="StyleUnderline"/>
          <w:rFonts w:cstheme="majorHAnsi"/>
          <w:highlight w:val="green"/>
        </w:rPr>
        <w:t>apple will embody something more as a result of</w:t>
      </w:r>
      <w:r w:rsidRPr="00941301">
        <w:rPr>
          <w:rStyle w:val="StyleUnderline"/>
          <w:rFonts w:cstheme="majorHAnsi"/>
        </w:rPr>
        <w:t xml:space="preserve"> the </w:t>
      </w:r>
      <w:r w:rsidRPr="00E542DA">
        <w:rPr>
          <w:rStyle w:val="StyleUnderline"/>
          <w:rFonts w:cstheme="majorHAnsi"/>
          <w:highlight w:val="green"/>
        </w:rPr>
        <w:t>division</w:t>
      </w:r>
      <w:r w:rsidRPr="00941301">
        <w:rPr>
          <w:rStyle w:val="StyleUnderline"/>
          <w:rFonts w:cstheme="majorHAnsi"/>
        </w:rPr>
        <w:t xml:space="preserve"> introduced </w:t>
      </w:r>
      <w:r w:rsidRPr="00E542DA">
        <w:rPr>
          <w:rStyle w:val="StyleUnderline"/>
          <w:rFonts w:cstheme="majorHAnsi"/>
          <w:highlight w:val="green"/>
        </w:rPr>
        <w:t>by signi- fication</w:t>
      </w:r>
      <w:r w:rsidRPr="00941301">
        <w:rPr>
          <w:rStyle w:val="StyleUnderline"/>
          <w:rFonts w:cstheme="majorHAnsi"/>
        </w:rPr>
        <w:t xml:space="preserve">, and this excess attached to the apple produces a satisfaction for the subject that an apple by itself—an apple that isn’t an “apple”— can never provide for an animal that eats it. </w:t>
      </w:r>
      <w:r w:rsidRPr="00941301">
        <w:rPr>
          <w:rFonts w:asciiTheme="majorHAnsi" w:hAnsiTheme="majorHAnsi" w:cstheme="majorHAnsi"/>
          <w:sz w:val="16"/>
        </w:rPr>
        <w:t xml:space="preserve">We tend to miss the apple’s self-division not just because apples, before they are eaten, appear to be whole but primarily because the signifier carries with it the illusion of transparency. In fact, signifiers hide their opacity through the guise of transparency. </w:t>
      </w:r>
      <w:r w:rsidRPr="00941301">
        <w:rPr>
          <w:rStyle w:val="StyleUnderline"/>
          <w:rFonts w:cstheme="majorHAnsi"/>
        </w:rPr>
        <w:t>The signifier seems simply to provide an identity for an object that already exists without changing that object: there are objects hanging on trees, and someone decides to assign the name “apples” to them. Signifiers don’t appear to alter what they signify, and, as a result, we don’t recognize the mediation that shapes our world. The world appears as an immediate set of elements laid out for us to perceive as we will.</w:t>
      </w:r>
      <w:r w:rsidRPr="00941301">
        <w:rPr>
          <w:rFonts w:asciiTheme="majorHAnsi" w:hAnsiTheme="majorHAnsi" w:cstheme="majorHAnsi"/>
          <w:sz w:val="16"/>
        </w:rPr>
        <w:t xml:space="preserve"> But the signifier is nonetheless opaque. This means that it distorts what we perceive and changes the elements with which it interacts. The signifier causes us to see “apples” rather than apples. Every object takes on the hue given to it by the system of signification and loses its image of self-identity. </w:t>
      </w:r>
      <w:r w:rsidRPr="00941301">
        <w:rPr>
          <w:rStyle w:val="StyleUnderline"/>
          <w:rFonts w:cstheme="majorHAnsi"/>
        </w:rPr>
        <w:t xml:space="preserve">The object of need becomes an object of desire. The </w:t>
      </w:r>
      <w:r w:rsidRPr="00E542DA">
        <w:rPr>
          <w:rStyle w:val="StyleUnderline"/>
          <w:rFonts w:cstheme="majorHAnsi"/>
          <w:highlight w:val="green"/>
        </w:rPr>
        <w:t>distorting power of</w:t>
      </w:r>
      <w:r w:rsidRPr="00941301">
        <w:rPr>
          <w:rStyle w:val="StyleUnderline"/>
          <w:rFonts w:cstheme="majorHAnsi"/>
        </w:rPr>
        <w:t xml:space="preserve"> the </w:t>
      </w:r>
      <w:r w:rsidRPr="00E542DA">
        <w:rPr>
          <w:rStyle w:val="StyleUnderline"/>
          <w:rFonts w:cstheme="majorHAnsi"/>
          <w:highlight w:val="green"/>
        </w:rPr>
        <w:t>signifier does not occur in</w:t>
      </w:r>
      <w:r w:rsidRPr="00941301">
        <w:rPr>
          <w:rStyle w:val="StyleUnderline"/>
          <w:rFonts w:cstheme="majorHAnsi"/>
        </w:rPr>
        <w:t xml:space="preserve"> addition to our </w:t>
      </w:r>
      <w:r w:rsidRPr="00E542DA">
        <w:rPr>
          <w:rStyle w:val="StyleUnderline"/>
          <w:rFonts w:cstheme="majorHAnsi"/>
          <w:highlight w:val="green"/>
        </w:rPr>
        <w:t>perception</w:t>
      </w:r>
      <w:r w:rsidRPr="00941301">
        <w:rPr>
          <w:rFonts w:asciiTheme="majorHAnsi" w:hAnsiTheme="majorHAnsi" w:cstheme="majorHAnsi"/>
          <w:sz w:val="16"/>
        </w:rPr>
        <w:t xml:space="preserve">—like a pair of colored glasses that we might wear—but rather is our perception. We perceive through and as a result of the distortion. </w:t>
      </w:r>
      <w:r w:rsidRPr="00941301">
        <w:rPr>
          <w:rStyle w:val="StyleUnderline"/>
          <w:rFonts w:cstheme="majorHAnsi"/>
        </w:rPr>
        <w:t>Grasping the effects of this distortion looms as a key problem in mod- ern thought, and it also offers an initial key to understanding capitalism’s appeal to us as subjects of the signifier.</w:t>
      </w:r>
      <w:r w:rsidRPr="00941301">
        <w:rPr>
          <w:rFonts w:asciiTheme="majorHAnsi" w:hAnsiTheme="majorHAnsi" w:cstheme="majorHAnsi"/>
          <w:sz w:val="16"/>
        </w:rPr>
        <w:t xml:space="preserve"> </w:t>
      </w:r>
      <w:r w:rsidRPr="00941301">
        <w:rPr>
          <w:rStyle w:val="StyleUnderline"/>
          <w:rFonts w:cstheme="majorHAnsi"/>
        </w:rPr>
        <w:t xml:space="preserve">Because </w:t>
      </w:r>
      <w:r w:rsidRPr="00E542DA">
        <w:rPr>
          <w:rStyle w:val="StyleUnderline"/>
          <w:rFonts w:cstheme="majorHAnsi"/>
          <w:highlight w:val="green"/>
        </w:rPr>
        <w:t>the subject confronts divided objects</w:t>
      </w:r>
      <w:r w:rsidRPr="00941301">
        <w:rPr>
          <w:rStyle w:val="StyleUnderline"/>
          <w:rFonts w:cstheme="majorHAnsi"/>
        </w:rPr>
        <w:t xml:space="preserve">, it </w:t>
      </w:r>
      <w:r w:rsidRPr="00E542DA">
        <w:rPr>
          <w:rStyle w:val="StyleUnderline"/>
          <w:rFonts w:cstheme="majorHAnsi"/>
          <w:highlight w:val="green"/>
        </w:rPr>
        <w:t>can never obtain a</w:t>
      </w:r>
      <w:r w:rsidRPr="00941301">
        <w:rPr>
          <w:rStyle w:val="StyleUnderline"/>
          <w:rFonts w:cstheme="majorHAnsi"/>
        </w:rPr>
        <w:t xml:space="preserve">n </w:t>
      </w:r>
      <w:r w:rsidRPr="00E542DA">
        <w:rPr>
          <w:rStyle w:val="StyleUnderline"/>
          <w:rFonts w:cstheme="majorHAnsi"/>
          <w:highlight w:val="green"/>
        </w:rPr>
        <w:t>object that would</w:t>
      </w:r>
      <w:r w:rsidRPr="00941301">
        <w:rPr>
          <w:rStyle w:val="StyleUnderline"/>
          <w:rFonts w:cstheme="majorHAnsi"/>
        </w:rPr>
        <w:t xml:space="preserve"> enable it to </w:t>
      </w:r>
      <w:r w:rsidRPr="00E542DA">
        <w:rPr>
          <w:rStyle w:val="StyleUnderline"/>
          <w:rFonts w:cstheme="majorHAnsi"/>
          <w:highlight w:val="green"/>
        </w:rPr>
        <w:t>realize</w:t>
      </w:r>
      <w:r w:rsidRPr="00941301">
        <w:rPr>
          <w:rStyle w:val="StyleUnderline"/>
          <w:rFonts w:cstheme="majorHAnsi"/>
        </w:rPr>
        <w:t xml:space="preserve"> its </w:t>
      </w:r>
      <w:r w:rsidRPr="00E542DA">
        <w:rPr>
          <w:rStyle w:val="StyleUnderline"/>
          <w:rFonts w:cstheme="majorHAnsi"/>
          <w:highlight w:val="green"/>
        </w:rPr>
        <w:t>desire.</w:t>
      </w:r>
      <w:r w:rsidRPr="00941301">
        <w:rPr>
          <w:rStyle w:val="StyleUnderline"/>
          <w:rFonts w:cstheme="majorHAnsi"/>
        </w:rPr>
        <w:t xml:space="preserve"> No object is </w:t>
      </w:r>
      <w:r w:rsidRPr="00941301">
        <w:rPr>
          <w:rStyle w:val="StyleUnderline"/>
          <w:rFonts w:cstheme="majorHAnsi"/>
        </w:rPr>
        <w:lastRenderedPageBreak/>
        <w:t xml:space="preserve">whole or fulfilling for the subject. Though it can’t make objects whole, capitalism transforms the image of objects. As commodities, </w:t>
      </w:r>
      <w:r w:rsidRPr="00E542DA">
        <w:rPr>
          <w:rStyle w:val="StyleUnderline"/>
          <w:rFonts w:cstheme="majorHAnsi"/>
          <w:highlight w:val="green"/>
        </w:rPr>
        <w:t>objects appear whole</w:t>
      </w:r>
      <w:r w:rsidRPr="00941301">
        <w:rPr>
          <w:rStyle w:val="StyleUnderline"/>
          <w:rFonts w:cstheme="majorHAnsi"/>
        </w:rPr>
        <w:t xml:space="preserve"> </w:t>
      </w:r>
      <w:r w:rsidRPr="00E542DA">
        <w:rPr>
          <w:rStyle w:val="StyleUnderline"/>
          <w:rFonts w:cstheme="majorHAnsi"/>
          <w:highlight w:val="green"/>
        </w:rPr>
        <w:t>and present opportunities for the subject</w:t>
      </w:r>
      <w:r w:rsidRPr="00941301">
        <w:rPr>
          <w:rStyle w:val="StyleUnderline"/>
          <w:rFonts w:cstheme="majorHAnsi"/>
        </w:rPr>
        <w:t xml:space="preserve"> to achieve fulfillment. Capital- ism doesn’t eliminate the division in the world reflected in signification, but it does present this division as a contingent rather than as a necessary obstacle. It maps itself onto signification in order to hide signification’s inherently traumatic structure. </w:t>
      </w:r>
      <w:r w:rsidRPr="00941301">
        <w:rPr>
          <w:rFonts w:asciiTheme="majorHAnsi" w:hAnsiTheme="majorHAnsi" w:cstheme="majorHAnsi"/>
          <w:sz w:val="16"/>
        </w:rPr>
        <w:t>The signifier produces a divided world. Ferdinand de Saussure famously describes the divide as one between the signifier and the signified, though other linguists have used different terminology. What is instructive is that the signifier introduces the conception of a split, so that the world of appearance becomes simply apparent and not all that there is.</w:t>
      </w:r>
      <w:r w:rsidRPr="00941301">
        <w:rPr>
          <w:rFonts w:asciiTheme="majorHAnsi" w:hAnsiTheme="majorHAnsi" w:cstheme="majorHAnsi"/>
          <w:position w:val="6"/>
          <w:sz w:val="16"/>
        </w:rPr>
        <w:t xml:space="preserve"> </w:t>
      </w:r>
      <w:r w:rsidRPr="00941301">
        <w:rPr>
          <w:rFonts w:asciiTheme="majorHAnsi" w:hAnsiTheme="majorHAnsi" w:cstheme="majorHAnsi"/>
          <w:sz w:val="16"/>
        </w:rPr>
        <w:t>This split creates the possibility of sense. If we relate to an undivided reality, nothing can have any signification whatsoever. Objects do not constitute a significant whole that awaits us to discover its sense. As Saussure notes, we don’t begin with significations that await signifiers to pin them down. He claims instead, “Without language, thought is a vague, uncharted nebula. There are no pre-existing ideas, and nothing is distinct before the appearance of language.”</w:t>
      </w:r>
      <w:r w:rsidRPr="00941301">
        <w:rPr>
          <w:rFonts w:asciiTheme="majorHAnsi" w:hAnsiTheme="majorHAnsi" w:cstheme="majorHAnsi"/>
          <w:position w:val="6"/>
          <w:sz w:val="16"/>
        </w:rPr>
        <w:t xml:space="preserve"> </w:t>
      </w:r>
      <w:r w:rsidRPr="00941301">
        <w:rPr>
          <w:rStyle w:val="StyleUnderline"/>
          <w:rFonts w:cstheme="majorHAnsi"/>
        </w:rPr>
        <w:t xml:space="preserve">Language creates a significant world to which we can relate, but it also makes evident the division of this world from itself. The signifier is not identical with the signified. Isolated instances that suggest an equivalence, such as onomatopoeia, are not primary but rather secondary attempts to bridge a fundamental chasm. </w:t>
      </w:r>
      <w:r w:rsidRPr="00941301">
        <w:rPr>
          <w:rFonts w:asciiTheme="majorHAnsi" w:hAnsiTheme="majorHAnsi" w:cstheme="majorHAnsi"/>
          <w:sz w:val="16"/>
        </w:rPr>
        <w:t xml:space="preserve">The division between the signifier and signified indicates the presence of absence within the world. There is a gap between the word and what it signifies, between the name and the idea of the object or action, and no amount of precision can ever fill this lacuna. </w:t>
      </w:r>
      <w:r w:rsidRPr="00941301">
        <w:rPr>
          <w:rStyle w:val="StyleUnderline"/>
          <w:rFonts w:cstheme="majorHAnsi"/>
        </w:rPr>
        <w:t>Capitalism</w:t>
      </w:r>
      <w:r w:rsidRPr="00941301">
        <w:rPr>
          <w:rFonts w:asciiTheme="majorHAnsi" w:hAnsiTheme="majorHAnsi" w:cstheme="majorHAnsi"/>
          <w:sz w:val="16"/>
        </w:rPr>
        <w:t xml:space="preserve">, in contrast to signification, </w:t>
      </w:r>
      <w:r w:rsidRPr="00941301">
        <w:rPr>
          <w:rStyle w:val="StyleUnderline"/>
          <w:rFonts w:cstheme="majorHAnsi"/>
        </w:rPr>
        <w:t>relies on the belief that the proper commodity will elim- inate this absence and produce an enduring presence. But this presence never actually comes about within the capitalist economy. Capitalism presents itself as structured differently than signification, but it leads to the same failures that arrive with the signifier. We produce or consume additional commodities in order to realize our desire definitively, but we never achieve this realization. In the same way, we use other signifiers to define a signifier</w:t>
      </w:r>
      <w:r w:rsidRPr="00941301">
        <w:rPr>
          <w:rFonts w:asciiTheme="majorHAnsi" w:hAnsiTheme="majorHAnsi" w:cstheme="majorHAnsi"/>
          <w:sz w:val="16"/>
        </w:rPr>
        <w:t xml:space="preserve">, but they can never do so authoritatively. There is always more to say because the search for the signified is unending, just like the process of production and consumption is unending. One meaning always leads to another, and one commodity always leads to another. This is evident in the case of signification but hidden in that of capitalism. The signifier indicates a signified that is not present and that will never become present. Every attempt to discover the signified—through, say, looking a word up in the dictionary—will only lead to other signifiers that will attempt to approximate it. No dictionary in existence could provide direct access to the signified because the signified is nothing but the ab- sence of the subsequent signifier that would define the first. Sense, which seems to reside on the side of the signified, actually remains on the side of the signifier insofar as we must use signifiers to define signifiers and explain what we mean. There is thus no end to the search for sense and a blank space where we expect an answer. The perfect commodity, in contrast, promises an end to the search. </w:t>
      </w:r>
      <w:r w:rsidRPr="00941301">
        <w:rPr>
          <w:rStyle w:val="StyleUnderline"/>
          <w:rFonts w:cstheme="majorHAnsi"/>
        </w:rPr>
        <w:t xml:space="preserve">When the subject encounters the world of signification, it encounters an intractable absence. It always seeks something and yet finds nothing. </w:t>
      </w:r>
      <w:r w:rsidRPr="00941301">
        <w:rPr>
          <w:rFonts w:asciiTheme="majorHAnsi" w:hAnsiTheme="majorHAnsi" w:cstheme="majorHAnsi"/>
          <w:sz w:val="16"/>
        </w:rPr>
        <w:t xml:space="preserve">The </w:t>
      </w:r>
      <w:r w:rsidRPr="00941301">
        <w:rPr>
          <w:rStyle w:val="StyleUnderline"/>
          <w:rFonts w:cstheme="majorHAnsi"/>
        </w:rPr>
        <w:t>initial signifier points to another that would complete it but never does.</w:t>
      </w:r>
      <w:r w:rsidRPr="00941301">
        <w:rPr>
          <w:rFonts w:asciiTheme="majorHAnsi" w:hAnsiTheme="majorHAnsi" w:cstheme="majorHAnsi"/>
          <w:sz w:val="16"/>
        </w:rPr>
        <w:t xml:space="preserve"> The </w:t>
      </w:r>
      <w:r w:rsidRPr="00941301">
        <w:rPr>
          <w:rStyle w:val="StyleUnderline"/>
          <w:rFonts w:cstheme="majorHAnsi"/>
        </w:rPr>
        <w:t>world of signification promises an answer it never delivers, and this is how it installs an absence at the heart of the desiring subject.</w:t>
      </w:r>
      <w:r w:rsidRPr="00941301">
        <w:rPr>
          <w:rFonts w:asciiTheme="majorHAnsi" w:hAnsiTheme="majorHAnsi" w:cstheme="majorHAnsi"/>
          <w:sz w:val="16"/>
        </w:rPr>
        <w:t xml:space="preserve"> There is no ultimate resolution for the subject’s desire, just as there is no ulti- mate resolution to signification itself. </w:t>
      </w:r>
      <w:r w:rsidRPr="00E542DA">
        <w:rPr>
          <w:rStyle w:val="StyleUnderline"/>
          <w:rFonts w:cstheme="majorHAnsi"/>
          <w:highlight w:val="green"/>
        </w:rPr>
        <w:t>Once</w:t>
      </w:r>
      <w:r w:rsidRPr="00941301">
        <w:rPr>
          <w:rStyle w:val="StyleUnderline"/>
          <w:rFonts w:cstheme="majorHAnsi"/>
        </w:rPr>
        <w:t xml:space="preserve"> the </w:t>
      </w:r>
      <w:r w:rsidRPr="00E542DA">
        <w:rPr>
          <w:rStyle w:val="StyleUnderline"/>
          <w:rFonts w:cstheme="majorHAnsi"/>
          <w:highlight w:val="green"/>
        </w:rPr>
        <w:t>signifier emerges</w:t>
      </w:r>
      <w:r w:rsidRPr="00941301">
        <w:rPr>
          <w:rStyle w:val="StyleUnderline"/>
          <w:rFonts w:cstheme="majorHAnsi"/>
        </w:rPr>
        <w:t xml:space="preserve">, absence inhabits </w:t>
      </w:r>
      <w:r w:rsidRPr="00E542DA">
        <w:rPr>
          <w:rStyle w:val="StyleUnderline"/>
          <w:rFonts w:cstheme="majorHAnsi"/>
          <w:highlight w:val="green"/>
        </w:rPr>
        <w:t>every</w:t>
      </w:r>
      <w:r w:rsidRPr="00941301">
        <w:rPr>
          <w:rStyle w:val="StyleUnderline"/>
          <w:rFonts w:cstheme="majorHAnsi"/>
        </w:rPr>
        <w:t xml:space="preserve"> </w:t>
      </w:r>
      <w:r w:rsidRPr="00E542DA">
        <w:rPr>
          <w:rStyle w:val="StyleUnderline"/>
          <w:rFonts w:cstheme="majorHAnsi"/>
          <w:highlight w:val="green"/>
        </w:rPr>
        <w:t>moment of subjectivity</w:t>
      </w:r>
      <w:r w:rsidRPr="00941301">
        <w:rPr>
          <w:rStyle w:val="StyleUnderline"/>
          <w:rFonts w:cstheme="majorHAnsi"/>
        </w:rPr>
        <w:t xml:space="preserve"> and </w:t>
      </w:r>
      <w:r w:rsidRPr="00E542DA">
        <w:rPr>
          <w:rStyle w:val="StyleUnderline"/>
          <w:rFonts w:cstheme="majorHAnsi"/>
          <w:highlight w:val="green"/>
        </w:rPr>
        <w:t>establishes</w:t>
      </w:r>
      <w:r w:rsidRPr="00941301">
        <w:rPr>
          <w:rStyle w:val="StyleUnderline"/>
          <w:rFonts w:cstheme="majorHAnsi"/>
        </w:rPr>
        <w:t xml:space="preserve"> the </w:t>
      </w:r>
      <w:r w:rsidRPr="00E542DA">
        <w:rPr>
          <w:rStyle w:val="StyleUnderline"/>
          <w:rFonts w:cstheme="majorHAnsi"/>
          <w:highlight w:val="green"/>
        </w:rPr>
        <w:t>structure of desire</w:t>
      </w:r>
      <w:r w:rsidRPr="00941301">
        <w:rPr>
          <w:rStyle w:val="StyleUnderline"/>
          <w:rFonts w:cstheme="majorHAnsi"/>
        </w:rPr>
        <w:t xml:space="preserve">. </w:t>
      </w:r>
      <w:r w:rsidRPr="00941301">
        <w:rPr>
          <w:rFonts w:asciiTheme="majorHAnsi" w:hAnsiTheme="majorHAnsi" w:cstheme="majorHAnsi"/>
          <w:sz w:val="16"/>
        </w:rPr>
        <w:t xml:space="preserve">This constant </w:t>
      </w:r>
      <w:r w:rsidRPr="00941301">
        <w:rPr>
          <w:rStyle w:val="StyleUnderline"/>
          <w:rFonts w:cstheme="majorHAnsi"/>
        </w:rPr>
        <w:t>confrontation with absence orients the subject around loss.</w:t>
      </w:r>
      <w:r w:rsidRPr="00941301">
        <w:rPr>
          <w:rFonts w:asciiTheme="majorHAnsi" w:hAnsiTheme="majorHAnsi" w:cstheme="majorHAnsi"/>
          <w:sz w:val="16"/>
        </w:rPr>
        <w:t xml:space="preserve"> As a human animal, the instinctual being can discover objects that will fulfill its needs. The satisfaction that comes from obtaining an ob- ject is always a possibility, though never a certainty, for this being. </w:t>
      </w:r>
      <w:r w:rsidRPr="00941301">
        <w:rPr>
          <w:rStyle w:val="StyleUnderline"/>
          <w:rFonts w:cstheme="majorHAnsi"/>
        </w:rPr>
        <w:t xml:space="preserve">A lion can feel hungry and find satisfaction in eating a gazelle. But for the sub- ject of the signifier, no such object exists. There are no satisfying gazelles on the subject’s table, even for meat eaters. </w:t>
      </w:r>
      <w:r w:rsidRPr="00E542DA">
        <w:rPr>
          <w:rStyle w:val="StyleUnderline"/>
          <w:rFonts w:cstheme="majorHAnsi"/>
          <w:highlight w:val="green"/>
        </w:rPr>
        <w:t>No object is identical to itself</w:t>
      </w:r>
      <w:r w:rsidRPr="00941301">
        <w:rPr>
          <w:rStyle w:val="StyleUnderline"/>
          <w:rFonts w:cstheme="majorHAnsi"/>
        </w:rPr>
        <w:t xml:space="preserve">, and the subject cannot find the object that would provide satisfaction because this object transcends the subject’s field of possible experience. The </w:t>
      </w:r>
      <w:r w:rsidRPr="00E542DA">
        <w:rPr>
          <w:rStyle w:val="StyleUnderline"/>
          <w:rFonts w:cstheme="majorHAnsi"/>
          <w:highlight w:val="green"/>
        </w:rPr>
        <w:t>distance that separates</w:t>
      </w:r>
      <w:r w:rsidRPr="00941301">
        <w:rPr>
          <w:rStyle w:val="StyleUnderline"/>
          <w:rFonts w:cstheme="majorHAnsi"/>
        </w:rPr>
        <w:t xml:space="preserve"> the </w:t>
      </w:r>
      <w:r w:rsidRPr="00E542DA">
        <w:rPr>
          <w:rStyle w:val="StyleUnderline"/>
          <w:rFonts w:cstheme="majorHAnsi"/>
          <w:highlight w:val="green"/>
        </w:rPr>
        <w:t>signifier</w:t>
      </w:r>
      <w:r w:rsidRPr="00941301">
        <w:rPr>
          <w:rStyle w:val="StyleUnderline"/>
          <w:rFonts w:cstheme="majorHAnsi"/>
        </w:rPr>
        <w:t xml:space="preserve"> from the signified also </w:t>
      </w:r>
      <w:r w:rsidRPr="00E542DA">
        <w:rPr>
          <w:rStyle w:val="StyleUnderline"/>
          <w:rFonts w:cstheme="majorHAnsi"/>
          <w:highlight w:val="green"/>
        </w:rPr>
        <w:t>separates the subject from the</w:t>
      </w:r>
      <w:r w:rsidRPr="00941301">
        <w:rPr>
          <w:rStyle w:val="StyleUnderline"/>
          <w:rFonts w:cstheme="majorHAnsi"/>
        </w:rPr>
        <w:t xml:space="preserve"> satisfying </w:t>
      </w:r>
      <w:r w:rsidRPr="00E542DA">
        <w:rPr>
          <w:rStyle w:val="StyleUnderline"/>
          <w:rFonts w:cstheme="majorHAnsi"/>
          <w:highlight w:val="green"/>
        </w:rPr>
        <w:t>object.</w:t>
      </w:r>
      <w:r w:rsidRPr="00941301">
        <w:rPr>
          <w:rStyle w:val="StyleUnderline"/>
          <w:rFonts w:cstheme="majorHAnsi"/>
        </w:rPr>
        <w:t xml:space="preserve"> </w:t>
      </w:r>
      <w:r w:rsidRPr="00941301">
        <w:rPr>
          <w:rFonts w:asciiTheme="majorHAnsi" w:hAnsiTheme="majorHAnsi" w:cstheme="majorHAnsi"/>
          <w:sz w:val="16"/>
        </w:rPr>
        <w:t xml:space="preserve">With the onset of capitalism, </w:t>
      </w:r>
      <w:r w:rsidRPr="00941301">
        <w:rPr>
          <w:rStyle w:val="StyleUnderline"/>
          <w:rFonts w:cstheme="majorHAnsi"/>
        </w:rPr>
        <w:t>the speaking being enters a system that promises relief from the absence that inheres within the basic structure of signification</w:t>
      </w:r>
      <w:r w:rsidRPr="00941301">
        <w:rPr>
          <w:rFonts w:asciiTheme="majorHAnsi" w:hAnsiTheme="majorHAnsi" w:cstheme="majorHAnsi"/>
          <w:sz w:val="16"/>
        </w:rPr>
        <w:t xml:space="preserve">. Other systems have integrated loss into social life in various ways—through ritual sacrifice, through ceremonies that con- sume great resources, and so on. But </w:t>
      </w:r>
      <w:r w:rsidRPr="00941301">
        <w:rPr>
          <w:rStyle w:val="StyleUnderline"/>
          <w:rFonts w:cstheme="majorHAnsi"/>
        </w:rPr>
        <w:t xml:space="preserve">capitalism </w:t>
      </w:r>
      <w:r w:rsidRPr="00941301">
        <w:rPr>
          <w:rStyle w:val="StyleUnderline"/>
          <w:rFonts w:cstheme="majorHAnsi"/>
        </w:rPr>
        <w:lastRenderedPageBreak/>
        <w:t xml:space="preserve">represents an epochal change. </w:t>
      </w:r>
      <w:r w:rsidRPr="00E542DA">
        <w:rPr>
          <w:rStyle w:val="StyleUnderline"/>
          <w:rFonts w:cstheme="majorHAnsi"/>
          <w:highlight w:val="green"/>
        </w:rPr>
        <w:t>Loss becomes contingent</w:t>
      </w:r>
      <w:r w:rsidRPr="00941301">
        <w:rPr>
          <w:rStyle w:val="StyleUnderline"/>
          <w:rFonts w:cstheme="majorHAnsi"/>
        </w:rPr>
        <w:t xml:space="preserve"> rather than necessary, and the </w:t>
      </w:r>
      <w:r w:rsidRPr="00E542DA">
        <w:rPr>
          <w:rStyle w:val="StyleUnderline"/>
          <w:rFonts w:cstheme="majorHAnsi"/>
          <w:highlight w:val="green"/>
        </w:rPr>
        <w:t>com- modity provides an answer to this traumatic contingency.</w:t>
      </w:r>
      <w:r w:rsidRPr="00941301">
        <w:rPr>
          <w:rStyle w:val="StyleUnderline"/>
          <w:rFonts w:cstheme="majorHAnsi"/>
        </w:rPr>
        <w:t xml:space="preserve"> </w:t>
      </w:r>
    </w:p>
    <w:p w14:paraId="174DA171" w14:textId="77777777" w:rsidR="00C30275" w:rsidRPr="00C30275" w:rsidRDefault="00C30275" w:rsidP="00C30275"/>
    <w:p w14:paraId="72BD1C5D" w14:textId="7111486C" w:rsidR="00C942F1" w:rsidRDefault="00C942F1" w:rsidP="00C61A2F">
      <w:pPr>
        <w:pStyle w:val="Heading2"/>
      </w:pPr>
      <w:r>
        <w:lastRenderedPageBreak/>
        <w:t>2</w:t>
      </w:r>
    </w:p>
    <w:p w14:paraId="06CD9F15" w14:textId="77777777" w:rsidR="00BD44D6" w:rsidRDefault="00BD44D6" w:rsidP="00BD44D6"/>
    <w:p w14:paraId="195C92E4" w14:textId="77777777" w:rsidR="00BD44D6" w:rsidRDefault="00BD44D6" w:rsidP="00BD44D6">
      <w:pPr>
        <w:pStyle w:val="Heading4"/>
      </w:pPr>
      <w:r>
        <w:t xml:space="preserve">CP Text: A </w:t>
      </w:r>
      <w:r w:rsidRPr="00D46A2F">
        <w:t xml:space="preserve">just government ought to recognize an unconditional right of </w:t>
      </w:r>
      <w:r>
        <w:t xml:space="preserve">all </w:t>
      </w:r>
      <w:r w:rsidRPr="00D46A2F">
        <w:t xml:space="preserve">workers </w:t>
      </w:r>
      <w:r>
        <w:t xml:space="preserve">except police </w:t>
      </w:r>
      <w:r w:rsidRPr="00D46A2F">
        <w:t>to strike</w:t>
      </w:r>
      <w:r>
        <w:t xml:space="preserve">. </w:t>
      </w:r>
    </w:p>
    <w:p w14:paraId="0F7BF964" w14:textId="77777777" w:rsidR="00BD44D6" w:rsidRPr="00685FC6" w:rsidRDefault="00BD44D6" w:rsidP="00BD44D6"/>
    <w:p w14:paraId="221B2C86" w14:textId="77777777" w:rsidR="00BD44D6" w:rsidRDefault="00BD44D6" w:rsidP="00BD44D6">
      <w:pPr>
        <w:pStyle w:val="Heading4"/>
      </w:pPr>
      <w:r>
        <w:t>Police Strikes are used to combat racial progress and attempts to limit police union power. Making them legal and easier only make progress much harder.</w:t>
      </w:r>
    </w:p>
    <w:p w14:paraId="0787D731" w14:textId="77777777" w:rsidR="00BD44D6" w:rsidRPr="00CC1109" w:rsidRDefault="00BD44D6" w:rsidP="00BD44D6">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11" w:history="1">
        <w:r w:rsidRPr="0064794D">
          <w:rPr>
            <w:rStyle w:val="Hyperlink"/>
          </w:rPr>
          <w:t>https://www.washingtonpost.com/outlook/2020/07/01/what-is-blue-flu-how-has-it-increased-police-power/</w:t>
        </w:r>
      </w:hyperlink>
      <w:r>
        <w:t>SJKS</w:t>
      </w:r>
    </w:p>
    <w:p w14:paraId="0157235C" w14:textId="77777777" w:rsidR="00BD44D6" w:rsidRPr="00A0522E" w:rsidRDefault="00BD44D6" w:rsidP="00BD44D6">
      <w:pPr>
        <w:rPr>
          <w:sz w:val="16"/>
        </w:rPr>
      </w:pPr>
      <w:r w:rsidRPr="00A0522E">
        <w:rPr>
          <w:sz w:val="16"/>
        </w:rPr>
        <w:t xml:space="preserve">But the result of such protests matter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w:t>
      </w:r>
      <w:hyperlink r:id="rId12" w:history="1">
        <w:r w:rsidRPr="00A0522E">
          <w:rPr>
            <w:rStyle w:val="Hyperlink"/>
            <w:sz w:val="16"/>
          </w:rPr>
          <w:t>ubiquitous and highly effective</w:t>
        </w:r>
      </w:hyperlink>
      <w:r w:rsidRPr="00A0522E">
        <w:rPr>
          <w:sz w:val="16"/>
        </w:rPr>
        <w:t xml:space="preserve"> tactic in Baltimore, Memphis, New Orleans, Chicago, Newark, New York and many other cities. In most cases, as author Kristian Williams writes, “</w:t>
      </w:r>
      <w:r w:rsidRPr="00A0522E">
        <w:rPr>
          <w:rStyle w:val="Emphasis"/>
          <w:highlight w:val="green"/>
        </w:rPr>
        <w:t>When faced with a walkout</w:t>
      </w:r>
      <w:r w:rsidRPr="0024764F">
        <w:rPr>
          <w:rStyle w:val="Emphasis"/>
        </w:rPr>
        <w:t xml:space="preserve"> or slowdown, the </w:t>
      </w:r>
      <w:r w:rsidRPr="00A0522E">
        <w:rPr>
          <w:rStyle w:val="Emphasis"/>
          <w:highlight w:val="green"/>
        </w:rPr>
        <w:t>authorities</w:t>
      </w:r>
      <w:r w:rsidRPr="0024764F">
        <w:rPr>
          <w:rStyle w:val="Emphasis"/>
        </w:rPr>
        <w:t xml:space="preserve"> usually </w:t>
      </w:r>
      <w:r w:rsidRPr="00A0522E">
        <w:rPr>
          <w:rStyle w:val="Emphasis"/>
          <w:highlight w:val="green"/>
        </w:rPr>
        <w:t>decided</w:t>
      </w:r>
      <w:r w:rsidRPr="0024764F">
        <w:rPr>
          <w:rStyle w:val="Emphasis"/>
        </w:rPr>
        <w:t xml:space="preserve"> that </w:t>
      </w:r>
      <w:r w:rsidRPr="00A0522E">
        <w:rPr>
          <w:rStyle w:val="Emphasis"/>
          <w:highlight w:val="green"/>
        </w:rPr>
        <w:t>the pragmatic</w:t>
      </w:r>
      <w:r w:rsidRPr="0024764F">
        <w:rPr>
          <w:rStyle w:val="Emphasis"/>
        </w:rPr>
        <w:t xml:space="preserve"> </w:t>
      </w:r>
      <w:r w:rsidRPr="00A0522E">
        <w:rPr>
          <w:rStyle w:val="Emphasis"/>
          <w:highlight w:val="green"/>
        </w:rPr>
        <w:t>need</w:t>
      </w:r>
      <w:r w:rsidRPr="0024764F">
        <w:rPr>
          <w:rStyle w:val="Emphasis"/>
        </w:rPr>
        <w:t xml:space="preserve"> to get the cops back to work </w:t>
      </w:r>
      <w:r w:rsidRPr="00A0522E">
        <w:rPr>
          <w:rStyle w:val="Emphasis"/>
          <w:highlight w:val="green"/>
        </w:rPr>
        <w:t>trumped</w:t>
      </w:r>
      <w:r w:rsidRPr="0024764F">
        <w:rPr>
          <w:rStyle w:val="Emphasis"/>
        </w:rPr>
        <w:t xml:space="preserve"> the city government’s </w:t>
      </w:r>
      <w:r w:rsidRPr="00A0522E">
        <w:rPr>
          <w:rStyle w:val="Emphasis"/>
          <w:highlight w:val="green"/>
        </w:rPr>
        <w:t>long term interest in diminishing</w:t>
      </w:r>
      <w:r w:rsidRPr="0024764F">
        <w:rPr>
          <w:rStyle w:val="Emphasis"/>
        </w:rPr>
        <w:t xml:space="preserve"> the rank and file’s </w:t>
      </w:r>
      <w:r w:rsidRPr="00A0522E">
        <w:rPr>
          <w:rStyle w:val="Emphasis"/>
          <w:highlight w:val="green"/>
        </w:rPr>
        <w:t>power</w:t>
      </w:r>
      <w:r w:rsidRPr="0024764F">
        <w:rPr>
          <w:rStyle w:val="Emphasis"/>
        </w:rPr>
        <w:t xml:space="preserve">.” But each time a city relented to this pressure, </w:t>
      </w:r>
      <w:r w:rsidRPr="00A0522E">
        <w:rPr>
          <w:rStyle w:val="Emphasis"/>
          <w:highlight w:val="green"/>
        </w:rPr>
        <w:t>they ceded more</w:t>
      </w:r>
      <w:r w:rsidRPr="0024764F">
        <w:rPr>
          <w:rStyle w:val="Emphasis"/>
        </w:rPr>
        <w:t xml:space="preserve"> and more </w:t>
      </w:r>
      <w:r w:rsidRPr="00A0522E">
        <w:rPr>
          <w:rStyle w:val="Emphasis"/>
          <w:highlight w:val="green"/>
        </w:rPr>
        <w:t>power to police unions</w:t>
      </w:r>
      <w:r w:rsidRPr="0024764F">
        <w:rPr>
          <w:rStyle w:val="Emphasis"/>
        </w:rPr>
        <w:t>, which would turn to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 xml:space="preserve">Black officers, though, continued to speak out against their union’s support of racist practices, and many of them later resigned from the </w:t>
      </w:r>
      <w:r w:rsidRPr="00A0522E">
        <w:rPr>
          <w:rStyle w:val="Emphasis"/>
        </w:rPr>
        <w:lastRenderedPageBreak/>
        <w:t>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reforms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13" w:tgtFrame="_blank" w:history="1">
        <w:r w:rsidRPr="00A0522E">
          <w:rPr>
            <w:rStyle w:val="Hyperlink"/>
            <w:sz w:val="16"/>
          </w:rPr>
          <w:t>for example</w:t>
        </w:r>
      </w:hyperlink>
      <w:r w:rsidRPr="00A0522E">
        <w:rPr>
          <w:sz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06F42883" w14:textId="77777777" w:rsidR="00BD44D6" w:rsidRPr="0024764F" w:rsidRDefault="00BD44D6" w:rsidP="00BD44D6"/>
    <w:p w14:paraId="5FC2E3E2" w14:textId="77777777" w:rsidR="00BD44D6" w:rsidRPr="00845B81" w:rsidRDefault="00BD44D6" w:rsidP="00BD44D6">
      <w:pPr>
        <w:pStyle w:val="Heading4"/>
      </w:pPr>
      <w:r>
        <w:t>These strikes strengthen unions that contribute to increased violence, and protection of misconduct</w:t>
      </w:r>
    </w:p>
    <w:p w14:paraId="52AD4694" w14:textId="77777777" w:rsidR="00BD44D6" w:rsidRDefault="00BD44D6" w:rsidP="00BD44D6">
      <w:r w:rsidRPr="00845B81">
        <w:rPr>
          <w:rStyle w:val="Style13ptBold"/>
        </w:rPr>
        <w:t>Serwer</w:t>
      </w:r>
      <w:r>
        <w:rPr>
          <w:rStyle w:val="Style13ptBold"/>
        </w:rPr>
        <w:t xml:space="preserve"> 6/24 </w:t>
      </w:r>
      <w:r w:rsidRPr="00845B81">
        <w:t>Serwer, Adam</w:t>
      </w:r>
      <w:r w:rsidRPr="00676EFA">
        <w:t>. “Bust the Police Unions.” The Atlantic, Atlantic Media Company, 24 June 2021, www.theatlantic.com/magazine/archive/2021/07/bust-the-police-unions/619006</w:t>
      </w:r>
      <w:r>
        <w:t>/SJKS</w:t>
      </w:r>
    </w:p>
    <w:p w14:paraId="5C798C75" w14:textId="77777777" w:rsidR="00BD44D6" w:rsidRPr="00676EFA" w:rsidRDefault="00BD44D6" w:rsidP="00BD44D6"/>
    <w:p w14:paraId="3E0E4589" w14:textId="77777777" w:rsidR="00BD44D6" w:rsidRDefault="00BD44D6" w:rsidP="00BD44D6">
      <w:pPr>
        <w:rPr>
          <w:sz w:val="16"/>
        </w:rPr>
      </w:pPr>
      <w:r w:rsidRPr="00845B81">
        <w:rPr>
          <w:rStyle w:val="Emphasis"/>
          <w:highlight w:val="green"/>
        </w:rPr>
        <w:t>Police unions</w:t>
      </w:r>
      <w:r w:rsidRPr="00845B81">
        <w:rPr>
          <w:rStyle w:val="Emphasis"/>
        </w:rPr>
        <w:t xml:space="preserve"> found that they had new leverage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being interrogated,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since 2006, of the 1,881 officers fired</w:t>
      </w:r>
      <w:r w:rsidRPr="00845B81">
        <w:rPr>
          <w:rStyle w:val="Emphasis"/>
        </w:rPr>
        <w:t xml:space="preserve"> for misconduct at the nation’s largest departments, </w:t>
      </w:r>
      <w:r w:rsidRPr="00845B81">
        <w:rPr>
          <w:rStyle w:val="Emphasis"/>
          <w:highlight w:val="green"/>
        </w:rPr>
        <w:t>451 had been reinstated because of requirements in union contracts.</w:t>
      </w:r>
      <w:r w:rsidRPr="00845B81">
        <w:rPr>
          <w:rStyle w:val="Emphasis"/>
        </w:rPr>
        <w:t xml:space="preserve"> For many police unions, </w:t>
      </w:r>
      <w:r w:rsidRPr="00845B81">
        <w:rPr>
          <w:rStyle w:val="Emphasis"/>
          <w:highlight w:val="green"/>
        </w:rPr>
        <w:t>enacting and enforcing barriers to accountability became a primary concern.</w:t>
      </w:r>
      <w:r w:rsidRPr="00845B81">
        <w:rPr>
          <w:rStyle w:val="Emphasis"/>
        </w:rPr>
        <w:t xml:space="preserve"> </w:t>
      </w:r>
      <w:r w:rsidRPr="00845B81">
        <w:rPr>
          <w:sz w:val="16"/>
        </w:rPr>
        <w:t xml:space="preserve">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Gillezeau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was affected. The provisions do more than simply protect bad actors. </w:t>
      </w:r>
      <w:r w:rsidRPr="00845B81">
        <w:rPr>
          <w:rStyle w:val="Emphasis"/>
          <w:highlight w:val="green"/>
        </w:rPr>
        <w:t>They cultivate an unhealthy and secretive culture</w:t>
      </w:r>
      <w:r w:rsidRPr="00845B81">
        <w:rPr>
          <w:rStyle w:val="Emphasis"/>
        </w:rPr>
        <w:t xml:space="preserve"> within police departments, strengthening a phenomenon </w:t>
      </w:r>
      <w:r w:rsidRPr="00845B81">
        <w:rPr>
          <w:rStyle w:val="Emphasis"/>
          <w:highlight w:val="green"/>
        </w:rPr>
        <w:t>known as the code of silence</w:t>
      </w:r>
      <w:r w:rsidRPr="00845B81">
        <w:rPr>
          <w:sz w:val="16"/>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448E7B3A" w14:textId="77777777" w:rsidR="00BD44D6" w:rsidRDefault="00BD44D6" w:rsidP="00BD44D6">
      <w:pPr>
        <w:pStyle w:val="Heading4"/>
      </w:pPr>
      <w:r>
        <w:lastRenderedPageBreak/>
        <w:t>That leads to endless amounts of racist violence and the bolstering of the prison industrial complex.</w:t>
      </w:r>
    </w:p>
    <w:p w14:paraId="291A2D79" w14:textId="77777777" w:rsidR="00BD44D6" w:rsidRPr="00D47055" w:rsidRDefault="00BD44D6" w:rsidP="00BD44D6">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6C4F46C8" w14:textId="77777777" w:rsidR="00BD44D6" w:rsidRPr="00B2635B" w:rsidRDefault="00BD44D6" w:rsidP="00BD44D6">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(Peffley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16040C">
        <w:rPr>
          <w:rStyle w:val="StyleUnderline"/>
        </w:rPr>
        <w:t xml:space="preserve">The aforementioned </w:t>
      </w:r>
      <w:r w:rsidRPr="00B2635B">
        <w:rPr>
          <w:rStyle w:val="StyleUnderline"/>
          <w:highlight w:val="green"/>
        </w:rPr>
        <w:t>racialized</w:t>
      </w:r>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(Gabiddon 2010). </w:t>
      </w:r>
      <w:r w:rsidRPr="00942C0E">
        <w:rPr>
          <w:rStyle w:val="StyleUnderline"/>
        </w:rPr>
        <w:t xml:space="preserve">Finally, African-American males represent a group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w:t>
      </w:r>
      <w:r w:rsidRPr="00942C0E">
        <w:rPr>
          <w:rStyle w:val="StyleUnderline"/>
        </w:rPr>
        <w:lastRenderedPageBreak/>
        <w:t>factors</w:t>
      </w:r>
      <w:r w:rsidRPr="00B2635B">
        <w:rPr>
          <w:sz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385B5FF7" w14:textId="77777777" w:rsidR="00BD44D6" w:rsidRDefault="00BD44D6" w:rsidP="00BD44D6"/>
    <w:p w14:paraId="3F143F4F" w14:textId="77777777" w:rsidR="00BD44D6" w:rsidRPr="00BD44D6" w:rsidRDefault="00BD44D6" w:rsidP="00BD44D6"/>
    <w:p w14:paraId="79618D89" w14:textId="5F1B6305" w:rsidR="00BD44D6" w:rsidRDefault="00BD44D6" w:rsidP="00C61A2F">
      <w:pPr>
        <w:pStyle w:val="Heading2"/>
      </w:pPr>
      <w:r>
        <w:lastRenderedPageBreak/>
        <w:t>3</w:t>
      </w:r>
    </w:p>
    <w:p w14:paraId="38A02975" w14:textId="77777777" w:rsidR="006728BA" w:rsidRDefault="006728BA" w:rsidP="006728BA">
      <w:pPr>
        <w:pStyle w:val="Heading4"/>
      </w:pPr>
      <w:r w:rsidRPr="008D3066">
        <w:t xml:space="preserve">Interpretation – Debaters must read everything that they want to be relevant in the round. To clarify, all analytics and definitions must be read in order for it to be relevant on the flow in round. Violation – In the 1AC speech doc – they list definitions under their advocacy that they never read, but said “they defend”. </w:t>
      </w:r>
    </w:p>
    <w:p w14:paraId="7363494A" w14:textId="77777777" w:rsidR="006728BA" w:rsidRDefault="006728BA" w:rsidP="006728BA">
      <w:pPr>
        <w:pStyle w:val="Heading4"/>
      </w:pPr>
      <w:r>
        <w:t>Violation: Blob of text below plan text, it talks about treaty verificaiton and a definition</w:t>
      </w:r>
    </w:p>
    <w:p w14:paraId="42FF8947" w14:textId="77777777" w:rsidR="006728BA" w:rsidRDefault="006728BA" w:rsidP="006728BA">
      <w:pPr>
        <w:pStyle w:val="Heading4"/>
      </w:pPr>
      <w:r w:rsidRPr="008D3066">
        <w:t xml:space="preserve">Standards: </w:t>
      </w:r>
    </w:p>
    <w:p w14:paraId="60424A20" w14:textId="77777777" w:rsidR="006728BA" w:rsidRDefault="006728BA" w:rsidP="006728BA">
      <w:pPr>
        <w:pStyle w:val="Heading4"/>
      </w:pPr>
      <w:r w:rsidRPr="008D3066">
        <w:t xml:space="preserve">1] Infinite Abuse – their model of debate justifies putting any number of things in the doc that they no longer have to read ranging anywhere from preempts to plan texts to aprioris. Kills fairness since I don’t know how these arguments affect the round until I’ve already conceded them. </w:t>
      </w:r>
    </w:p>
    <w:p w14:paraId="6A228597" w14:textId="4B5003DB" w:rsidR="006728BA" w:rsidRDefault="006728BA" w:rsidP="006728BA">
      <w:pPr>
        <w:pStyle w:val="Heading4"/>
      </w:pPr>
      <w:r w:rsidRPr="008D3066">
        <w:t>2] Prep Skew – I have to waste all my prep time looking at the doc, reflowing things, and making clarification questions because I flowed off of what you spread and not the doc, which kills my ability to make good substantive and strategic decisions which kills education.</w:t>
      </w:r>
    </w:p>
    <w:p w14:paraId="2AD1F9E6" w14:textId="77777777" w:rsidR="006728BA" w:rsidRPr="00941301" w:rsidRDefault="006728BA" w:rsidP="006728BA">
      <w:pPr>
        <w:pStyle w:val="Heading4"/>
      </w:pPr>
      <w:r w:rsidRPr="00941301">
        <w:t>Fairness – debate is a competitive activity that requires fairness for objective evaluation. Outweighs since it determines engagement. Drop the debater – a] deter future abuse and b] set future norms.</w:t>
      </w:r>
    </w:p>
    <w:p w14:paraId="546CC14C" w14:textId="1742FB2D" w:rsidR="006728BA" w:rsidRPr="00941301" w:rsidRDefault="006728BA" w:rsidP="006728BA">
      <w:pPr>
        <w:pStyle w:val="Heading4"/>
      </w:pPr>
      <w:r w:rsidRPr="00941301">
        <w:t>Competing interps – a] reasonability is arbitrary and encourages judge intervention since there’s no clear norm b] it creates a race to the top where we create the best possible norms for debate.</w:t>
      </w:r>
      <w:r>
        <w:t xml:space="preserve"> </w:t>
      </w:r>
      <w:r>
        <w:t>Competing-interps – 1] race to top for norm-setting. Norming is an independent voter and outweighs since it’s the purpose of theory and allows fairness and education later on 2] there’s no guarantee you will be fair always so we outweigh on scope</w:t>
      </w:r>
    </w:p>
    <w:p w14:paraId="6B406B28" w14:textId="77777777" w:rsidR="006728BA" w:rsidRDefault="006728BA" w:rsidP="006728BA">
      <w:pPr>
        <w:pStyle w:val="Heading4"/>
      </w:pPr>
      <w:r w:rsidRPr="00941301">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15BC29D" w14:textId="77777777" w:rsidR="006728BA" w:rsidRPr="00671B95" w:rsidRDefault="006728BA" w:rsidP="006728BA">
      <w:pPr>
        <w:pStyle w:val="Heading4"/>
      </w:pPr>
      <w:r w:rsidRPr="00941301">
        <w:t xml:space="preserve">1NC theory first a] </w:t>
      </w:r>
      <w:r>
        <w:t>If I was abusive it was because the 1AC was</w:t>
      </w:r>
      <w:r w:rsidRPr="00941301">
        <w:t xml:space="preserve"> b] We have more speeches to norm over whether it’s a good idea </w:t>
      </w:r>
    </w:p>
    <w:p w14:paraId="703B37A0" w14:textId="77777777" w:rsidR="006728BA" w:rsidRDefault="006728BA" w:rsidP="006728BA"/>
    <w:p w14:paraId="57B0BFA0" w14:textId="77777777" w:rsidR="006728BA" w:rsidRPr="006728BA" w:rsidRDefault="006728BA" w:rsidP="006728BA"/>
    <w:p w14:paraId="38B2A63C" w14:textId="77777777" w:rsidR="006728BA" w:rsidRPr="006728BA" w:rsidRDefault="006728BA" w:rsidP="006728BA"/>
    <w:p w14:paraId="4B709CD1" w14:textId="0D575A05" w:rsidR="00C61A2F" w:rsidRDefault="00C61A2F" w:rsidP="00C61A2F">
      <w:pPr>
        <w:pStyle w:val="Heading2"/>
      </w:pPr>
      <w:r>
        <w:lastRenderedPageBreak/>
        <w:t>Case</w:t>
      </w:r>
    </w:p>
    <w:p w14:paraId="1298FE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00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88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00C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53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49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28B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6F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3"/>
    <w:rsid w:val="008E7A3E"/>
    <w:rsid w:val="008F41FD"/>
    <w:rsid w:val="008F4479"/>
    <w:rsid w:val="008F4BA0"/>
    <w:rsid w:val="00901726"/>
    <w:rsid w:val="00920E6A"/>
    <w:rsid w:val="00931816"/>
    <w:rsid w:val="009323F9"/>
    <w:rsid w:val="00932C71"/>
    <w:rsid w:val="009509D5"/>
    <w:rsid w:val="009538F5"/>
    <w:rsid w:val="00957187"/>
    <w:rsid w:val="00960255"/>
    <w:rsid w:val="009603E1"/>
    <w:rsid w:val="00961C9D"/>
    <w:rsid w:val="00963065"/>
    <w:rsid w:val="0096510B"/>
    <w:rsid w:val="0097151F"/>
    <w:rsid w:val="00973777"/>
    <w:rsid w:val="00976E78"/>
    <w:rsid w:val="009775C0"/>
    <w:rsid w:val="00981F23"/>
    <w:rsid w:val="00990634"/>
    <w:rsid w:val="00991733"/>
    <w:rsid w:val="00992078"/>
    <w:rsid w:val="00992BE3"/>
    <w:rsid w:val="009A1467"/>
    <w:rsid w:val="009A6464"/>
    <w:rsid w:val="009B69F5"/>
    <w:rsid w:val="009B7783"/>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1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4D6"/>
    <w:rsid w:val="00BE6472"/>
    <w:rsid w:val="00BF29B8"/>
    <w:rsid w:val="00BF46EA"/>
    <w:rsid w:val="00C07769"/>
    <w:rsid w:val="00C07D05"/>
    <w:rsid w:val="00C10856"/>
    <w:rsid w:val="00C203FA"/>
    <w:rsid w:val="00C244F5"/>
    <w:rsid w:val="00C30275"/>
    <w:rsid w:val="00C3164F"/>
    <w:rsid w:val="00C31B5E"/>
    <w:rsid w:val="00C34D3E"/>
    <w:rsid w:val="00C35B37"/>
    <w:rsid w:val="00C3747A"/>
    <w:rsid w:val="00C37F29"/>
    <w:rsid w:val="00C56DCC"/>
    <w:rsid w:val="00C57075"/>
    <w:rsid w:val="00C61A2F"/>
    <w:rsid w:val="00C6602F"/>
    <w:rsid w:val="00C72AFE"/>
    <w:rsid w:val="00C81619"/>
    <w:rsid w:val="00C942F1"/>
    <w:rsid w:val="00CA013C"/>
    <w:rsid w:val="00CA6D6D"/>
    <w:rsid w:val="00CC5E67"/>
    <w:rsid w:val="00CC7A4E"/>
    <w:rsid w:val="00CD1359"/>
    <w:rsid w:val="00CD4C83"/>
    <w:rsid w:val="00D01DF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CEB"/>
    <w:rsid w:val="00D713A1"/>
    <w:rsid w:val="00D77956"/>
    <w:rsid w:val="00D80F0C"/>
    <w:rsid w:val="00D92077"/>
    <w:rsid w:val="00D951E2"/>
    <w:rsid w:val="00D9565A"/>
    <w:rsid w:val="00DB2337"/>
    <w:rsid w:val="00DB56A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285758"/>
  <w14:defaultImageDpi w14:val="300"/>
  <w15:docId w15:val="{A94B8917-53F9-FC4B-8C1D-83027D5CF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00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00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00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B00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2B00C7"/>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2B00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00C7"/>
  </w:style>
  <w:style w:type="character" w:customStyle="1" w:styleId="Heading1Char">
    <w:name w:val="Heading 1 Char"/>
    <w:aliases w:val="Pocket Char"/>
    <w:basedOn w:val="DefaultParagraphFont"/>
    <w:link w:val="Heading1"/>
    <w:uiPriority w:val="9"/>
    <w:rsid w:val="002B00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00C7"/>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B00C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2B00C7"/>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B00C7"/>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2B00C7"/>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2B00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00C7"/>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Heading 3 Char2,Block Char1,Heading 3 Char1 Char1,C"/>
    <w:basedOn w:val="DefaultParagraphFont"/>
    <w:link w:val="Card"/>
    <w:uiPriority w:val="99"/>
    <w:unhideWhenUsed/>
    <w:rsid w:val="002B00C7"/>
    <w:rPr>
      <w:color w:val="auto"/>
      <w:u w:val="none"/>
    </w:rPr>
  </w:style>
  <w:style w:type="paragraph" w:styleId="DocumentMap">
    <w:name w:val="Document Map"/>
    <w:basedOn w:val="Normal"/>
    <w:link w:val="DocumentMapChar"/>
    <w:uiPriority w:val="99"/>
    <w:semiHidden/>
    <w:unhideWhenUsed/>
    <w:rsid w:val="002B00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00C7"/>
    <w:rPr>
      <w:rFonts w:ascii="Lucida Grande" w:hAnsi="Lucida Grande" w:cs="Lucida Grande"/>
    </w:rPr>
  </w:style>
  <w:style w:type="paragraph" w:customStyle="1" w:styleId="Card">
    <w:name w:val="Card"/>
    <w:aliases w:val="Medium Grid 21,No Spacing31,No Spacing22,No Spacing3,Tags,No Spacing41,No Spacing111112,Tag and Cite,nonunderlined,Very Small Text,No Spacing1111,tags,No Spacing5,No Spacing111,No Spacing112,No Spacing1121,No Spacing11,Read stuff,Tag and Ci,ca"/>
    <w:basedOn w:val="Heading1"/>
    <w:link w:val="Hyperlink"/>
    <w:autoRedefine/>
    <w:uiPriority w:val="99"/>
    <w:qFormat/>
    <w:rsid w:val="002B00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2B00C7"/>
    <w:rPr>
      <w:rFonts w:ascii="Georgia" w:hAnsi="Georgia"/>
      <w:b/>
      <w:sz w:val="24"/>
      <w:u w:val="single"/>
    </w:rPr>
  </w:style>
  <w:style w:type="paragraph" w:customStyle="1" w:styleId="textbold">
    <w:name w:val="text bold"/>
    <w:basedOn w:val="Normal"/>
    <w:link w:val="Emphasis"/>
    <w:uiPriority w:val="20"/>
    <w:qFormat/>
    <w:rsid w:val="00C61A2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qFormat/>
    <w:rsid w:val="00C61A2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C30275"/>
    <w:pPr>
      <w:spacing w:before="100" w:beforeAutospacing="1" w:after="100" w:afterAutospacing="1"/>
    </w:pPr>
    <w:rPr>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30275"/>
    <w:rPr>
      <w:rFonts w:ascii="Calibri" w:hAnsi="Calibri"/>
      <w:sz w:val="22"/>
      <w:lang w:eastAsia="zh-CN"/>
    </w:rPr>
  </w:style>
  <w:style w:type="character" w:customStyle="1" w:styleId="apple-converted-space">
    <w:name w:val="apple-converted-space"/>
    <w:basedOn w:val="DefaultParagraphFont"/>
    <w:rsid w:val="00BD44D6"/>
  </w:style>
  <w:style w:type="paragraph" w:styleId="NoSpacing">
    <w:name w:val="No Spacing"/>
    <w:aliases w:val="Note Level 2,Small Text,Card Format,Note Level 21,ClearFormatting,Clear,DDI Tag,Tag Title,No Spacing51,No Spacing11211,No Spacing13,No Spacing23,CD - Cite,No Spacing6,No Spacing7,No Spacing8,Dont u,No Spacing311"/>
    <w:basedOn w:val="Heading1"/>
    <w:autoRedefine/>
    <w:uiPriority w:val="99"/>
    <w:qFormat/>
    <w:rsid w:val="00BD44D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ajorHAnsi" w:eastAsiaTheme="minorEastAsia" w:hAnsiTheme="majorHAnsi" w:cs="Times New Roman (Headings CS)"/>
      <w:b w:val="0"/>
      <w:bCs w:val="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tappedcities.com/2020/06/12/the-week-without-police-what-we-can-learn-from-the-1971-police-strik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kpress.org/our-enemies-in-blue.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outlook/2020/07/01/what-is-blue-flu-how-has-it-increased-police-powe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art3idea.psu.edu/metalepsis/texts/mcgowan_enjoying.pdf" TargetMode="External"/><Relationship Id="rId4" Type="http://schemas.openxmlformats.org/officeDocument/2006/relationships/customXml" Target="../customXml/item4.xml"/><Relationship Id="rId9" Type="http://schemas.openxmlformats.org/officeDocument/2006/relationships/hyperlink" Target="http://art3idea.psu.edu/metalepsis/texts/mcgowan_enjoying.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21</Pages>
  <Words>17376</Words>
  <Characters>93315</Characters>
  <Application>Microsoft Office Word</Application>
  <DocSecurity>0</DocSecurity>
  <Lines>1036</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18</cp:revision>
  <dcterms:created xsi:type="dcterms:W3CDTF">2021-12-04T19:38:00Z</dcterms:created>
  <dcterms:modified xsi:type="dcterms:W3CDTF">2021-12-04T20:55:00Z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