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033A0" w14:textId="73FE3C3C" w:rsidR="003D6CBB" w:rsidRDefault="003D6CBB" w:rsidP="003D6CBB">
      <w:pPr>
        <w:pStyle w:val="Heading2"/>
      </w:pPr>
      <w:r>
        <w:t>1</w:t>
      </w:r>
    </w:p>
    <w:p w14:paraId="3E6236DA" w14:textId="77777777" w:rsidR="004E2BB7" w:rsidRPr="00010B7D" w:rsidRDefault="004E2BB7" w:rsidP="004E2BB7">
      <w:pPr>
        <w:pStyle w:val="Heading4"/>
      </w:pPr>
      <w:r>
        <w:t>Ethics must begin a priori and the meta-ethic is bindingness.</w:t>
      </w:r>
    </w:p>
    <w:p w14:paraId="58DF1971" w14:textId="77777777" w:rsidR="004E2BB7" w:rsidRDefault="004E2BB7" w:rsidP="004E2BB7">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01DFF280" w14:textId="77777777" w:rsidR="004E2BB7" w:rsidRDefault="004E2BB7" w:rsidP="004E2BB7">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0766C1F0" w14:textId="77777777" w:rsidR="004E2BB7" w:rsidRDefault="004E2BB7" w:rsidP="004E2BB7">
      <w:pPr>
        <w:pStyle w:val="Heading4"/>
      </w:pPr>
      <w:r>
        <w:t>That means we must</w:t>
      </w:r>
      <w:r w:rsidRPr="000A5608">
        <w:t xml:space="preserve"> universally will maxims—</w:t>
      </w:r>
      <w:r>
        <w:t xml:space="preserve"> </w:t>
      </w:r>
      <w:r w:rsidRPr="000A5608">
        <w:t>any non-universalizable norm justifies someone’s ability to impede on your ends</w:t>
      </w:r>
      <w:r>
        <w:t>.</w:t>
      </w:r>
      <w:r w:rsidRPr="000A5608">
        <w:t xml:space="preserve">  </w:t>
      </w:r>
    </w:p>
    <w:p w14:paraId="0C2AD8D4" w14:textId="77777777" w:rsidR="004E2BB7" w:rsidRDefault="004E2BB7" w:rsidP="004E2BB7">
      <w:pPr>
        <w:pStyle w:val="Heading4"/>
      </w:pPr>
      <w:r w:rsidRPr="000A5608">
        <w:t xml:space="preserve">Thus, the standard is consistency with the categorical imperative. </w:t>
      </w:r>
    </w:p>
    <w:p w14:paraId="62CCEFCE" w14:textId="77777777" w:rsidR="004E2BB7" w:rsidRDefault="004E2BB7" w:rsidP="004E2BB7">
      <w:pPr>
        <w:pStyle w:val="Heading4"/>
      </w:pPr>
      <w:r>
        <w:t xml:space="preserve">Prefer – </w:t>
      </w:r>
    </w:p>
    <w:p w14:paraId="4E77576E" w14:textId="5B5E9AF8" w:rsidR="004E2BB7" w:rsidRDefault="004E2BB7" w:rsidP="004E2BB7">
      <w:pPr>
        <w:pStyle w:val="Heading4"/>
      </w:pPr>
      <w:r>
        <w:rPr>
          <w:u w:val="single"/>
        </w:rPr>
        <w:t>[</w:t>
      </w:r>
      <w:r w:rsidR="00D269FE">
        <w:rPr>
          <w:u w:val="single"/>
        </w:rPr>
        <w:t>2</w:t>
      </w:r>
      <w:r>
        <w:rPr>
          <w:u w:val="single"/>
        </w:rPr>
        <w:t xml:space="preserve">] Aspec: </w:t>
      </w:r>
      <w:r>
        <w:t xml:space="preserve">JOURNALISTS CAN’T USE UTIL, PREFER DUTY BASED ETHICS </w:t>
      </w:r>
    </w:p>
    <w:p w14:paraId="5361F30C" w14:textId="77777777" w:rsidR="004E2BB7" w:rsidRDefault="004E2BB7" w:rsidP="004E2BB7">
      <w:r>
        <w:rPr>
          <w:rStyle w:val="Style13ptBold"/>
        </w:rPr>
        <w:t xml:space="preserve">Christians 7 </w:t>
      </w:r>
      <w:r w:rsidRPr="008226E4">
        <w:t xml:space="preserve">Christians, Clifford </w:t>
      </w:r>
      <w:r>
        <w:t>(</w:t>
      </w:r>
      <w:r w:rsidRPr="000567E0">
        <w:t>Research Professor of Comunications, Professor of Journalism and Professor of Media Studies Emeritus at the University of Illinois Urbana-Champaign</w:t>
      </w:r>
      <w:r>
        <w:t>)</w:t>
      </w:r>
      <w:r w:rsidRPr="008226E4">
        <w:t xml:space="preserve"> "Utilitarianism in media ethics and its discontents." Journal of Mass Media Ethics 22.2-3 (2007): 113-131.</w:t>
      </w:r>
      <w:r>
        <w:t xml:space="preserve"> </w:t>
      </w:r>
    </w:p>
    <w:p w14:paraId="32B55F8D" w14:textId="576BF34F" w:rsidR="004E2BB7" w:rsidRPr="00D269FE" w:rsidRDefault="004E2BB7" w:rsidP="004E2BB7">
      <w:pPr>
        <w:rPr>
          <w:b/>
          <w:iCs/>
          <w:u w:val="single"/>
        </w:rPr>
      </w:pPr>
      <w:r w:rsidRPr="00EA23A4">
        <w:rPr>
          <w:rStyle w:val="Emphasis"/>
          <w:highlight w:val="green"/>
        </w:rPr>
        <w:t>Util</w:t>
      </w:r>
      <w:r w:rsidRPr="007321D7">
        <w:rPr>
          <w:rStyle w:val="Emphasis"/>
        </w:rPr>
        <w:t xml:space="preserve">itarian ethics has major </w:t>
      </w:r>
      <w:r w:rsidRPr="00EA23A4">
        <w:rPr>
          <w:rStyle w:val="Emphasis"/>
          <w:highlight w:val="green"/>
        </w:rPr>
        <w:t>weak</w:t>
      </w:r>
      <w:r w:rsidRPr="007321D7">
        <w:rPr>
          <w:rStyle w:val="Emphasis"/>
        </w:rPr>
        <w:t xml:space="preserve">nesses, </w:t>
      </w:r>
      <w:r w:rsidRPr="00EA23A4">
        <w:rPr>
          <w:sz w:val="14"/>
        </w:rPr>
        <w:t xml:space="preserve">despite its democratic appeal. </w:t>
      </w:r>
      <w:r w:rsidRPr="007321D7">
        <w:rPr>
          <w:rStyle w:val="Emphasis"/>
        </w:rPr>
        <w:t xml:space="preserve">It depends on assessing the consequences accurately, when in everyday affairs the </w:t>
      </w:r>
      <w:r w:rsidRPr="00EA23A4">
        <w:rPr>
          <w:rStyle w:val="Emphasis"/>
          <w:highlight w:val="green"/>
        </w:rPr>
        <w:t>results of</w:t>
      </w:r>
      <w:r w:rsidRPr="007321D7">
        <w:rPr>
          <w:rStyle w:val="Emphasis"/>
        </w:rPr>
        <w:t xml:space="preserve"> our </w:t>
      </w:r>
      <w:r w:rsidRPr="00EA23A4">
        <w:rPr>
          <w:rStyle w:val="Emphasis"/>
          <w:highlight w:val="green"/>
        </w:rPr>
        <w:t>choices</w:t>
      </w:r>
      <w:r w:rsidRPr="007321D7">
        <w:rPr>
          <w:rStyle w:val="Emphasis"/>
        </w:rPr>
        <w:t xml:space="preserve"> are </w:t>
      </w:r>
      <w:r w:rsidRPr="00EA23A4">
        <w:rPr>
          <w:rStyle w:val="Emphasis"/>
          <w:highlight w:val="green"/>
        </w:rPr>
        <w:t>often unknown</w:t>
      </w:r>
      <w:r w:rsidRPr="007321D7">
        <w:rPr>
          <w:rStyle w:val="Emphasis"/>
        </w:rPr>
        <w:t>, at least in the long term.</w:t>
      </w:r>
      <w:r w:rsidRPr="00EA23A4">
        <w:rPr>
          <w:sz w:val="14"/>
        </w:rPr>
        <w:t xml:space="preserve"> Blogging is a revolution in journalism at present, but </w:t>
      </w:r>
      <w:r w:rsidRPr="007321D7">
        <w:rPr>
          <w:rStyle w:val="Emphasis"/>
        </w:rPr>
        <w:t xml:space="preserve">how can we calculate all the changes even a decade from now? </w:t>
      </w:r>
      <w:r w:rsidRPr="00EA23A4">
        <w:rPr>
          <w:rStyle w:val="Emphasis"/>
          <w:highlight w:val="green"/>
        </w:rPr>
        <w:t>The short-term benefits of exposing corruption</w:t>
      </w:r>
      <w:r w:rsidRPr="007321D7">
        <w:rPr>
          <w:rStyle w:val="Emphasis"/>
        </w:rPr>
        <w:t xml:space="preserve"> in a political campaign </w:t>
      </w:r>
      <w:r w:rsidRPr="00EA23A4">
        <w:rPr>
          <w:rStyle w:val="Emphasis"/>
          <w:highlight w:val="green"/>
        </w:rPr>
        <w:t>may be offset by</w:t>
      </w:r>
      <w:r w:rsidRPr="007321D7">
        <w:rPr>
          <w:rStyle w:val="Emphasis"/>
        </w:rPr>
        <w:t xml:space="preserve"> long-term </w:t>
      </w:r>
      <w:r w:rsidRPr="00EA23A4">
        <w:rPr>
          <w:rStyle w:val="Emphasis"/>
          <w:highlight w:val="green"/>
        </w:rPr>
        <w:t>negative consequences—public hostility</w:t>
      </w:r>
      <w:r w:rsidRPr="007321D7">
        <w:rPr>
          <w:rStyle w:val="Emphasis"/>
        </w:rPr>
        <w:t xml:space="preserve"> to an overly aggressive press. The results are frequently complicated and intertwined so that a </w:t>
      </w:r>
      <w:r w:rsidRPr="00EA23A4">
        <w:rPr>
          <w:rStyle w:val="Emphasis"/>
          <w:highlight w:val="green"/>
        </w:rPr>
        <w:t>theory staking itself on results</w:t>
      </w:r>
      <w:r w:rsidRPr="007321D7">
        <w:rPr>
          <w:rStyle w:val="Emphasis"/>
        </w:rPr>
        <w:t xml:space="preserve"> often </w:t>
      </w:r>
      <w:r w:rsidRPr="00EA23A4">
        <w:rPr>
          <w:rStyle w:val="Emphasis"/>
          <w:highlight w:val="green"/>
        </w:rPr>
        <w:t>does not provide adequate guidelines</w:t>
      </w:r>
      <w:r w:rsidRPr="007321D7">
        <w:rPr>
          <w:rStyle w:val="Emphasis"/>
        </w:rPr>
        <w:t xml:space="preserve"> for morally acceptable action. </w:t>
      </w:r>
      <w:r w:rsidRPr="00EA23A4">
        <w:rPr>
          <w:sz w:val="14"/>
        </w:rPr>
        <w:t xml:space="preserve">Among moral philosophers, the most influential critique of utilitarianism has been developed by W. David Ross.9 Ross argued against the utilitarian claim that others are morally significant to us only when our actions impact them pro or con (1930, pp. 17–21).10 </w:t>
      </w:r>
      <w:r w:rsidRPr="00EA23A4">
        <w:rPr>
          <w:rStyle w:val="Emphasis"/>
        </w:rPr>
        <w:t>We</w:t>
      </w:r>
      <w:r w:rsidRPr="007321D7">
        <w:rPr>
          <w:rStyle w:val="Emphasis"/>
        </w:rPr>
        <w:t xml:space="preserve"> usually find ourselves confronting more than one moral claim at the same time involving different ethical principles. </w:t>
      </w:r>
      <w:r w:rsidRPr="00EA23A4">
        <w:rPr>
          <w:rStyle w:val="Emphasis"/>
          <w:highlight w:val="green"/>
        </w:rPr>
        <w:t>Asking only</w:t>
      </w:r>
      <w:r w:rsidRPr="007321D7">
        <w:rPr>
          <w:rStyle w:val="Emphasis"/>
        </w:rPr>
        <w:t xml:space="preserve"> what produces the </w:t>
      </w:r>
      <w:r w:rsidRPr="00EA23A4">
        <w:rPr>
          <w:rStyle w:val="Emphasis"/>
          <w:highlight w:val="green"/>
        </w:rPr>
        <w:t>most good</w:t>
      </w:r>
      <w:r w:rsidRPr="007321D7">
        <w:rPr>
          <w:rStyle w:val="Emphasis"/>
        </w:rPr>
        <w:t xml:space="preserve"> is </w:t>
      </w:r>
      <w:r w:rsidRPr="00EA23A4">
        <w:rPr>
          <w:rStyle w:val="Emphasis"/>
          <w:highlight w:val="green"/>
        </w:rPr>
        <w:t>too limiting.</w:t>
      </w:r>
      <w:r w:rsidRPr="007321D7">
        <w:rPr>
          <w:rStyle w:val="Emphasis"/>
        </w:rPr>
        <w:t xml:space="preserve"> It </w:t>
      </w:r>
      <w:r w:rsidRPr="00EA23A4">
        <w:rPr>
          <w:rStyle w:val="Emphasis"/>
          <w:highlight w:val="green"/>
        </w:rPr>
        <w:t>does not cover</w:t>
      </w:r>
      <w:r w:rsidRPr="007321D7">
        <w:rPr>
          <w:rStyle w:val="Emphasis"/>
        </w:rPr>
        <w:t xml:space="preserve"> the ordinary range of human relationships and </w:t>
      </w:r>
      <w:r w:rsidRPr="00EA23A4">
        <w:rPr>
          <w:rStyle w:val="Emphasis"/>
          <w:highlight w:val="green"/>
        </w:rPr>
        <w:t>circumstances</w:t>
      </w:r>
      <w:r w:rsidRPr="007321D7">
        <w:rPr>
          <w:rStyle w:val="Emphasis"/>
        </w:rPr>
        <w:t xml:space="preserve">. </w:t>
      </w:r>
      <w:r w:rsidRPr="00EA23A4">
        <w:rPr>
          <w:sz w:val="14"/>
        </w:rPr>
        <w:t xml:space="preserve">People recognize promise keeping, equal distribution, nonviolence, and preventing injury as moral principles. In various situations any of them might be the most stringent. </w:t>
      </w:r>
      <w:r w:rsidRPr="007321D7">
        <w:rPr>
          <w:rStyle w:val="Emphasis"/>
        </w:rPr>
        <w:t>Ordinary moral sensitivities suggest that when someone fulfills a promise because he thinks he ought to do so, it seems clear that he does so with no thought of its total consequences</w:t>
      </w:r>
      <w:r w:rsidRPr="00EA23A4">
        <w:rPr>
          <w:sz w:val="14"/>
        </w:rPr>
        <w:t xml:space="preserve">:: : : What makes him think it’s right to act in a certain way is the fact that he has promised to do so—that and, usually, nothing more. (Ross, 1930, p. 17) </w:t>
      </w:r>
      <w:r w:rsidRPr="007321D7">
        <w:rPr>
          <w:rStyle w:val="Emphasis"/>
        </w:rPr>
        <w:t>Utilitarianism as a single-consideration theory does not simply demand that we maximize general happiness, but renders irrelevant other moral imperatives that conflict with it.</w:t>
      </w:r>
      <w:r w:rsidRPr="00EA23A4">
        <w:rPr>
          <w:sz w:val="14"/>
        </w:rPr>
        <w:t xml:space="preserve"> As Charles Taylor argued, </w:t>
      </w:r>
      <w:r w:rsidRPr="007321D7">
        <w:rPr>
          <w:rStyle w:val="Emphasis"/>
        </w:rPr>
        <w:t>the exactness of this one-factor model is appealing, but represents only ‘‘a semblance of validity’’ by leaving out whatever cannot be calculated</w:t>
      </w:r>
      <w:r w:rsidRPr="00EA23A4">
        <w:rPr>
          <w:sz w:val="14"/>
        </w:rPr>
        <w:t xml:space="preserve"> (Taylor, 1982, p. 143; cf. Bowers, 2002). </w:t>
      </w:r>
      <w:r w:rsidRPr="00582DBC">
        <w:rPr>
          <w:rStyle w:val="Emphasis"/>
          <w:highlight w:val="green"/>
        </w:rPr>
        <w:lastRenderedPageBreak/>
        <w:t>In</w:t>
      </w:r>
      <w:r w:rsidRPr="007321D7">
        <w:rPr>
          <w:rStyle w:val="Emphasis"/>
        </w:rPr>
        <w:t xml:space="preserve"> some </w:t>
      </w:r>
      <w:r w:rsidRPr="00582DBC">
        <w:rPr>
          <w:rStyle w:val="Emphasis"/>
          <w:highlight w:val="green"/>
        </w:rPr>
        <w:t>media</w:t>
      </w:r>
      <w:r w:rsidRPr="007321D7">
        <w:rPr>
          <w:rStyle w:val="Emphasis"/>
        </w:rPr>
        <w:t xml:space="preserve"> situations, consequences are a reliable guide. But in many of the </w:t>
      </w:r>
      <w:r w:rsidRPr="00582DBC">
        <w:rPr>
          <w:rStyle w:val="Emphasis"/>
          <w:highlight w:val="green"/>
        </w:rPr>
        <w:t>most crucial issues</w:t>
      </w:r>
      <w:r w:rsidRPr="007321D7">
        <w:rPr>
          <w:rStyle w:val="Emphasis"/>
        </w:rPr>
        <w:t xml:space="preserve"> we face at present, </w:t>
      </w:r>
      <w:r w:rsidRPr="00582DBC">
        <w:rPr>
          <w:rStyle w:val="Emphasis"/>
          <w:highlight w:val="green"/>
        </w:rPr>
        <w:t>utility is not adequate—for understanding</w:t>
      </w:r>
      <w:r w:rsidRPr="007321D7">
        <w:rPr>
          <w:rStyle w:val="Emphasis"/>
        </w:rPr>
        <w:t xml:space="preserve"> distributive justice, diversity in popular culture, violence in television and cinema, </w:t>
      </w:r>
      <w:r w:rsidRPr="00582DBC">
        <w:rPr>
          <w:rStyle w:val="Emphasis"/>
          <w:highlight w:val="green"/>
        </w:rPr>
        <w:t>truth telling</w:t>
      </w:r>
      <w:r w:rsidRPr="007321D7">
        <w:rPr>
          <w:rStyle w:val="Emphasis"/>
        </w:rPr>
        <w:t>, digital manipulation, conflict of interest,</w:t>
      </w:r>
      <w:r w:rsidRPr="00EA23A4">
        <w:rPr>
          <w:sz w:val="14"/>
        </w:rPr>
        <w:t xml:space="preserve"> and so forth. We face the anomaly that </w:t>
      </w:r>
      <w:r w:rsidRPr="007321D7">
        <w:rPr>
          <w:rStyle w:val="Emphasis"/>
        </w:rPr>
        <w:t xml:space="preserve">the ethical system most entrenched in the media industry is not ideally suited for resolving its most persistent headaches. In an ethics of </w:t>
      </w:r>
      <w:r w:rsidRPr="00582DBC">
        <w:rPr>
          <w:rStyle w:val="Emphasis"/>
          <w:highlight w:val="green"/>
        </w:rPr>
        <w:t>consequences, ‘‘only the future counts</w:t>
      </w:r>
      <w:r w:rsidRPr="007321D7">
        <w:rPr>
          <w:rStyle w:val="Emphasis"/>
        </w:rPr>
        <w:t xml:space="preserve"> with respect to what is morally significant, and not the past’’</w:t>
      </w:r>
      <w:r w:rsidRPr="00EA23A4">
        <w:rPr>
          <w:sz w:val="14"/>
        </w:rPr>
        <w:t xml:space="preserve"> (Dyck, 1977, p. 60). Future results, even though they are hypothetical, are determinative. </w:t>
      </w:r>
      <w:r w:rsidRPr="007321D7">
        <w:rPr>
          <w:rStyle w:val="Emphasis"/>
        </w:rPr>
        <w:t>But why should possible benefits in the future count more, for example, than gratitude to parents for their deeds of the past? If I made a promise in the p</w:t>
      </w:r>
      <w:r>
        <w:rPr>
          <w:rStyle w:val="Emphasis"/>
        </w:rPr>
        <w:t>x</w:t>
      </w:r>
      <w:r w:rsidRPr="007321D7">
        <w:rPr>
          <w:rStyle w:val="Emphasis"/>
        </w:rPr>
        <w:t xml:space="preserve">ast, for instance, this moral duty would be the most urgent in the present. </w:t>
      </w:r>
      <w:r w:rsidRPr="00EA23A4">
        <w:rPr>
          <w:sz w:val="14"/>
        </w:rPr>
        <w:t xml:space="preserve">If my previous acts have harmed someone, I have a duty of reparation, that is, making up for earlier wrongs. </w:t>
      </w:r>
      <w:r w:rsidRPr="007321D7">
        <w:rPr>
          <w:rStyle w:val="Emphasis"/>
        </w:rPr>
        <w:t>There are duties of justice that require us to ignore or even upset the balance of happiness</w:t>
      </w:r>
      <w:r w:rsidRPr="00EA23A4">
        <w:rPr>
          <w:sz w:val="14"/>
        </w:rPr>
        <w:t xml:space="preserve"> (Ross, 1930, p. 21). </w:t>
      </w:r>
      <w:r w:rsidRPr="00EA23A4">
        <w:rPr>
          <w:rStyle w:val="Emphasis"/>
        </w:rPr>
        <w:t xml:space="preserve">Thus an </w:t>
      </w:r>
      <w:r w:rsidRPr="00582DBC">
        <w:rPr>
          <w:rStyle w:val="Emphasis"/>
        </w:rPr>
        <w:t xml:space="preserve">ethics of </w:t>
      </w:r>
      <w:r w:rsidRPr="00582DBC">
        <w:rPr>
          <w:rStyle w:val="Emphasis"/>
          <w:highlight w:val="green"/>
        </w:rPr>
        <w:t>duty</w:t>
      </w:r>
      <w:r w:rsidRPr="00EA23A4">
        <w:rPr>
          <w:rStyle w:val="Emphasis"/>
        </w:rPr>
        <w:t xml:space="preserve"> is a more compelling model of moral decision making. It </w:t>
      </w:r>
      <w:r w:rsidRPr="00582DBC">
        <w:rPr>
          <w:rStyle w:val="Emphasis"/>
          <w:highlight w:val="green"/>
        </w:rPr>
        <w:t>covers</w:t>
      </w:r>
      <w:r w:rsidRPr="00EA23A4">
        <w:rPr>
          <w:rStyle w:val="Emphasis"/>
        </w:rPr>
        <w:t xml:space="preserve"> the </w:t>
      </w:r>
      <w:r w:rsidRPr="00582DBC">
        <w:rPr>
          <w:rStyle w:val="Emphasis"/>
          <w:highlight w:val="green"/>
        </w:rPr>
        <w:t>entire time frame</w:t>
      </w:r>
      <w:r w:rsidRPr="00EA23A4">
        <w:rPr>
          <w:sz w:val="14"/>
        </w:rPr>
        <w:t xml:space="preserve"> rather than only anticipating future effects. </w:t>
      </w:r>
      <w:r w:rsidRPr="00EA23A4">
        <w:rPr>
          <w:rStyle w:val="Emphasis"/>
        </w:rPr>
        <w:t xml:space="preserve">Duty </w:t>
      </w:r>
      <w:r w:rsidRPr="00582DBC">
        <w:rPr>
          <w:rStyle w:val="Emphasis"/>
          <w:highlight w:val="green"/>
        </w:rPr>
        <w:t>responds to</w:t>
      </w:r>
      <w:r w:rsidRPr="00EA23A4">
        <w:rPr>
          <w:rStyle w:val="Emphasis"/>
        </w:rPr>
        <w:t xml:space="preserve"> a </w:t>
      </w:r>
      <w:r w:rsidRPr="00582DBC">
        <w:rPr>
          <w:rStyle w:val="Emphasis"/>
          <w:highlight w:val="green"/>
        </w:rPr>
        <w:t>broader range of human</w:t>
      </w:r>
      <w:r w:rsidRPr="00EA23A4">
        <w:rPr>
          <w:rStyle w:val="Emphasis"/>
        </w:rPr>
        <w:t xml:space="preserve"> experiences and </w:t>
      </w:r>
      <w:r w:rsidRPr="00582DBC">
        <w:rPr>
          <w:rStyle w:val="Emphasis"/>
          <w:highlight w:val="green"/>
        </w:rPr>
        <w:t>relations</w:t>
      </w:r>
      <w:r w:rsidRPr="00EA23A4">
        <w:rPr>
          <w:rStyle w:val="Emphasis"/>
        </w:rPr>
        <w:t>.</w:t>
      </w:r>
      <w:r w:rsidRPr="00EA23A4">
        <w:rPr>
          <w:sz w:val="14"/>
        </w:rPr>
        <w:t xml:space="preserve"> Duty recognizes that the human community requires dutiful actions to maintain its humanness. H. Richard Niebuhr, in fact, saw responsibility as inherent in our personhood. </w:t>
      </w:r>
      <w:r w:rsidRPr="00EA23A4">
        <w:rPr>
          <w:rStyle w:val="Emphasis"/>
        </w:rPr>
        <w:t>Our selfhood is manifest in the action of answering. Our relation to other selves carries moral obligation</w:t>
      </w:r>
      <w:r w:rsidRPr="00EA23A4">
        <w:rPr>
          <w:sz w:val="14"/>
        </w:rPr>
        <w:t xml:space="preserve">; we respond to responders; we live in responsive relations (1963, pp. 59–61, 152–160). With a similar </w:t>
      </w:r>
      <w:r w:rsidRPr="00EA23A4">
        <w:rPr>
          <w:rStyle w:val="Emphasis"/>
        </w:rPr>
        <w:t>understanding of humans as responsible agents</w:t>
      </w:r>
      <w:r w:rsidRPr="00EA23A4">
        <w:rPr>
          <w:sz w:val="14"/>
        </w:rPr>
        <w:t xml:space="preserve">, Emmanuel Levinas (1981) insisted that our duties to others are more fundamental to human identity than are individual rights. </w:t>
      </w:r>
      <w:r w:rsidRPr="00EA23A4">
        <w:rPr>
          <w:rStyle w:val="Emphasis"/>
        </w:rPr>
        <w:t xml:space="preserve">An ethics of duty provides a critical framework that </w:t>
      </w:r>
      <w:r w:rsidRPr="00582DBC">
        <w:rPr>
          <w:rStyle w:val="Emphasis"/>
        </w:rPr>
        <w:t>prevents</w:t>
      </w:r>
      <w:r w:rsidRPr="00EA23A4">
        <w:rPr>
          <w:rStyle w:val="Emphasis"/>
        </w:rPr>
        <w:t xml:space="preserve"> us from having our ethical theory and democratic practice slide into one another. In terms of the overall task of developing a theoretically </w:t>
      </w:r>
      <w:r w:rsidRPr="00582DBC">
        <w:rPr>
          <w:rStyle w:val="Emphasis"/>
          <w:highlight w:val="green"/>
        </w:rPr>
        <w:t>credible media ethics</w:t>
      </w:r>
      <w:r w:rsidRPr="00EA23A4">
        <w:rPr>
          <w:rStyle w:val="Emphasis"/>
        </w:rPr>
        <w:t xml:space="preserve">, the most promising direction </w:t>
      </w:r>
      <w:r w:rsidRPr="00582DBC">
        <w:rPr>
          <w:rStyle w:val="Emphasis"/>
          <w:highlight w:val="green"/>
        </w:rPr>
        <w:t>is</w:t>
      </w:r>
      <w:r w:rsidRPr="00EA23A4">
        <w:rPr>
          <w:rStyle w:val="Emphasis"/>
        </w:rPr>
        <w:t xml:space="preserve"> a </w:t>
      </w:r>
      <w:r w:rsidRPr="00582DBC">
        <w:rPr>
          <w:rStyle w:val="Emphasis"/>
          <w:highlight w:val="green"/>
        </w:rPr>
        <w:t>deontological</w:t>
      </w:r>
      <w:r w:rsidRPr="00EA23A4">
        <w:rPr>
          <w:rStyle w:val="Emphasis"/>
        </w:rPr>
        <w:t xml:space="preserve"> one. </w:t>
      </w:r>
    </w:p>
    <w:p w14:paraId="1A287E01" w14:textId="63620805" w:rsidR="004E2BB7" w:rsidRDefault="004E2BB7" w:rsidP="00D269FE">
      <w:pPr>
        <w:pStyle w:val="Heading4"/>
      </w:pPr>
      <w:r>
        <w:t>Negate:</w:t>
      </w:r>
    </w:p>
    <w:p w14:paraId="1E76B007" w14:textId="77777777" w:rsidR="004E2BB7" w:rsidRPr="00884541" w:rsidRDefault="004E2BB7" w:rsidP="004E2BB7">
      <w:pPr>
        <w:pStyle w:val="Heading4"/>
      </w:pPr>
      <w:r w:rsidRPr="00884541">
        <w:t>[1] Objectivity censors’ journalists’ personal views and biases- that’s non universalizable</w:t>
      </w:r>
    </w:p>
    <w:p w14:paraId="4A4BB0D8" w14:textId="77777777" w:rsidR="004E2BB7" w:rsidRDefault="004E2BB7" w:rsidP="004E2BB7">
      <w:r w:rsidRPr="00CD347F">
        <w:rPr>
          <w:rStyle w:val="Style13ptBold"/>
        </w:rPr>
        <w:t>Greven 21</w:t>
      </w:r>
      <w:r>
        <w:t xml:space="preserve"> </w:t>
      </w:r>
      <w:r w:rsidRPr="00CD347F">
        <w:t>Greven, Alec, "Speech and Sovereignty: A Kantian Defense of Freedom of Expression" (2021). Honors Theses. 1579.</w:t>
      </w:r>
      <w:r w:rsidRPr="00CD347F">
        <w:br/>
        <w:t xml:space="preserve">https://scholarship.richmond.edu/honors-theses/1579 </w:t>
      </w:r>
      <w:r>
        <w:t>Karan</w:t>
      </w:r>
    </w:p>
    <w:p w14:paraId="54CC2011" w14:textId="77777777" w:rsidR="004E2BB7" w:rsidRDefault="004E2BB7" w:rsidP="004E2BB7">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All agents need to will a world in which the value of communication is preserved in order to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35F6FE99" w14:textId="77777777" w:rsidR="004E2BB7" w:rsidRPr="00884541" w:rsidRDefault="004E2BB7" w:rsidP="004E2BB7">
      <w:pPr>
        <w:pStyle w:val="Heading4"/>
      </w:pPr>
      <w:r w:rsidRPr="00884541">
        <w:t>[2] Journalists are required to respect those they report on, thus, advocacy journalism is required to alleviate suffering</w:t>
      </w:r>
    </w:p>
    <w:p w14:paraId="5F9205ED" w14:textId="77777777" w:rsidR="004E2BB7" w:rsidRPr="007D3691" w:rsidRDefault="004E2BB7" w:rsidP="004E2BB7">
      <w:r>
        <w:rPr>
          <w:rStyle w:val="Style13ptBold"/>
        </w:rPr>
        <w:t xml:space="preserve">Leshilo 18 </w:t>
      </w:r>
      <w:r w:rsidRPr="007D3691">
        <w:t xml:space="preserve">Thabo Leshilo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w:t>
      </w:r>
      <w:r w:rsidRPr="007D3691">
        <w:lastRenderedPageBreak/>
        <w:t>https://wiredspace.wits.ac.za/bitstream/handle/10539/26530/Morality%20and%20Journalists%20(markup)_2.pdf?sequence=1</w:t>
      </w:r>
    </w:p>
    <w:p w14:paraId="7FFA46D6" w14:textId="77777777" w:rsidR="004E2BB7" w:rsidRPr="00450502" w:rsidRDefault="004E2BB7" w:rsidP="004E2BB7">
      <w:pPr>
        <w:rPr>
          <w:rStyle w:val="Emphasis"/>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required to recognise</w:t>
      </w:r>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in order </w:t>
      </w:r>
      <w:r w:rsidRPr="00450502">
        <w:rPr>
          <w:rStyle w:val="Emphasis"/>
          <w:highlight w:val="green"/>
        </w:rPr>
        <w:t>to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it requires recognition of persons as ends,</w:t>
      </w:r>
      <w:r w:rsidRPr="00450502">
        <w:rPr>
          <w:sz w:val="14"/>
        </w:rPr>
        <w:t xml:space="preserve"> and </w:t>
      </w:r>
      <w:r w:rsidRPr="00BB5F55">
        <w:rPr>
          <w:rStyle w:val="Emphasis"/>
        </w:rPr>
        <w:t>forbids the overriding of their most fundamental interests for the purpose of maximizing the happiness</w:t>
      </w:r>
      <w:r w:rsidRPr="00450502">
        <w:rPr>
          <w:sz w:val="14"/>
        </w:rPr>
        <w:t xml:space="preserve"> or welfare of others. (ibib.)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3F7C759B" w14:textId="77777777" w:rsidR="004E2BB7" w:rsidRPr="00CD347F" w:rsidRDefault="004E2BB7" w:rsidP="004E2BB7">
      <w:pPr>
        <w:rPr>
          <w:sz w:val="16"/>
        </w:rPr>
      </w:pPr>
    </w:p>
    <w:p w14:paraId="1C002A8E" w14:textId="06CD8BFD" w:rsidR="004E2BB7" w:rsidRDefault="004E2BB7" w:rsidP="004E2BB7">
      <w:pPr>
        <w:pStyle w:val="Heading4"/>
      </w:pPr>
      <w:r>
        <w:lastRenderedPageBreak/>
        <w:t xml:space="preserve">Interpretation: Affirmative teams must not read new offense in the 1AR related to a new FW, recontextualize or weigh aff arguments under a different FW, or turn the 1nc FW. </w:t>
      </w:r>
    </w:p>
    <w:p w14:paraId="23C800DD" w14:textId="4AD5E2B2" w:rsidR="00C90298" w:rsidRPr="00C90298" w:rsidRDefault="00C90298" w:rsidP="00C90298">
      <w:pPr>
        <w:pStyle w:val="Heading4"/>
      </w:pPr>
      <w:r>
        <w:t>Violation – preemeptive.</w:t>
      </w:r>
    </w:p>
    <w:p w14:paraId="4D6D38CA" w14:textId="77777777" w:rsidR="004E2BB7" w:rsidRDefault="004E2BB7" w:rsidP="004E2BB7">
      <w:pPr>
        <w:pStyle w:val="Heading4"/>
      </w:pPr>
      <w:r>
        <w:t xml:space="preserve">1] </w:t>
      </w:r>
      <w:r w:rsidRPr="00DE0C10">
        <w:rPr>
          <w:u w:val="single"/>
        </w:rPr>
        <w:t>Phil Clash</w:t>
      </w:r>
      <w:r>
        <w:rPr>
          <w:u w:val="single"/>
        </w:rPr>
        <w:t xml:space="preserve"> and Time Skew</w:t>
      </w:r>
      <w:r>
        <w:t>- anything else allows them to concede all our framework interactions and just go for 4 minutes of turns against our NC which o/w since phil is the only thing unique to LD Debate and time is the only quantifiable metric of abuse</w:t>
      </w:r>
    </w:p>
    <w:p w14:paraId="722887DA" w14:textId="77777777" w:rsidR="004E2BB7" w:rsidRDefault="004E2BB7" w:rsidP="004E2BB7">
      <w:pPr>
        <w:pStyle w:val="Heading4"/>
      </w:pPr>
      <w:r>
        <w:t xml:space="preserve">2] </w:t>
      </w:r>
      <w:r w:rsidRPr="00DE0C10">
        <w:rPr>
          <w:u w:val="single"/>
        </w:rPr>
        <w:t>Skew</w:t>
      </w:r>
      <w:r>
        <w:t>- They have an inherent advantage on the contention debate since they get 2ar spin so they can easily sway judge psychology in contention debates that don’t err towards one side.</w:t>
      </w:r>
    </w:p>
    <w:p w14:paraId="17F0BAAC" w14:textId="77777777" w:rsidR="004E2BB7" w:rsidRDefault="004E2BB7" w:rsidP="004E2BB7">
      <w:pPr>
        <w:pStyle w:val="Heading4"/>
      </w:pPr>
      <w:r>
        <w:t xml:space="preserve">3] </w:t>
      </w:r>
      <w:r w:rsidRPr="00DE0C10">
        <w:rPr>
          <w:u w:val="single"/>
        </w:rPr>
        <w:t>Depth o/w Breadth</w:t>
      </w:r>
      <w:r>
        <w:t>- prevents the debate from being split over two issues i.e. the framework and substance which outweighs since in depth testing is necessary to refine ideas while vague debates result in inept clash.</w:t>
      </w:r>
    </w:p>
    <w:p w14:paraId="0936115C" w14:textId="77777777" w:rsidR="004E2BB7" w:rsidRPr="00272CF9" w:rsidRDefault="004E2BB7" w:rsidP="004E2BB7">
      <w:pPr>
        <w:pStyle w:val="Heading4"/>
      </w:pPr>
      <w:r>
        <w:t xml:space="preserve">4] Planks Solves- because if the topic doesn’t actually negate you can put defense on the contention level. </w:t>
      </w:r>
    </w:p>
    <w:p w14:paraId="7B59C833" w14:textId="77777777" w:rsidR="004E2BB7" w:rsidRPr="004E2BB7" w:rsidRDefault="004E2BB7" w:rsidP="004E2BB7"/>
    <w:p w14:paraId="1008F306" w14:textId="5A54CED9" w:rsidR="00E42E4C" w:rsidRDefault="003D6CBB" w:rsidP="003D6CBB">
      <w:pPr>
        <w:pStyle w:val="Heading2"/>
      </w:pPr>
      <w:r>
        <w:lastRenderedPageBreak/>
        <w:t>2</w:t>
      </w:r>
    </w:p>
    <w:p w14:paraId="48FD7FC5" w14:textId="77777777" w:rsidR="002E43B0" w:rsidRPr="008D1E28" w:rsidRDefault="002E43B0" w:rsidP="00AA6827">
      <w:pPr>
        <w:pStyle w:val="Heading4"/>
      </w:pPr>
      <w:r w:rsidRPr="008D1E28">
        <w:t>Interp: Debaters must disclose affirmative advocacy texts and advantage areas thirty minutes before round if they haven’t read the aff before.</w:t>
      </w:r>
    </w:p>
    <w:p w14:paraId="401B718C" w14:textId="73AB33BF" w:rsidR="002E43B0" w:rsidRPr="008D1E28" w:rsidRDefault="002E43B0" w:rsidP="00AA6827">
      <w:pPr>
        <w:pStyle w:val="Heading4"/>
      </w:pPr>
      <w:r w:rsidRPr="008D1E28">
        <w:t>Violation:</w:t>
      </w:r>
      <w:r w:rsidR="00AA6827">
        <w:t xml:space="preserve"> Cx.</w:t>
      </w:r>
    </w:p>
    <w:p w14:paraId="77DFDE8C" w14:textId="77777777" w:rsidR="002E43B0" w:rsidRPr="008D1E28" w:rsidRDefault="002E43B0" w:rsidP="00AA6827">
      <w:pPr>
        <w:pStyle w:val="Heading4"/>
      </w:pPr>
    </w:p>
    <w:p w14:paraId="6269A721" w14:textId="77777777" w:rsidR="002E43B0" w:rsidRPr="008D1E28" w:rsidRDefault="002E43B0" w:rsidP="00AA6827">
      <w:pPr>
        <w:pStyle w:val="Heading4"/>
      </w:pPr>
      <w:r w:rsidRPr="008D1E28">
        <w:t>Standards:</w:t>
      </w:r>
    </w:p>
    <w:p w14:paraId="0A3D8A03" w14:textId="77777777" w:rsidR="002E43B0" w:rsidRPr="008D1E28" w:rsidRDefault="002E43B0" w:rsidP="00AA6827">
      <w:pPr>
        <w:pStyle w:val="Heading4"/>
      </w:pPr>
      <w:r w:rsidRPr="008D1E28">
        <w:t xml:space="preserve">1] </w:t>
      </w:r>
      <w:r w:rsidRPr="008D1E28">
        <w:rPr>
          <w:u w:val="single"/>
        </w:rPr>
        <w:t>Clash</w:t>
      </w:r>
      <w:r w:rsidRPr="008D1E28">
        <w:t xml:space="preserve">- Not disclosing incentivizes surprise tactics and poorly refined positions that rely on artificial and vague negative engagement to win debates. </w:t>
      </w:r>
    </w:p>
    <w:p w14:paraId="75E45394" w14:textId="77777777" w:rsidR="002E43B0" w:rsidRPr="008D1E28" w:rsidRDefault="002E43B0" w:rsidP="00AA6827">
      <w:pPr>
        <w:pStyle w:val="Heading4"/>
      </w:pPr>
      <w:r w:rsidRPr="008D1E28">
        <w:t xml:space="preserve">2] </w:t>
      </w:r>
      <w:r w:rsidRPr="008D1E28">
        <w:rPr>
          <w:u w:val="single"/>
        </w:rPr>
        <w:t>Shiftiness</w:t>
      </w:r>
      <w:r w:rsidRPr="008D1E28">
        <w:t xml:space="preserve">- Not knowing enough about the affirmative coming into round incentivizes 1ar shiftiness about what the aff is and what their framework/advocacy entails. </w:t>
      </w:r>
    </w:p>
    <w:p w14:paraId="47BA167C" w14:textId="77777777" w:rsidR="002E43B0" w:rsidRPr="002E43B0" w:rsidRDefault="002E43B0" w:rsidP="002E43B0"/>
    <w:p w14:paraId="3E84E0B2" w14:textId="3DF2E74B" w:rsidR="00B3119A" w:rsidRDefault="007B1AD7" w:rsidP="00480A24">
      <w:pPr>
        <w:pStyle w:val="Heading2"/>
        <w:rPr>
          <w:rFonts w:asciiTheme="majorHAnsi" w:hAnsiTheme="majorHAnsi" w:cstheme="majorHAnsi"/>
        </w:rPr>
      </w:pPr>
      <w:r>
        <w:rPr>
          <w:rFonts w:asciiTheme="majorHAnsi" w:hAnsiTheme="majorHAnsi" w:cstheme="majorHAnsi"/>
        </w:rPr>
        <w:lastRenderedPageBreak/>
        <w:t>3</w:t>
      </w:r>
    </w:p>
    <w:p w14:paraId="38E4EEA6" w14:textId="77777777" w:rsidR="00EB6412" w:rsidRDefault="00EB6412" w:rsidP="00EB6412">
      <w:pPr>
        <w:pStyle w:val="Heading4"/>
      </w:pPr>
      <w:r w:rsidRPr="00A353FF">
        <w:t xml:space="preserve">Interpretation: The affirmative may not specify a </w:t>
      </w:r>
      <w:r>
        <w:t>democracy in which a free press ought to priortize objectivity over advocacy</w:t>
      </w:r>
    </w:p>
    <w:p w14:paraId="41A4328B" w14:textId="77777777" w:rsidR="00EB6412" w:rsidRPr="003E5015" w:rsidRDefault="00EB6412" w:rsidP="00EB6412">
      <w:pPr>
        <w:pStyle w:val="Heading4"/>
      </w:pPr>
      <w:r w:rsidRPr="003E5015">
        <w:t>“A” is an indefinite article that modifies “</w:t>
      </w:r>
      <w:r>
        <w:t>democracy</w:t>
      </w:r>
      <w:r w:rsidRPr="003E5015">
        <w:t>” in the res</w:t>
      </w:r>
      <w:r>
        <w:t xml:space="preserve"> –</w:t>
      </w:r>
      <w:r w:rsidRPr="003E5015">
        <w:t xml:space="preserve"> means that you have to prove the resolution true in a VACCUM, not in a particular instance</w:t>
      </w:r>
    </w:p>
    <w:p w14:paraId="04B1E76E" w14:textId="4C9E7C1B" w:rsidR="00EB6412" w:rsidRDefault="00EB6412" w:rsidP="00EF33B1">
      <w:pPr>
        <w:rPr>
          <w:rStyle w:val="Emphasis"/>
        </w:rPr>
      </w:pPr>
      <w:r w:rsidRPr="003E5015">
        <w:rPr>
          <w:rStyle w:val="Style13ptBold"/>
        </w:rPr>
        <w:t>CCC</w:t>
      </w:r>
      <w:r w:rsidRPr="003E5015">
        <w:t xml:space="preserve"> </w:t>
      </w:r>
    </w:p>
    <w:p w14:paraId="38081AD0" w14:textId="02C4FFB2" w:rsidR="00EB6412" w:rsidRDefault="00EB6412" w:rsidP="00EB6412">
      <w:pPr>
        <w:pStyle w:val="Heading4"/>
      </w:pPr>
      <w:r w:rsidRPr="00A353FF">
        <w:t>Violation: they spec</w:t>
      </w:r>
      <w:r>
        <w:t xml:space="preserve"> </w:t>
      </w:r>
      <w:r w:rsidR="00EF33B1">
        <w:t>India</w:t>
      </w:r>
    </w:p>
    <w:p w14:paraId="29F96BB7" w14:textId="77777777" w:rsidR="00EB6412" w:rsidRPr="00A353FF" w:rsidRDefault="00EB6412" w:rsidP="00EB6412">
      <w:pPr>
        <w:pStyle w:val="Heading4"/>
      </w:pPr>
      <w:r w:rsidRPr="00A353FF">
        <w:t>Standards:</w:t>
      </w:r>
    </w:p>
    <w:p w14:paraId="60A61043" w14:textId="5A91F700" w:rsidR="00EB6412" w:rsidRDefault="00EB6412" w:rsidP="00EB6412">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2CBDA2B4" w14:textId="77777777" w:rsidR="00EF33B1" w:rsidRPr="00EF33B1" w:rsidRDefault="00EF33B1" w:rsidP="00EF33B1"/>
    <w:p w14:paraId="5DCAD0CD" w14:textId="77777777" w:rsidR="00EB6412" w:rsidRDefault="00EB6412" w:rsidP="00EB6412">
      <w:pPr>
        <w:pStyle w:val="Heading4"/>
      </w:pPr>
      <w:r>
        <w:t xml:space="preserve">[2] limits – the EIU says there are 75 full or flawed democracies but even that’s not an agreed upon brightline – explodes limits since there are tons of independent affs plus functionally infinite combinations, all with different advantages in different political situations. Kills neg prep and debatability since there are no DAs that apply to every aff – i.e. advocacy offense needs to be contextualized to each country because they have different advocacy climates and free press norms and laws are different within each nation where different countries value objectivity differently. </w:t>
      </w:r>
    </w:p>
    <w:p w14:paraId="48B928FB" w14:textId="0217ACDC" w:rsidR="00EB6412" w:rsidRDefault="00EB6412" w:rsidP="00EB6412">
      <w:pPr>
        <w:pStyle w:val="Heading4"/>
        <w:rPr>
          <w:rFonts w:cs="Calibri"/>
        </w:rPr>
      </w:pPr>
      <w:r>
        <w:t xml:space="preserve">[3] tva – just read your aff as an advantage under a whole res advocacy, solves all ur offense- </w:t>
      </w:r>
      <w:r w:rsidRPr="002312CB">
        <w:rPr>
          <w:rFonts w:cs="Calibri"/>
        </w:rPr>
        <w:t>Potential abuse doesn’t permit 1AC abuse – allows you to be infinitely abusive in the 1AC</w:t>
      </w:r>
      <w:r>
        <w:rPr>
          <w:rFonts w:cs="Calibri"/>
        </w:rPr>
        <w:t>-</w:t>
      </w:r>
      <w:r w:rsidRPr="002312CB">
        <w:rPr>
          <w:rFonts w:cs="Calibri"/>
        </w:rPr>
        <w:t>– if the neg doesn’t have specific prep, they’ll resort to cheaty word PICs which are net worse</w:t>
      </w:r>
    </w:p>
    <w:p w14:paraId="614F22C0" w14:textId="77777777" w:rsidR="00EF33B1" w:rsidRPr="00EF33B1" w:rsidRDefault="00EF33B1" w:rsidP="00EF33B1"/>
    <w:p w14:paraId="39ACFED1" w14:textId="77777777" w:rsidR="00EB6412" w:rsidRPr="00977589" w:rsidRDefault="00EB6412" w:rsidP="00EB6412">
      <w:pPr>
        <w:pStyle w:val="Heading4"/>
      </w:pPr>
      <w:r w:rsidRPr="00941301">
        <w:lastRenderedPageBreak/>
        <w:t>Drop the debater – a] deter future abuse and b] set better norms.</w:t>
      </w:r>
    </w:p>
    <w:p w14:paraId="3CB874EA" w14:textId="77777777" w:rsidR="00EB6412" w:rsidRPr="00941301" w:rsidRDefault="00EB6412" w:rsidP="00EB6412">
      <w:pPr>
        <w:pStyle w:val="Heading4"/>
      </w:pPr>
      <w:r w:rsidRPr="00941301">
        <w:t xml:space="preserve">Fairness – debate is a competitive activity that requires fairness for objective evaluation. Education – its why schools fund debate and has portable impacts. </w:t>
      </w:r>
    </w:p>
    <w:p w14:paraId="0B69F872" w14:textId="77777777" w:rsidR="00EB6412" w:rsidRPr="00941301" w:rsidRDefault="00EB6412" w:rsidP="00EB6412">
      <w:pPr>
        <w:pStyle w:val="Heading4"/>
      </w:pPr>
      <w:r w:rsidRPr="00941301">
        <w:t>Competing interps – a] reasonability is arbitrary and encourages judge intervention since there’s no clear norm b] it creates a race to the top where we create the best possible norms for debate.</w:t>
      </w:r>
    </w:p>
    <w:p w14:paraId="7B6CF32B" w14:textId="77777777" w:rsidR="00EB6412" w:rsidRPr="003D6CBB" w:rsidRDefault="00EB6412" w:rsidP="00EB6412">
      <w:pPr>
        <w:pStyle w:val="Heading4"/>
      </w:pPr>
      <w:r w:rsidRPr="00941301">
        <w:t>No RVIs – a] illogical, you don’t win for proving that you meet the burden of being fair, logic outweighs since it’s a prerequisite for evaluating any other argument, b] RVIs incentivize baiting theory and prepping it out which leads to maximally abusive practices</w:t>
      </w:r>
      <w:r>
        <w:t xml:space="preserve"> c]</w:t>
      </w:r>
      <w:r w:rsidRPr="00772C2C">
        <w:t xml:space="preserve"> topic ed – prevents 1AR blip storm scripts and allows us to get back to </w:t>
      </w:r>
      <w:r w:rsidRPr="00FF6447">
        <w:t>substance after resolving theory</w:t>
      </w:r>
      <w:r>
        <w:t>.</w:t>
      </w:r>
    </w:p>
    <w:p w14:paraId="1DB9BCF2" w14:textId="77777777" w:rsidR="00EB6412" w:rsidRPr="00671B95" w:rsidRDefault="00EB6412" w:rsidP="00EB6412">
      <w:pPr>
        <w:pStyle w:val="Heading4"/>
      </w:pPr>
      <w:r w:rsidRPr="00941301">
        <w:t xml:space="preserve">1NC theory first a] </w:t>
      </w:r>
      <w:r>
        <w:t>If I was abusive it was because the 1AC was</w:t>
      </w:r>
      <w:r w:rsidRPr="00941301">
        <w:t xml:space="preserve"> b] We have more speeches to norm over whether it’s a good idea </w:t>
      </w:r>
    </w:p>
    <w:p w14:paraId="5ECB50BB" w14:textId="77777777" w:rsidR="00EB6412" w:rsidRPr="00EB6412" w:rsidRDefault="00EB6412" w:rsidP="00EB6412"/>
    <w:p w14:paraId="64BE738A" w14:textId="065D25EE" w:rsidR="00480A24" w:rsidRDefault="00480A24" w:rsidP="00480A24">
      <w:pPr>
        <w:pStyle w:val="Heading2"/>
        <w:rPr>
          <w:rFonts w:asciiTheme="majorHAnsi" w:hAnsiTheme="majorHAnsi" w:cstheme="majorHAnsi"/>
        </w:rPr>
      </w:pPr>
      <w:r>
        <w:rPr>
          <w:rFonts w:asciiTheme="majorHAnsi" w:hAnsiTheme="majorHAnsi" w:cstheme="majorHAnsi"/>
        </w:rPr>
        <w:lastRenderedPageBreak/>
        <w:t>Case</w:t>
      </w:r>
    </w:p>
    <w:p w14:paraId="0FB973EC" w14:textId="77777777" w:rsidR="003D6CBB" w:rsidRPr="00F601E6" w:rsidRDefault="003D6CBB" w:rsidP="00F601E6"/>
    <w:sectPr w:rsidR="003D6CBB"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6CBB"/>
    <w:rsid w:val="000029E3"/>
    <w:rsid w:val="000029E8"/>
    <w:rsid w:val="00004225"/>
    <w:rsid w:val="000066CA"/>
    <w:rsid w:val="00007264"/>
    <w:rsid w:val="000076A9"/>
    <w:rsid w:val="00014FAD"/>
    <w:rsid w:val="00015D2A"/>
    <w:rsid w:val="0002490B"/>
    <w:rsid w:val="00026465"/>
    <w:rsid w:val="00030204"/>
    <w:rsid w:val="000312A0"/>
    <w:rsid w:val="0003384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D5D"/>
    <w:rsid w:val="000D6ED8"/>
    <w:rsid w:val="000D717B"/>
    <w:rsid w:val="00100B28"/>
    <w:rsid w:val="00117316"/>
    <w:rsid w:val="001209B4"/>
    <w:rsid w:val="00130FEC"/>
    <w:rsid w:val="001356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3B0"/>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6CBB"/>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0A24"/>
    <w:rsid w:val="00482AF9"/>
    <w:rsid w:val="00496BB2"/>
    <w:rsid w:val="004B37B4"/>
    <w:rsid w:val="004B72B4"/>
    <w:rsid w:val="004C0314"/>
    <w:rsid w:val="004C0796"/>
    <w:rsid w:val="004C0D3D"/>
    <w:rsid w:val="004C213E"/>
    <w:rsid w:val="004C376C"/>
    <w:rsid w:val="004C657F"/>
    <w:rsid w:val="004D17D8"/>
    <w:rsid w:val="004D52D8"/>
    <w:rsid w:val="004E2BB7"/>
    <w:rsid w:val="004E355B"/>
    <w:rsid w:val="005028E5"/>
    <w:rsid w:val="00503735"/>
    <w:rsid w:val="00516A88"/>
    <w:rsid w:val="00517C27"/>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15A"/>
    <w:rsid w:val="00775694"/>
    <w:rsid w:val="00793F46"/>
    <w:rsid w:val="007A1325"/>
    <w:rsid w:val="007A1A18"/>
    <w:rsid w:val="007A3BAF"/>
    <w:rsid w:val="007B1AD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521"/>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827"/>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19A"/>
    <w:rsid w:val="00B3569C"/>
    <w:rsid w:val="00B43676"/>
    <w:rsid w:val="00B5602D"/>
    <w:rsid w:val="00B60125"/>
    <w:rsid w:val="00B6656B"/>
    <w:rsid w:val="00B71625"/>
    <w:rsid w:val="00B75C54"/>
    <w:rsid w:val="00B8710E"/>
    <w:rsid w:val="00B92A93"/>
    <w:rsid w:val="00BA17A8"/>
    <w:rsid w:val="00BA1C46"/>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57CD5"/>
    <w:rsid w:val="00C6602F"/>
    <w:rsid w:val="00C72AFE"/>
    <w:rsid w:val="00C7689E"/>
    <w:rsid w:val="00C81619"/>
    <w:rsid w:val="00C90298"/>
    <w:rsid w:val="00CA013C"/>
    <w:rsid w:val="00CA6D6D"/>
    <w:rsid w:val="00CC4B42"/>
    <w:rsid w:val="00CC7A4E"/>
    <w:rsid w:val="00CD0660"/>
    <w:rsid w:val="00CD1359"/>
    <w:rsid w:val="00CD4C83"/>
    <w:rsid w:val="00D01EDC"/>
    <w:rsid w:val="00D078AA"/>
    <w:rsid w:val="00D10058"/>
    <w:rsid w:val="00D11978"/>
    <w:rsid w:val="00D15E30"/>
    <w:rsid w:val="00D16129"/>
    <w:rsid w:val="00D25DBD"/>
    <w:rsid w:val="00D26929"/>
    <w:rsid w:val="00D269F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B6412"/>
    <w:rsid w:val="00EC2759"/>
    <w:rsid w:val="00EC3D96"/>
    <w:rsid w:val="00EC7106"/>
    <w:rsid w:val="00ED0120"/>
    <w:rsid w:val="00ED2660"/>
    <w:rsid w:val="00ED3BBA"/>
    <w:rsid w:val="00ED4E12"/>
    <w:rsid w:val="00EE051B"/>
    <w:rsid w:val="00EE54B4"/>
    <w:rsid w:val="00EF1AD8"/>
    <w:rsid w:val="00EF2B5C"/>
    <w:rsid w:val="00EF33B1"/>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8D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C70CDA"/>
  <w14:defaultImageDpi w14:val="300"/>
  <w15:docId w15:val="{8F70FD2F-EEEA-9344-8ADF-794FA81FE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6C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D6C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3D6C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3D6C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3D6CBB"/>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unhideWhenUsed/>
    <w:rsid w:val="003D6C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6CBB"/>
  </w:style>
  <w:style w:type="character" w:customStyle="1" w:styleId="Heading1Char">
    <w:name w:val="Heading 1 Char"/>
    <w:aliases w:val="Pocket Char"/>
    <w:basedOn w:val="DefaultParagraphFont"/>
    <w:link w:val="Heading1"/>
    <w:uiPriority w:val="9"/>
    <w:rsid w:val="003D6CBB"/>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3D6CB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D6CB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3D6CBB"/>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D6CB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3D6CBB"/>
    <w:rPr>
      <w:rFonts w:asciiTheme="majorHAnsi" w:hAnsiTheme="majorHAnsi"/>
      <w:b/>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B"/>
    <w:basedOn w:val="DefaultParagraphFont"/>
    <w:link w:val="textbold"/>
    <w:uiPriority w:val="20"/>
    <w:qFormat/>
    <w:rsid w:val="003D6C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6CBB"/>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3D6CBB"/>
    <w:rPr>
      <w:color w:val="auto"/>
      <w:u w:val="none"/>
    </w:rPr>
  </w:style>
  <w:style w:type="paragraph" w:styleId="DocumentMap">
    <w:name w:val="Document Map"/>
    <w:basedOn w:val="Normal"/>
    <w:link w:val="DocumentMapChar"/>
    <w:uiPriority w:val="99"/>
    <w:semiHidden/>
    <w:unhideWhenUsed/>
    <w:rsid w:val="003D6C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6CBB"/>
    <w:rPr>
      <w:rFonts w:ascii="Lucida Grande" w:hAnsi="Lucida Grande" w:cs="Lucida Grande"/>
    </w:rPr>
  </w:style>
  <w:style w:type="paragraph" w:customStyle="1" w:styleId="textbold">
    <w:name w:val="text bold"/>
    <w:basedOn w:val="Normal"/>
    <w:link w:val="Emphasis"/>
    <w:uiPriority w:val="20"/>
    <w:qFormat/>
    <w:rsid w:val="004E2BB7"/>
    <w:pPr>
      <w:spacing w:line="256"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480A2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8</Pages>
  <Words>2197</Words>
  <Characters>12529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31</cp:revision>
  <dcterms:created xsi:type="dcterms:W3CDTF">2022-03-10T13:18:00Z</dcterms:created>
  <dcterms:modified xsi:type="dcterms:W3CDTF">2022-03-10T15:30:00Z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