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4EC18" w14:textId="785D22F4" w:rsidR="00280920" w:rsidRDefault="00280920" w:rsidP="00280920">
      <w:pPr>
        <w:pStyle w:val="Heading2"/>
      </w:pPr>
      <w:r>
        <w:t>1</w:t>
      </w:r>
    </w:p>
    <w:p w14:paraId="789D1414" w14:textId="77777777" w:rsidR="00AC59F3" w:rsidRDefault="00AC59F3" w:rsidP="00AC59F3">
      <w:pPr>
        <w:pStyle w:val="Heading4"/>
      </w:pPr>
      <w:r w:rsidRPr="00941301">
        <w:t xml:space="preserve">Permissibility and presumption negate – </w:t>
      </w:r>
    </w:p>
    <w:p w14:paraId="3D18341C" w14:textId="77777777" w:rsidR="00AC59F3" w:rsidRDefault="00AC59F3" w:rsidP="00AC59F3">
      <w:pPr>
        <w:pStyle w:val="Heading4"/>
      </w:pPr>
      <w:r w:rsidRPr="00941301">
        <w:t xml:space="preserve">a] the resolution indicates the </w:t>
      </w:r>
      <w:proofErr w:type="spellStart"/>
      <w:r w:rsidRPr="00941301">
        <w:t>aff</w:t>
      </w:r>
      <w:proofErr w:type="spellEnd"/>
      <w:r w:rsidRPr="00941301">
        <w:t xml:space="preserve"> </w:t>
      </w:r>
      <w:proofErr w:type="gramStart"/>
      <w:r w:rsidRPr="00941301">
        <w:t>has to</w:t>
      </w:r>
      <w:proofErr w:type="gramEnd"/>
      <w:r w:rsidRPr="00941301">
        <w:t xml:space="preserve"> prove an obligation, and permissibility would deny the existence of an obligation b] Statements are more often false than true because any part can be false. This means you negate if there is no offense because the resolution is probably false</w:t>
      </w:r>
      <w:r>
        <w:t xml:space="preserve"> c] real world policies require proactive justification to be passed – outweighs since that determines portable impacts d] Affirming requires unconditionally maintaining an obligation </w:t>
      </w:r>
    </w:p>
    <w:p w14:paraId="6493DEED" w14:textId="77777777" w:rsidR="00AC59F3" w:rsidRPr="00050355" w:rsidRDefault="00AC59F3" w:rsidP="00AC59F3">
      <w:r w:rsidRPr="00050355">
        <w:rPr>
          <w:rStyle w:val="Style13ptBold"/>
          <w:sz w:val="28"/>
          <w:szCs w:val="28"/>
        </w:rPr>
        <w:t>Dictionary.com</w:t>
      </w:r>
      <w:r w:rsidRPr="00E57E0B">
        <w:rPr>
          <w:rStyle w:val="Emphasis"/>
          <w:rFonts w:cstheme="majorBidi"/>
          <w:b w:val="0"/>
          <w:u w:val="none"/>
        </w:rPr>
        <w:t xml:space="preserve"> </w:t>
      </w:r>
      <w:r w:rsidRPr="00E542DA">
        <w:rPr>
          <w:rStyle w:val="Emphasis"/>
          <w:rFonts w:cstheme="majorBidi"/>
          <w:bCs/>
          <w:highlight w:val="green"/>
        </w:rPr>
        <w:t>“affirm”</w:t>
      </w:r>
      <w:r w:rsidRPr="00E57E0B">
        <w:rPr>
          <w:rStyle w:val="Emphasis"/>
          <w:rFonts w:cstheme="majorBidi"/>
          <w:b w:val="0"/>
          <w:u w:val="none"/>
        </w:rPr>
        <w:t xml:space="preserve"> </w:t>
      </w:r>
      <w:r w:rsidRPr="00050355">
        <w:rPr>
          <w:sz w:val="16"/>
          <w:szCs w:val="16"/>
        </w:rPr>
        <w:t xml:space="preserve">https://www.dictionary.com/browse/affirm </w:t>
      </w:r>
    </w:p>
    <w:p w14:paraId="2812E9B9" w14:textId="70B4E728" w:rsidR="00AC59F3" w:rsidRPr="00AC59F3" w:rsidRDefault="00AC59F3" w:rsidP="00AC59F3">
      <w:pPr>
        <w:pStyle w:val="Heading4"/>
      </w:pPr>
      <w:r w:rsidRPr="00E542DA">
        <w:rPr>
          <w:rStyle w:val="StyleUnderline"/>
          <w:highlight w:val="green"/>
        </w:rPr>
        <w:lastRenderedPageBreak/>
        <w:t>to state</w:t>
      </w:r>
      <w:r w:rsidRPr="00050355">
        <w:rPr>
          <w:rStyle w:val="StyleUnderline"/>
        </w:rPr>
        <w:t xml:space="preserve"> or assert positively; </w:t>
      </w:r>
      <w:r w:rsidRPr="00E542DA">
        <w:rPr>
          <w:rStyle w:val="StyleUnderline"/>
          <w:b/>
          <w:highlight w:val="green"/>
        </w:rPr>
        <w:t>maintain as true:</w:t>
      </w:r>
    </w:p>
    <w:p w14:paraId="231D6FEF" w14:textId="77777777" w:rsidR="00AC59F3" w:rsidRPr="00010B7D" w:rsidRDefault="00AC59F3" w:rsidP="00AC59F3">
      <w:pPr>
        <w:pStyle w:val="Heading4"/>
      </w:pPr>
      <w:r>
        <w:t xml:space="preserve">Ethics must begin </w:t>
      </w:r>
      <w:proofErr w:type="gramStart"/>
      <w:r>
        <w:t>a priori</w:t>
      </w:r>
      <w:proofErr w:type="gramEnd"/>
      <w:r>
        <w:t xml:space="preserve"> and the meta-ethic is bindingness.</w:t>
      </w:r>
    </w:p>
    <w:p w14:paraId="3B5BF0A0" w14:textId="77777777" w:rsidR="00AC59F3" w:rsidRDefault="00AC59F3" w:rsidP="00AC59F3">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512B0AEE" w14:textId="77777777" w:rsidR="00AC59F3" w:rsidRDefault="00AC59F3" w:rsidP="00AC59F3">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7B4F405F" w14:textId="77777777" w:rsidR="00AC59F3" w:rsidRDefault="00AC59F3" w:rsidP="00AC59F3">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2A657CA4" w14:textId="77777777" w:rsidR="00AC59F3" w:rsidRDefault="00AC59F3" w:rsidP="00AC59F3">
      <w:pPr>
        <w:pStyle w:val="Heading4"/>
      </w:pPr>
      <w:r w:rsidRPr="000A5608">
        <w:t xml:space="preserve">Thus, the standard is consistency with the categorical imperative. </w:t>
      </w:r>
    </w:p>
    <w:p w14:paraId="126B6A6F" w14:textId="77777777" w:rsidR="00AC59F3" w:rsidRDefault="00AC59F3" w:rsidP="00AC59F3">
      <w:pPr>
        <w:pStyle w:val="Heading4"/>
      </w:pPr>
      <w:r>
        <w:t xml:space="preserve">Prefer – </w:t>
      </w:r>
    </w:p>
    <w:p w14:paraId="3DDEE969" w14:textId="227C9989" w:rsidR="00AC59F3" w:rsidRDefault="00A62958" w:rsidP="00AC59F3">
      <w:pPr>
        <w:pStyle w:val="Heading4"/>
      </w:pPr>
      <w:r>
        <w:rPr>
          <w:u w:val="single"/>
        </w:rPr>
        <w:t xml:space="preserve">[1] </w:t>
      </w:r>
      <w:r w:rsidR="00AC59F3" w:rsidRPr="00A30317">
        <w:rPr>
          <w:u w:val="single"/>
        </w:rPr>
        <w:t>All other frameworks collapse</w:t>
      </w:r>
      <w:r w:rsidR="00AC59F3" w:rsidRPr="000A5608">
        <w:t xml:space="preserve">—non-Kantian theories source obligations in extrinsically good objects, but that presupposes the goodness of the rational will. </w:t>
      </w:r>
    </w:p>
    <w:p w14:paraId="2A4416FE" w14:textId="1132E172" w:rsidR="00A62958" w:rsidRPr="00A62958" w:rsidRDefault="00A62958" w:rsidP="00A62958">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w:t>
      </w:r>
    </w:p>
    <w:p w14:paraId="0D81FB6D" w14:textId="77777777" w:rsidR="00AC59F3" w:rsidRDefault="00AC59F3" w:rsidP="00AC59F3">
      <w:pPr>
        <w:pStyle w:val="Heading4"/>
      </w:pPr>
      <w:r>
        <w:t>Negate:</w:t>
      </w:r>
    </w:p>
    <w:p w14:paraId="4E972C75" w14:textId="77777777" w:rsidR="00AC59F3" w:rsidRDefault="00AC59F3" w:rsidP="00AC59F3">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1891769F" w14:textId="77777777" w:rsidR="00AC59F3" w:rsidRDefault="00AC59F3" w:rsidP="00AC59F3">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9" w:history="1">
        <w:r w:rsidRPr="00540FF3">
          <w:rPr>
            <w:rStyle w:val="Hyperlink"/>
          </w:rPr>
          <w:t>https://sci-hub.se/10.1017/s0003055418000321]</w:t>
        </w:r>
      </w:hyperlink>
      <w:r>
        <w:t xml:space="preserve"> Justin</w:t>
      </w:r>
    </w:p>
    <w:p w14:paraId="1F807DBE" w14:textId="77777777" w:rsidR="00AC59F3" w:rsidRPr="00B7182E" w:rsidRDefault="00AC59F3" w:rsidP="00AC59F3">
      <w:r>
        <w:t>**Edited for ableist language</w:t>
      </w:r>
    </w:p>
    <w:p w14:paraId="1F649C8B" w14:textId="77777777" w:rsidR="00AC59F3" w:rsidRPr="00491885" w:rsidRDefault="00AC59F3" w:rsidP="00AC59F3">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xml:space="preserve">; and strikes by </w:t>
      </w:r>
      <w:r w:rsidRPr="00491885">
        <w:rPr>
          <w:sz w:val="16"/>
        </w:rPr>
        <w:lastRenderedPageBreak/>
        <w:t>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71D65503" w14:textId="77777777" w:rsidR="00AC59F3" w:rsidRPr="00491885" w:rsidRDefault="00AC59F3" w:rsidP="00AC59F3">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46885019" w14:textId="77777777" w:rsidR="00AC59F3" w:rsidRDefault="00AC59F3" w:rsidP="00AC59F3">
      <w:pPr>
        <w:pStyle w:val="Heading4"/>
      </w:pPr>
      <w:r>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w:t>
      </w:r>
    </w:p>
    <w:bookmarkEnd w:id="0"/>
    <w:p w14:paraId="76759A3B" w14:textId="6AFC3CE6" w:rsidR="00AC59F3" w:rsidRDefault="00EF78C1" w:rsidP="00AC59F3">
      <w:pPr>
        <w:pStyle w:val="Heading4"/>
      </w:pPr>
      <w:r>
        <w:t>3</w:t>
      </w:r>
      <w:r w:rsidR="00AC59F3">
        <w:t xml:space="preserve">] </w:t>
      </w:r>
      <w:r w:rsidR="00AC59F3" w:rsidRPr="002D7BF0">
        <w:rPr>
          <w:u w:val="single"/>
        </w:rPr>
        <w:t>Free-riding</w:t>
      </w:r>
      <w:r w:rsidR="00AC59F3">
        <w:t>: strikes are a form of free-riding since those who don’t participate still reap the benefits.</w:t>
      </w:r>
    </w:p>
    <w:p w14:paraId="18AAD0C2" w14:textId="77777777" w:rsidR="00AC59F3" w:rsidRPr="00AB7671" w:rsidRDefault="00AC59F3" w:rsidP="00AC59F3">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0" w:history="1">
        <w:r w:rsidRPr="00AF436A">
          <w:rPr>
            <w:rStyle w:val="Hyperlink"/>
          </w:rPr>
          <w:t>https://www.forbes.com/sites/prakashdolsak/2019/09/14/climate-strikes-what-they-accomplish-and-how-they-could-have-more-impact/?sh=2244a9bd5eed</w:t>
        </w:r>
      </w:hyperlink>
      <w:r>
        <w:t>] Justin</w:t>
      </w:r>
    </w:p>
    <w:p w14:paraId="1AFD1E57" w14:textId="365F8030" w:rsidR="00AC59F3" w:rsidRDefault="00AC59F3" w:rsidP="00AC59F3">
      <w:pPr>
        <w:rPr>
          <w:u w:val="single"/>
        </w:rPr>
      </w:pPr>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w:t>
      </w:r>
      <w:proofErr w:type="gramStart"/>
      <w:r w:rsidRPr="00AB7671">
        <w:rPr>
          <w:u w:val="single"/>
        </w:rPr>
        <w:t>in spite of</w:t>
      </w:r>
      <w:proofErr w:type="gramEnd"/>
      <w:r w:rsidRPr="00AB7671">
        <w:rPr>
          <w:u w:val="single"/>
        </w:rPr>
        <w:t xml:space="preserve"> </w:t>
      </w:r>
      <w:r w:rsidRPr="00A45562">
        <w:rPr>
          <w:rStyle w:val="Emphasis"/>
          <w:highlight w:val="green"/>
        </w:rPr>
        <w:t>free-riding problems</w:t>
      </w:r>
      <w:r w:rsidRPr="00AB7671">
        <w:rPr>
          <w:u w:val="single"/>
        </w:rPr>
        <w:t>, a large number of people have a strong preference for climate action.</w:t>
      </w:r>
    </w:p>
    <w:p w14:paraId="4122796D" w14:textId="77777777" w:rsidR="001167E1" w:rsidRDefault="00116A58" w:rsidP="00AC59F3">
      <w:pPr>
        <w:rPr>
          <w:rStyle w:val="StyleUnderline"/>
        </w:rPr>
      </w:pPr>
      <w:r>
        <w:rPr>
          <w:u w:val="single"/>
        </w:rPr>
        <w:t xml:space="preserve">4] 1AC </w:t>
      </w:r>
      <w:proofErr w:type="spellStart"/>
      <w:r>
        <w:rPr>
          <w:u w:val="single"/>
        </w:rPr>
        <w:t>Minardi</w:t>
      </w:r>
      <w:proofErr w:type="spellEnd"/>
      <w:r>
        <w:rPr>
          <w:u w:val="single"/>
        </w:rPr>
        <w:t xml:space="preserve"> quote “</w:t>
      </w:r>
      <w:r w:rsidRPr="00A06588">
        <w:rPr>
          <w:rStyle w:val="Emphasis"/>
          <w:highlight w:val="cyan"/>
        </w:rPr>
        <w:t>worse than extinction</w:t>
      </w:r>
      <w:r w:rsidRPr="00A06588">
        <w:rPr>
          <w:rStyle w:val="StyleUnderline"/>
        </w:rPr>
        <w:t xml:space="preserve">, “that </w:t>
      </w:r>
      <w:r w:rsidRPr="00A06588">
        <w:rPr>
          <w:rStyle w:val="StyleUnderline"/>
          <w:highlight w:val="cyan"/>
        </w:rPr>
        <w:t>would mean</w:t>
      </w:r>
      <w:r w:rsidRPr="00A06588">
        <w:rPr>
          <w:rStyle w:val="StyleUnderline"/>
        </w:rPr>
        <w:t xml:space="preserve"> we feel </w:t>
      </w:r>
      <w:r w:rsidRPr="00A06588">
        <w:rPr>
          <w:rStyle w:val="StyleUnderline"/>
          <w:highlight w:val="cyan"/>
        </w:rPr>
        <w:t>absolutely no freedom</w:t>
      </w:r>
      <w:r w:rsidRPr="00A06588">
        <w:rPr>
          <w:rStyle w:val="StyleUnderline"/>
        </w:rPr>
        <w:t xml:space="preserve">, no </w:t>
      </w:r>
      <w:r w:rsidRPr="00A06588">
        <w:rPr>
          <w:rStyle w:val="StyleUnderline"/>
          <w:highlight w:val="cyan"/>
        </w:rPr>
        <w:t>privacy</w:t>
      </w:r>
      <w:r w:rsidRPr="00A06588">
        <w:rPr>
          <w:rStyle w:val="StyleUnderline"/>
        </w:rPr>
        <w:t xml:space="preserve">, no </w:t>
      </w:r>
      <w:r w:rsidRPr="00A06588">
        <w:rPr>
          <w:rStyle w:val="StyleUnderline"/>
          <w:highlight w:val="cyan"/>
        </w:rPr>
        <w:t>hope of escaping</w:t>
      </w:r>
      <w:r w:rsidRPr="00A06588">
        <w:rPr>
          <w:rStyle w:val="StyleUnderline"/>
        </w:rPr>
        <w:t xml:space="preserve">, no </w:t>
      </w:r>
      <w:r w:rsidRPr="00A06588">
        <w:rPr>
          <w:rStyle w:val="StyleUnderline"/>
          <w:highlight w:val="cyan"/>
        </w:rPr>
        <w:t>agency to control our lives at all</w:t>
      </w:r>
      <w:r>
        <w:rPr>
          <w:rStyle w:val="StyleUnderline"/>
        </w:rPr>
        <w:t xml:space="preserve">” </w:t>
      </w:r>
    </w:p>
    <w:p w14:paraId="08C570E8" w14:textId="71A378CB" w:rsidR="00116A58" w:rsidRPr="00AC59F3" w:rsidRDefault="00116A58" w:rsidP="00AC59F3">
      <w:r>
        <w:rPr>
          <w:rStyle w:val="StyleUnderline"/>
        </w:rPr>
        <w:t xml:space="preserve">proves the NC is a </w:t>
      </w:r>
      <w:proofErr w:type="spellStart"/>
      <w:r>
        <w:rPr>
          <w:rStyle w:val="StyleUnderline"/>
        </w:rPr>
        <w:t>sideconstraint</w:t>
      </w:r>
      <w:proofErr w:type="spellEnd"/>
      <w:r>
        <w:rPr>
          <w:rStyle w:val="StyleUnderline"/>
        </w:rPr>
        <w:t xml:space="preserve"> on their framework</w:t>
      </w:r>
      <w:r w:rsidR="001167E1">
        <w:rPr>
          <w:rStyle w:val="StyleUnderline"/>
        </w:rPr>
        <w:t xml:space="preserve"> since not following principles of freedom and agency would lead to that.</w:t>
      </w:r>
    </w:p>
    <w:p w14:paraId="02D9D461" w14:textId="4B39338C" w:rsidR="00280920" w:rsidRDefault="00280920" w:rsidP="00280920">
      <w:pPr>
        <w:pStyle w:val="Heading2"/>
      </w:pPr>
      <w:r>
        <w:lastRenderedPageBreak/>
        <w:t>2</w:t>
      </w:r>
    </w:p>
    <w:p w14:paraId="51492CEB" w14:textId="77777777" w:rsidR="001C5EE7" w:rsidRDefault="001C5EE7" w:rsidP="001C5EE7">
      <w:pPr>
        <w:pStyle w:val="Heading4"/>
      </w:pPr>
      <w:r w:rsidRPr="00A353FF">
        <w:t xml:space="preserve">Interpretation: The affirmative may not specify a </w:t>
      </w:r>
      <w:r>
        <w:t>just government in which a right to strike ought to be recognized</w:t>
      </w:r>
    </w:p>
    <w:p w14:paraId="06FE66E9" w14:textId="6267CA83" w:rsidR="001C5EE7" w:rsidRDefault="001C5EE7" w:rsidP="001C5EE7">
      <w:pPr>
        <w:pStyle w:val="Heading4"/>
      </w:pPr>
      <w:r w:rsidRPr="00A353FF">
        <w:t>Violation: they spec</w:t>
      </w:r>
      <w:r>
        <w:t xml:space="preserve"> </w:t>
      </w:r>
      <w:r>
        <w:t>nations in the EU.</w:t>
      </w:r>
    </w:p>
    <w:p w14:paraId="68BEB9C1" w14:textId="77777777" w:rsidR="001C5EE7" w:rsidRPr="00A353FF" w:rsidRDefault="001C5EE7" w:rsidP="001C5EE7">
      <w:pPr>
        <w:pStyle w:val="Heading4"/>
      </w:pPr>
      <w:r w:rsidRPr="00A353FF">
        <w:t>Standards:</w:t>
      </w:r>
    </w:p>
    <w:p w14:paraId="44CCDC50" w14:textId="0717F9B6" w:rsidR="001C5EE7" w:rsidRDefault="001C5EE7" w:rsidP="001C5EE7">
      <w:pPr>
        <w:pStyle w:val="Heading4"/>
      </w:pPr>
      <w:r>
        <w:t>[</w:t>
      </w:r>
      <w:r w:rsidR="00B51D9B">
        <w:t>1</w:t>
      </w:r>
      <w:r>
        <w:t xml:space="preserve">] limits – the UN says there are 195 national governments but even that’s not an agreed upon </w:t>
      </w:r>
      <w:proofErr w:type="spellStart"/>
      <w:r>
        <w:t>brightline</w:t>
      </w:r>
      <w:proofErr w:type="spellEnd"/>
      <w:r>
        <w:t xml:space="preserve">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 </w:t>
      </w:r>
      <w:proofErr w:type="gramStart"/>
      <w:r>
        <w:t>i.e.</w:t>
      </w:r>
      <w:proofErr w:type="gramEnd"/>
      <w:r>
        <w:t xml:space="preserve"> factors that affect labor shortages or unions in the US are different than in China – means the </w:t>
      </w:r>
      <w:proofErr w:type="spellStart"/>
      <w:r>
        <w:t>aff</w:t>
      </w:r>
      <w:proofErr w:type="spellEnd"/>
      <w:r>
        <w:t xml:space="preserve"> is always more prepared and wins just for </w:t>
      </w:r>
      <w:proofErr w:type="spellStart"/>
      <w:r>
        <w:t>speccing</w:t>
      </w:r>
      <w:proofErr w:type="spellEnd"/>
      <w:r>
        <w:t>.</w:t>
      </w:r>
    </w:p>
    <w:p w14:paraId="022CD530" w14:textId="70F389A9" w:rsidR="001C5EE7" w:rsidRDefault="001C5EE7" w:rsidP="001C5EE7">
      <w:pPr>
        <w:pStyle w:val="Heading4"/>
      </w:pPr>
      <w:r>
        <w:t>[</w:t>
      </w:r>
      <w:r w:rsidR="00B51D9B">
        <w:t>2</w:t>
      </w:r>
      <w:r>
        <w:t xml:space="preserve">] </w:t>
      </w:r>
      <w:proofErr w:type="spellStart"/>
      <w:r>
        <w:t>tva</w:t>
      </w:r>
      <w:proofErr w:type="spellEnd"/>
      <w:r>
        <w:t xml:space="preserve"> – just read your </w:t>
      </w:r>
      <w:proofErr w:type="spellStart"/>
      <w:r>
        <w:t>aff</w:t>
      </w:r>
      <w:proofErr w:type="spellEnd"/>
      <w:r>
        <w:t xml:space="preserve"> as an advantage under a whole res advocacy, solves all </w:t>
      </w:r>
      <w:proofErr w:type="spellStart"/>
      <w:r>
        <w:t>ur</w:t>
      </w:r>
      <w:proofErr w:type="spellEnd"/>
      <w:r>
        <w:t xml:space="preserve"> offense</w:t>
      </w:r>
      <w:r w:rsidR="00EF78C1">
        <w:t xml:space="preserve">. Potential 1nc abuse doesn’t justify 1AC abuse since it would justify reading 50 a </w:t>
      </w:r>
      <w:proofErr w:type="spellStart"/>
      <w:r w:rsidR="00EF78C1">
        <w:t>prioris</w:t>
      </w:r>
      <w:proofErr w:type="spellEnd"/>
      <w:r w:rsidR="00EF78C1">
        <w:t xml:space="preserve"> just </w:t>
      </w:r>
      <w:proofErr w:type="gramStart"/>
      <w:r w:rsidR="00EF78C1">
        <w:t>cause</w:t>
      </w:r>
      <w:proofErr w:type="gramEnd"/>
      <w:r w:rsidR="00EF78C1">
        <w:t xml:space="preserve"> I could read a pic.</w:t>
      </w:r>
    </w:p>
    <w:p w14:paraId="0CFB4A0A" w14:textId="3A42491E" w:rsidR="001C5EE7" w:rsidRDefault="001C5EE7" w:rsidP="001C5EE7">
      <w:pPr>
        <w:pStyle w:val="Heading4"/>
      </w:pPr>
      <w:r>
        <w:t>Fairness – debate is a competitive activity that requires fairness for objective evaluation</w:t>
      </w:r>
      <w:r w:rsidR="00EF78C1">
        <w:t>.</w:t>
      </w:r>
    </w:p>
    <w:p w14:paraId="1F540C92" w14:textId="77777777" w:rsidR="001C5EE7" w:rsidRDefault="001C5EE7" w:rsidP="001C5EE7">
      <w:pPr>
        <w:pStyle w:val="Heading4"/>
      </w:pPr>
      <w:r>
        <w:t>Drop the debater – a] deter future abuse and b] set better norms for debate.</w:t>
      </w:r>
    </w:p>
    <w:p w14:paraId="76730A94" w14:textId="77777777" w:rsidR="001C5EE7" w:rsidRDefault="001C5EE7" w:rsidP="001C5EE7">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6C7B4D16" w14:textId="12105954" w:rsidR="001C5EE7" w:rsidRPr="001C5EE7" w:rsidRDefault="001C5EE7" w:rsidP="001C5EE7">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45FD0EA" w14:textId="4CD49515" w:rsidR="00280920" w:rsidRDefault="00280920" w:rsidP="00280920">
      <w:pPr>
        <w:pStyle w:val="Heading2"/>
      </w:pPr>
      <w:r>
        <w:lastRenderedPageBreak/>
        <w:t>3</w:t>
      </w:r>
    </w:p>
    <w:p w14:paraId="511A75C2" w14:textId="6DD0F091" w:rsidR="00DE3EB0" w:rsidRDefault="00DE3EB0" w:rsidP="00DE3EB0">
      <w:pPr>
        <w:pStyle w:val="Heading4"/>
      </w:pPr>
      <w:r>
        <w:t xml:space="preserve"> </w:t>
      </w:r>
      <w:r w:rsidRPr="006109AD">
        <w:t>Counterplan text –</w:t>
      </w:r>
      <w:r>
        <w:t xml:space="preserve"> The member nations of the European Union ought to </w:t>
      </w:r>
    </w:p>
    <w:p w14:paraId="7F24679E" w14:textId="1557DD3B" w:rsidR="00DE3EB0" w:rsidRDefault="00DE3EB0" w:rsidP="00DE3EB0">
      <w:pPr>
        <w:pStyle w:val="Heading4"/>
      </w:pPr>
      <w:r>
        <w:t>---enter a prior, binding, and genuine consultation with the International Court of Justice to issue a binding ruling to recognize an unconditional right to strike</w:t>
      </w:r>
      <w:r>
        <w:t>.</w:t>
      </w:r>
    </w:p>
    <w:p w14:paraId="32A817ED" w14:textId="77777777" w:rsidR="00DE3EB0" w:rsidRDefault="00DE3EB0" w:rsidP="00DE3EB0">
      <w:pPr>
        <w:pStyle w:val="Heading4"/>
      </w:pPr>
      <w:r>
        <w:t>---pass a concurrent resolution that non-compliance with the International Court of Justice’s ruling constitutes an enforceable violation of Charter obligations.</w:t>
      </w:r>
    </w:p>
    <w:p w14:paraId="75AABEEE" w14:textId="77777777" w:rsidR="00DE3EB0" w:rsidRPr="00B002D7" w:rsidRDefault="00DE3EB0" w:rsidP="00DE3EB0"/>
    <w:p w14:paraId="326B9684" w14:textId="77777777" w:rsidR="00DE3EB0" w:rsidRDefault="00DE3EB0" w:rsidP="00DE3EB0">
      <w:pPr>
        <w:pStyle w:val="Heading4"/>
      </w:pPr>
      <w:r>
        <w:t xml:space="preserve">ICJ says </w:t>
      </w:r>
      <w:r w:rsidRPr="00C855A4">
        <w:rPr>
          <w:u w:val="single"/>
        </w:rPr>
        <w:t>yes</w:t>
      </w:r>
      <w:r>
        <w:t xml:space="preserve"> and creates a culture of </w:t>
      </w:r>
      <w:r w:rsidRPr="00C855A4">
        <w:rPr>
          <w:i/>
        </w:rPr>
        <w:t>acculturation</w:t>
      </w:r>
      <w:r>
        <w:t xml:space="preserve"> that </w:t>
      </w:r>
      <w:r w:rsidRPr="00C855A4">
        <w:rPr>
          <w:u w:val="single"/>
        </w:rPr>
        <w:t>socializes acceptance of international law</w:t>
      </w:r>
      <w:r>
        <w:t xml:space="preserve"> – the </w:t>
      </w:r>
      <w:proofErr w:type="spellStart"/>
      <w:r>
        <w:t>aff</w:t>
      </w:r>
      <w:proofErr w:type="spellEnd"/>
      <w:r>
        <w:t xml:space="preserve"> </w:t>
      </w:r>
      <w:r w:rsidRPr="00C855A4">
        <w:rPr>
          <w:u w:val="single"/>
        </w:rPr>
        <w:t>shreds that</w:t>
      </w:r>
      <w:r>
        <w:t>.</w:t>
      </w:r>
    </w:p>
    <w:p w14:paraId="647A08B6" w14:textId="77777777" w:rsidR="00DE3EB0" w:rsidRPr="00D2046C" w:rsidRDefault="00DE3EB0" w:rsidP="00DE3EB0">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Justin ** Brackets in original</w:t>
      </w:r>
    </w:p>
    <w:p w14:paraId="38AD2840" w14:textId="77777777" w:rsidR="00DE3EB0" w:rsidRPr="00C855A4" w:rsidRDefault="00DE3EB0" w:rsidP="00DE3EB0">
      <w:pPr>
        <w:rPr>
          <w:sz w:val="16"/>
        </w:rPr>
      </w:pPr>
      <w:r w:rsidRPr="00C855A4">
        <w:rPr>
          <w:sz w:val="16"/>
        </w:rPr>
        <w:t xml:space="preserve">C. FOA and the Right to Strike as </w:t>
      </w:r>
      <w:proofErr w:type="spellStart"/>
      <w:r w:rsidRPr="00C855A4">
        <w:rPr>
          <w:sz w:val="16"/>
        </w:rPr>
        <w:t>Opinio</w:t>
      </w:r>
      <w:proofErr w:type="spellEnd"/>
      <w:r w:rsidRPr="00C855A4">
        <w:rPr>
          <w:sz w:val="16"/>
        </w:rPr>
        <w:t xml:space="preserve"> Juris There is also considerable support for the proposition that the general practice of states on FOA and the right to strike stems from acceptance as a matter of legal obligation. Admittedly, while the existence of </w:t>
      </w:r>
      <w:proofErr w:type="spellStart"/>
      <w:r w:rsidRPr="00C855A4">
        <w:rPr>
          <w:sz w:val="16"/>
        </w:rPr>
        <w:t>opinio</w:t>
      </w:r>
      <w:proofErr w:type="spellEnd"/>
      <w:r w:rsidRPr="00C855A4">
        <w:rPr>
          <w:sz w:val="16"/>
        </w:rPr>
        <w:t xml:space="preserve">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C855A4">
        <w:rPr>
          <w:highlight w:val="green"/>
          <w:u w:val="single"/>
        </w:rPr>
        <w:t>widespread ratification is</w:t>
      </w:r>
      <w:r w:rsidRPr="00C855A4">
        <w:rPr>
          <w:u w:val="single"/>
        </w:rPr>
        <w:t xml:space="preserve"> in part </w:t>
      </w:r>
      <w:r w:rsidRPr="00C855A4">
        <w:rPr>
          <w:highlight w:val="green"/>
          <w:u w:val="single"/>
        </w:rPr>
        <w:t xml:space="preserve">a function of </w:t>
      </w:r>
      <w:r w:rsidRPr="00C855A4">
        <w:rPr>
          <w:rStyle w:val="Emphasis"/>
          <w:highlight w:val="green"/>
        </w:rPr>
        <w:t>acculturation</w:t>
      </w:r>
      <w:r w:rsidRPr="00C855A4">
        <w:rPr>
          <w:u w:val="single"/>
        </w:rPr>
        <w:t xml:space="preserve">, insofar as </w:t>
      </w:r>
      <w:r w:rsidRPr="00C855A4">
        <w:rPr>
          <w:rStyle w:val="Emphasis"/>
          <w:highlight w:val="green"/>
        </w:rPr>
        <w:t>endorsements</w:t>
      </w:r>
      <w:r w:rsidRPr="00C855A4">
        <w:rPr>
          <w:u w:val="single"/>
        </w:rPr>
        <w:t xml:space="preserve"> across a region </w:t>
      </w:r>
      <w:r w:rsidRPr="00C855A4">
        <w:rPr>
          <w:highlight w:val="green"/>
          <w:u w:val="single"/>
        </w:rPr>
        <w:t xml:space="preserve">contribute to </w:t>
      </w:r>
      <w:r w:rsidRPr="00C855A4">
        <w:rPr>
          <w:rStyle w:val="Emphasis"/>
          <w:highlight w:val="green"/>
        </w:rPr>
        <w:t>socialized acceptance of</w:t>
      </w:r>
      <w:r w:rsidRPr="00C855A4">
        <w:rPr>
          <w:rStyle w:val="Emphasis"/>
        </w:rPr>
        <w:t xml:space="preserve"> norms on </w:t>
      </w:r>
      <w:r w:rsidRPr="00C855A4">
        <w:rPr>
          <w:rStyle w:val="Emphasis"/>
          <w:highlight w:val="green"/>
        </w:rPr>
        <w:t>FOA</w:t>
      </w:r>
      <w:r w:rsidRPr="00C855A4">
        <w:rPr>
          <w:sz w:val="16"/>
        </w:rPr>
        <w:t xml:space="preserve">, </w:t>
      </w:r>
      <w:r w:rsidRPr="00C855A4">
        <w:rPr>
          <w:highlight w:val="green"/>
          <w:u w:val="single"/>
        </w:rPr>
        <w:t>reassuring</w:t>
      </w:r>
      <w:r w:rsidRPr="00C855A4">
        <w:rPr>
          <w:u w:val="single"/>
        </w:rPr>
        <w:t xml:space="preserve"> </w:t>
      </w:r>
      <w:r w:rsidRPr="00C855A4">
        <w:rPr>
          <w:rStyle w:val="Emphasis"/>
        </w:rPr>
        <w:t xml:space="preserve">peer </w:t>
      </w:r>
      <w:r w:rsidRPr="00C855A4">
        <w:rPr>
          <w:rStyle w:val="Emphasis"/>
          <w:highlight w:val="green"/>
        </w:rPr>
        <w:t>countries that protecting</w:t>
      </w:r>
      <w:r w:rsidRPr="00C855A4">
        <w:rPr>
          <w:u w:val="single"/>
        </w:rPr>
        <w:t xml:space="preserve"> rights to association including </w:t>
      </w:r>
      <w:r w:rsidRPr="00C855A4">
        <w:rPr>
          <w:highlight w:val="green"/>
          <w:u w:val="single"/>
        </w:rPr>
        <w:t>the right to strike will not place them in</w:t>
      </w:r>
      <w:r w:rsidRPr="00C855A4">
        <w:rPr>
          <w:u w:val="single"/>
        </w:rPr>
        <w:t xml:space="preserve"> an </w:t>
      </w:r>
      <w:r w:rsidRPr="00C855A4">
        <w:rPr>
          <w:rStyle w:val="Emphasis"/>
          <w:highlight w:val="green"/>
        </w:rPr>
        <w:t>inferior</w:t>
      </w:r>
      <w:r w:rsidRPr="00C855A4">
        <w:rPr>
          <w:rStyle w:val="Emphasis"/>
        </w:rPr>
        <w:t xml:space="preserve"> competitive </w:t>
      </w:r>
      <w:r w:rsidRPr="00C855A4">
        <w:rPr>
          <w:rStyle w:val="Emphasis"/>
          <w:highlight w:val="green"/>
        </w:rPr>
        <w:t>position</w:t>
      </w:r>
      <w:r w:rsidRPr="00C855A4">
        <w:rPr>
          <w:sz w:val="16"/>
        </w:rPr>
        <w:t xml:space="preserve">. 151 That said, </w:t>
      </w:r>
      <w:r w:rsidRPr="00C855A4">
        <w:rPr>
          <w:highlight w:val="green"/>
          <w:u w:val="single"/>
        </w:rPr>
        <w:t>the ICJ</w:t>
      </w:r>
      <w:r w:rsidRPr="00C855A4">
        <w:rPr>
          <w:u w:val="single"/>
        </w:rPr>
        <w:t xml:space="preserve"> often does </w:t>
      </w:r>
      <w:r w:rsidRPr="00C855A4">
        <w:rPr>
          <w:highlight w:val="green"/>
          <w:u w:val="single"/>
        </w:rPr>
        <w:t>infer</w:t>
      </w:r>
      <w:r w:rsidRPr="00C855A4">
        <w:rPr>
          <w:u w:val="single"/>
        </w:rPr>
        <w:t xml:space="preserve"> the existence of </w:t>
      </w:r>
      <w:proofErr w:type="spellStart"/>
      <w:r w:rsidRPr="00C855A4">
        <w:rPr>
          <w:rStyle w:val="Emphasis"/>
          <w:highlight w:val="green"/>
        </w:rPr>
        <w:t>opinio</w:t>
      </w:r>
      <w:proofErr w:type="spellEnd"/>
      <w:r w:rsidRPr="00C855A4">
        <w:rPr>
          <w:rStyle w:val="Emphasis"/>
          <w:highlight w:val="green"/>
        </w:rPr>
        <w:t xml:space="preserve"> juris from</w:t>
      </w:r>
      <w:r w:rsidRPr="00C855A4">
        <w:rPr>
          <w:rStyle w:val="Emphasis"/>
        </w:rPr>
        <w:t xml:space="preserve"> a </w:t>
      </w:r>
      <w:r w:rsidRPr="00C855A4">
        <w:rPr>
          <w:rStyle w:val="Emphasis"/>
          <w:highlight w:val="green"/>
        </w:rPr>
        <w:t>general practice</w:t>
      </w:r>
      <w:r w:rsidRPr="00C855A4">
        <w:rPr>
          <w:highlight w:val="green"/>
          <w:u w:val="single"/>
        </w:rPr>
        <w:t xml:space="preserve"> and</w:t>
      </w:r>
      <w:r w:rsidRPr="00C855A4">
        <w:rPr>
          <w:u w:val="single"/>
        </w:rPr>
        <w:t xml:space="preserve">/or from </w:t>
      </w:r>
      <w:r w:rsidRPr="00C855A4">
        <w:rPr>
          <w:highlight w:val="green"/>
          <w:u w:val="single"/>
        </w:rPr>
        <w:t>determinations by</w:t>
      </w:r>
      <w:r w:rsidRPr="00C855A4">
        <w:rPr>
          <w:u w:val="single"/>
        </w:rPr>
        <w:t xml:space="preserve"> </w:t>
      </w:r>
      <w:r w:rsidRPr="00C855A4">
        <w:rPr>
          <w:rStyle w:val="Emphasis"/>
        </w:rPr>
        <w:t xml:space="preserve">national or international </w:t>
      </w:r>
      <w:r w:rsidRPr="00C855A4">
        <w:rPr>
          <w:rStyle w:val="Emphasis"/>
          <w:highlight w:val="green"/>
        </w:rPr>
        <w:t>tribunals</w:t>
      </w:r>
      <w:r w:rsidRPr="00C855A4">
        <w:rPr>
          <w:sz w:val="16"/>
        </w:rPr>
        <w:t xml:space="preserve">.152 And there are ample reasons to draw such an inference here. To start, </w:t>
      </w:r>
      <w:r w:rsidRPr="00C855A4">
        <w:rPr>
          <w:highlight w:val="green"/>
          <w:u w:val="single"/>
        </w:rPr>
        <w:t>FOA is</w:t>
      </w:r>
      <w:r w:rsidRPr="00C855A4">
        <w:rPr>
          <w:u w:val="single"/>
        </w:rPr>
        <w:t xml:space="preserve"> consciously </w:t>
      </w:r>
      <w:r w:rsidRPr="000446F0">
        <w:rPr>
          <w:highlight w:val="green"/>
          <w:u w:val="single"/>
        </w:rPr>
        <w:t xml:space="preserve">accepted </w:t>
      </w:r>
      <w:r w:rsidRPr="00C855A4">
        <w:rPr>
          <w:highlight w:val="green"/>
          <w:u w:val="single"/>
        </w:rPr>
        <w:t>as an obligation</w:t>
      </w:r>
      <w:r w:rsidRPr="00C855A4">
        <w:rPr>
          <w:u w:val="single"/>
        </w:rPr>
        <w:t xml:space="preserve"> by ILO member states</w:t>
      </w:r>
      <w:r w:rsidRPr="00C855A4">
        <w:rPr>
          <w:sz w:val="16"/>
        </w:rPr>
        <w:t xml:space="preserve"> not simply through ratification of Convention 87 (covering more than 80 percent of them) but by virtue of membership itself. </w:t>
      </w:r>
      <w:r w:rsidRPr="00C855A4">
        <w:rPr>
          <w:u w:val="single"/>
        </w:rPr>
        <w:t xml:space="preserve">The </w:t>
      </w:r>
      <w:r w:rsidRPr="00C855A4">
        <w:rPr>
          <w:highlight w:val="green"/>
          <w:u w:val="single"/>
        </w:rPr>
        <w:t xml:space="preserve">ILO Constitution </w:t>
      </w:r>
      <w:r w:rsidRPr="00C855A4">
        <w:rPr>
          <w:rStyle w:val="Emphasis"/>
          <w:highlight w:val="green"/>
        </w:rPr>
        <w:t>expressly requires support</w:t>
      </w:r>
      <w:r w:rsidRPr="00C855A4">
        <w:rPr>
          <w:rStyle w:val="Emphasis"/>
        </w:rPr>
        <w:t xml:space="preserve"> for FOA</w:t>
      </w:r>
      <w:r w:rsidRPr="00C855A4">
        <w:rPr>
          <w:sz w:val="16"/>
        </w:rPr>
        <w:t xml:space="preserve"> principles, and these principles are further imbedded through a tripartite governance structure that allocates power-sharing roles to worker organizations alongside governments and employers. 153 Thus, </w:t>
      </w:r>
      <w:r w:rsidRPr="00C855A4">
        <w:rPr>
          <w:u w:val="single"/>
        </w:rPr>
        <w:t xml:space="preserve">ILO members understand there is an </w:t>
      </w:r>
      <w:r w:rsidRPr="00C855A4">
        <w:rPr>
          <w:rStyle w:val="Emphasis"/>
        </w:rPr>
        <w:t>underlying obligation to respect FOA in law and practice</w:t>
      </w:r>
      <w:r w:rsidRPr="00C855A4">
        <w:rPr>
          <w:sz w:val="16"/>
        </w:rPr>
        <w:t xml:space="preserve">.154 A second reason is that domestic law can provide relevant evidence regarding the presence of </w:t>
      </w:r>
      <w:proofErr w:type="spellStart"/>
      <w:r w:rsidRPr="00C855A4">
        <w:rPr>
          <w:sz w:val="16"/>
        </w:rPr>
        <w:t>opinio</w:t>
      </w:r>
      <w:proofErr w:type="spellEnd"/>
      <w:r w:rsidRPr="00C855A4">
        <w:rPr>
          <w:sz w:val="16"/>
        </w:rPr>
        <w:t xml:space="preserve">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w:t>
      </w:r>
      <w:proofErr w:type="spellStart"/>
      <w:r w:rsidRPr="00C855A4">
        <w:rPr>
          <w:sz w:val="16"/>
        </w:rPr>
        <w:t>opinio</w:t>
      </w:r>
      <w:proofErr w:type="spellEnd"/>
      <w:r w:rsidRPr="00C855A4">
        <w:rPr>
          <w:sz w:val="16"/>
        </w:rPr>
        <w:t xml:space="preserve">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w:t>
      </w:r>
      <w:r w:rsidRPr="00C855A4">
        <w:rPr>
          <w:sz w:val="16"/>
        </w:rPr>
        <w:lastRenderedPageBreak/>
        <w:t>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w:t>
      </w:r>
      <w:proofErr w:type="spellStart"/>
      <w:r w:rsidRPr="00C855A4">
        <w:rPr>
          <w:sz w:val="16"/>
        </w:rPr>
        <w:t>opinio</w:t>
      </w:r>
      <w:proofErr w:type="spellEnd"/>
      <w:r w:rsidRPr="00C855A4">
        <w:rPr>
          <w:sz w:val="16"/>
        </w:rPr>
        <w:t xml:space="preserve">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sidRPr="00C855A4">
        <w:rPr>
          <w:u w:val="single"/>
        </w:rPr>
        <w:t xml:space="preserve">evidence of practice and obligation in the domestic law sphere—especially when informed by regard for international instruments—seems </w:t>
      </w:r>
      <w:r w:rsidRPr="00C855A4">
        <w:rPr>
          <w:rStyle w:val="Emphasis"/>
        </w:rPr>
        <w:t>almost by definition to be a function of acceptance as la</w:t>
      </w:r>
      <w:r w:rsidRPr="00C855A4">
        <w:rPr>
          <w:u w:val="single"/>
        </w:rPr>
        <w:t>w</w:t>
      </w:r>
      <w:r w:rsidRPr="00C855A4">
        <w:rPr>
          <w:sz w:val="16"/>
        </w:rPr>
        <w:t xml:space="preserve">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w:t>
      </w:r>
      <w:proofErr w:type="gramStart"/>
      <w:r w:rsidRPr="00C855A4">
        <w:rPr>
          <w:sz w:val="16"/>
        </w:rPr>
        <w:t>particular relevance</w:t>
      </w:r>
      <w:proofErr w:type="gramEnd"/>
      <w:r w:rsidRPr="00C855A4">
        <w:rPr>
          <w:sz w:val="16"/>
        </w:rPr>
        <w:t xml:space="preserve"> to the U.S. setting, these expansions have included assuring the right to strike for public sector employees and prohibiting the hiring of replacements for strikers. 165 A third reason to infer </w:t>
      </w:r>
      <w:proofErr w:type="spellStart"/>
      <w:r w:rsidRPr="00C855A4">
        <w:rPr>
          <w:sz w:val="16"/>
        </w:rPr>
        <w:t>opinio</w:t>
      </w:r>
      <w:proofErr w:type="spellEnd"/>
      <w:r w:rsidRPr="00C855A4">
        <w:rPr>
          <w:sz w:val="16"/>
        </w:rPr>
        <w:t xml:space="preserve"> juris (in addition to the centrality of FOA principles within the ILO Constitution and the strong evidence of FOA and right-to-strike practice and obligation under domestic law) involves </w:t>
      </w:r>
      <w:r w:rsidRPr="00C855A4">
        <w:rPr>
          <w:highlight w:val="green"/>
          <w:u w:val="single"/>
        </w:rPr>
        <w:t>recent statements from</w:t>
      </w:r>
      <w:r w:rsidRPr="00C855A4">
        <w:rPr>
          <w:u w:val="single"/>
        </w:rPr>
        <w:t xml:space="preserve"> high officials in </w:t>
      </w:r>
      <w:r w:rsidRPr="00C855A4">
        <w:rPr>
          <w:highlight w:val="green"/>
          <w:u w:val="single"/>
        </w:rPr>
        <w:t>the U</w:t>
      </w:r>
      <w:r w:rsidRPr="00C855A4">
        <w:rPr>
          <w:u w:val="single"/>
        </w:rPr>
        <w:t xml:space="preserve">nited </w:t>
      </w:r>
      <w:r w:rsidRPr="00C855A4">
        <w:rPr>
          <w:highlight w:val="green"/>
          <w:u w:val="single"/>
        </w:rPr>
        <w:t>N</w:t>
      </w:r>
      <w:r w:rsidRPr="00C855A4">
        <w:rPr>
          <w:u w:val="single"/>
        </w:rPr>
        <w:t xml:space="preserve">ations </w:t>
      </w:r>
      <w:r w:rsidRPr="00C855A4">
        <w:rPr>
          <w:highlight w:val="green"/>
          <w:u w:val="single"/>
        </w:rPr>
        <w:t>indicating</w:t>
      </w:r>
      <w:r w:rsidRPr="00C855A4">
        <w:rPr>
          <w:u w:val="single"/>
        </w:rPr>
        <w:t xml:space="preserve"> that </w:t>
      </w:r>
      <w:r w:rsidRPr="00C855A4">
        <w:rPr>
          <w:highlight w:val="green"/>
          <w:u w:val="single"/>
        </w:rPr>
        <w:t>the right to strike is understood</w:t>
      </w:r>
      <w:r w:rsidRPr="00C855A4">
        <w:rPr>
          <w:u w:val="single"/>
        </w:rPr>
        <w:t xml:space="preserve"> by its leaders </w:t>
      </w:r>
      <w:r w:rsidRPr="00C855A4">
        <w:rPr>
          <w:highlight w:val="green"/>
          <w:u w:val="single"/>
        </w:rPr>
        <w:t xml:space="preserve">as </w:t>
      </w:r>
      <w:r w:rsidRPr="00C855A4">
        <w:rPr>
          <w:rStyle w:val="Emphasis"/>
          <w:highlight w:val="green"/>
        </w:rPr>
        <w:t>CIL</w:t>
      </w:r>
      <w:r w:rsidRPr="00C855A4">
        <w:rPr>
          <w:sz w:val="16"/>
        </w:rPr>
        <w:t xml:space="preserve">. In his </w:t>
      </w:r>
      <w:r w:rsidRPr="00C855A4">
        <w:rPr>
          <w:u w:val="single"/>
        </w:rPr>
        <w:t>2016 report to the U.N. General Assembly</w:t>
      </w:r>
      <w:r w:rsidRPr="00C855A4">
        <w:rPr>
          <w:sz w:val="16"/>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C855A4">
        <w:rPr>
          <w:sz w:val="16"/>
        </w:rPr>
        <w:t xml:space="preserve">.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C855A4">
        <w:rPr>
          <w:sz w:val="16"/>
        </w:rPr>
        <w:t>opinio</w:t>
      </w:r>
      <w:proofErr w:type="spellEnd"/>
      <w:r w:rsidRPr="00C855A4">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65EDFBEF" w14:textId="77777777" w:rsidR="00DE3EB0" w:rsidRDefault="00DE3EB0" w:rsidP="00DE3EB0"/>
    <w:p w14:paraId="75E6F41C" w14:textId="77777777" w:rsidR="00DE3EB0" w:rsidRDefault="00DE3EB0" w:rsidP="00DE3EB0">
      <w:pPr>
        <w:pStyle w:val="Heading4"/>
      </w:pPr>
      <w:r>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382FD2C7" w14:textId="77777777" w:rsidR="00DE3EB0" w:rsidRPr="00B002D7" w:rsidRDefault="00DE3EB0" w:rsidP="00DE3EB0">
      <w:r w:rsidRPr="00B002D7">
        <w:rPr>
          <w:rStyle w:val="Style13ptBold"/>
        </w:rPr>
        <w:t>Hofmann and Schuster 16</w:t>
      </w:r>
      <w:r>
        <w:t xml:space="preserve"> [Claudia and Norbert; February 2016; </w:t>
      </w:r>
      <w:r w:rsidRPr="00B002D7">
        <w:t>Dr. Claudia Hofmann works as a research associate at the Chair for Public Law and Policy at the University of Regensburg. She specializes in public international law (</w:t>
      </w:r>
      <w:proofErr w:type="gramStart"/>
      <w:r w:rsidRPr="00B002D7">
        <w:t>in particular the</w:t>
      </w:r>
      <w:proofErr w:type="gramEnd"/>
      <w:r w:rsidRPr="00B002D7">
        <w:t xml:space="preserve"> field of socio-economic human rights and equality-oriented policies), social law, constitutional and administrative law. Norbert Schuster works as a lawyer in Berlin and teaches at the University of Bremen. He </w:t>
      </w:r>
      <w:proofErr w:type="spellStart"/>
      <w:r w:rsidRPr="00B002D7">
        <w:lastRenderedPageBreak/>
        <w:t>specialises</w:t>
      </w:r>
      <w:proofErr w:type="spellEnd"/>
      <w:r w:rsidRPr="00B002D7">
        <w:t xml:space="preserve"> in </w:t>
      </w:r>
      <w:proofErr w:type="spellStart"/>
      <w:r w:rsidRPr="00B002D7">
        <w:t>labour</w:t>
      </w:r>
      <w:proofErr w:type="spellEnd"/>
      <w:r w:rsidRPr="00B002D7">
        <w:t xml:space="preserve"> law</w:t>
      </w:r>
      <w:r>
        <w:t>; “</w:t>
      </w:r>
      <w:r w:rsidRPr="00B002D7">
        <w:t xml:space="preserve">It </w:t>
      </w:r>
      <w:proofErr w:type="spellStart"/>
      <w:r w:rsidRPr="00B002D7">
        <w:t>ain’t</w:t>
      </w:r>
      <w:proofErr w:type="spellEnd"/>
      <w:r w:rsidRPr="00B002D7">
        <w:t xml:space="preserve"> over ‘til it’s over: the right to strike and the mandate of the ILO Committee of Experts revisited</w:t>
      </w:r>
      <w:r>
        <w:t xml:space="preserve">,” </w:t>
      </w:r>
      <w:hyperlink r:id="rId12" w:history="1">
        <w:r w:rsidRPr="00270F2A">
          <w:rPr>
            <w:rStyle w:val="Hyperlink"/>
          </w:rPr>
          <w:t>https://global-labour-university.org/fileadmin/GLU_Working_Papers/GLU_WP_No.40.pdf</w:t>
        </w:r>
      </w:hyperlink>
      <w:r>
        <w:t xml:space="preserve">] Justin </w:t>
      </w:r>
    </w:p>
    <w:p w14:paraId="1DB5F8D5" w14:textId="77777777" w:rsidR="00DE3EB0" w:rsidRDefault="00DE3EB0" w:rsidP="00DE3EB0">
      <w:r>
        <w:t xml:space="preserve">BASES FOR A POTENTIAL RULING BY THE INTERNATIONAL COURT OF JUSTICE </w:t>
      </w:r>
      <w:r w:rsidRPr="00B002D7">
        <w:rPr>
          <w:u w:val="single"/>
        </w:rPr>
        <w:t xml:space="preserve">The question of whether the Committee has left the area of interpretation and entered the sphere of standard-setting can only be answered on a </w:t>
      </w:r>
      <w:proofErr w:type="gramStart"/>
      <w:r w:rsidRPr="00B002D7">
        <w:rPr>
          <w:u w:val="single"/>
        </w:rPr>
        <w:t>case by case</w:t>
      </w:r>
      <w:proofErr w:type="gramEnd"/>
      <w:r w:rsidRPr="00B002D7">
        <w:rPr>
          <w:u w:val="single"/>
        </w:rPr>
        <w:t xml:space="preserve"> basis</w:t>
      </w:r>
      <w:r>
        <w:t xml:space="preserve">. As has been indicated before, </w:t>
      </w:r>
      <w:r w:rsidRPr="00B002D7">
        <w:rPr>
          <w:highlight w:val="green"/>
          <w:u w:val="single"/>
        </w:rPr>
        <w:t>the</w:t>
      </w:r>
      <w:r w:rsidRPr="00B002D7">
        <w:rPr>
          <w:u w:val="single"/>
        </w:rPr>
        <w:t xml:space="preserve"> primary </w:t>
      </w:r>
      <w:r w:rsidRPr="00B002D7">
        <w:rPr>
          <w:highlight w:val="green"/>
          <w:u w:val="single"/>
        </w:rPr>
        <w:t xml:space="preserve">question for an </w:t>
      </w:r>
      <w:r w:rsidRPr="00B002D7">
        <w:rPr>
          <w:rStyle w:val="Emphasis"/>
          <w:highlight w:val="green"/>
        </w:rPr>
        <w:t>advisory opinion</w:t>
      </w:r>
      <w:r w:rsidRPr="00B002D7">
        <w:rPr>
          <w:highlight w:val="green"/>
          <w:u w:val="single"/>
        </w:rPr>
        <w:t xml:space="preserve"> of the ICJ is whether Convention</w:t>
      </w:r>
      <w:r w:rsidRPr="00B002D7">
        <w:rPr>
          <w:u w:val="single"/>
        </w:rPr>
        <w:t xml:space="preserve"> No. </w:t>
      </w:r>
      <w:r w:rsidRPr="00B002D7">
        <w:rPr>
          <w:highlight w:val="green"/>
          <w:u w:val="single"/>
        </w:rPr>
        <w:t xml:space="preserve">87 contains a </w:t>
      </w:r>
      <w:r w:rsidRPr="00B002D7">
        <w:rPr>
          <w:rStyle w:val="Emphasis"/>
          <w:highlight w:val="green"/>
        </w:rPr>
        <w:t>right to strike</w:t>
      </w:r>
      <w:r>
        <w:t xml:space="preserve"> (see Section IV). </w:t>
      </w:r>
      <w:r w:rsidRPr="00B002D7">
        <w:rPr>
          <w:u w:val="single"/>
        </w:rPr>
        <w:t xml:space="preserve">What follows is, therefore, a cursory </w:t>
      </w:r>
      <w:r w:rsidRPr="00B002D7">
        <w:rPr>
          <w:highlight w:val="green"/>
          <w:u w:val="single"/>
        </w:rPr>
        <w:t>glance at</w:t>
      </w:r>
      <w:r w:rsidRPr="00B002D7">
        <w:rPr>
          <w:u w:val="single"/>
        </w:rPr>
        <w:t xml:space="preserve"> the </w:t>
      </w:r>
      <w:r w:rsidRPr="00B002D7">
        <w:rPr>
          <w:highlight w:val="green"/>
          <w:u w:val="single"/>
        </w:rPr>
        <w:t>legal bases for</w:t>
      </w:r>
      <w:r w:rsidRPr="00B002D7">
        <w:rPr>
          <w:u w:val="single"/>
        </w:rPr>
        <w:t xml:space="preserve"> an </w:t>
      </w:r>
      <w:r w:rsidRPr="00B002D7">
        <w:rPr>
          <w:highlight w:val="green"/>
          <w:u w:val="single"/>
        </w:rPr>
        <w:t>ICJ opinion</w:t>
      </w:r>
      <w:r w:rsidRPr="00B002D7">
        <w:rPr>
          <w:u w:val="single"/>
        </w:rPr>
        <w:t xml:space="preserve">, </w:t>
      </w:r>
      <w:proofErr w:type="gramStart"/>
      <w:r w:rsidRPr="00B002D7">
        <w:rPr>
          <w:u w:val="single"/>
        </w:rPr>
        <w:t>so as to</w:t>
      </w:r>
      <w:proofErr w:type="gramEnd"/>
      <w:r w:rsidRPr="00B002D7">
        <w:rPr>
          <w:u w:val="single"/>
        </w:rPr>
        <w:t xml:space="preserve"> sketch the broad outlines of a possible decision. Under Art 37.1 of the ILO Constitution, taken together with Art 36 of the ICJ Statute, </w:t>
      </w:r>
      <w:r w:rsidRPr="00B002D7">
        <w:rPr>
          <w:highlight w:val="green"/>
          <w:u w:val="single"/>
        </w:rPr>
        <w:t>the I</w:t>
      </w:r>
      <w:r w:rsidRPr="00B002D7">
        <w:rPr>
          <w:u w:val="single"/>
        </w:rPr>
        <w:t xml:space="preserve">nternational </w:t>
      </w:r>
      <w:r w:rsidRPr="00B002D7">
        <w:rPr>
          <w:highlight w:val="green"/>
          <w:u w:val="single"/>
        </w:rPr>
        <w:t>C</w:t>
      </w:r>
      <w:r w:rsidRPr="00B002D7">
        <w:rPr>
          <w:u w:val="single"/>
        </w:rPr>
        <w:t xml:space="preserve">ourt of </w:t>
      </w:r>
      <w:r w:rsidRPr="00B002D7">
        <w:rPr>
          <w:highlight w:val="green"/>
          <w:u w:val="single"/>
        </w:rPr>
        <w:t>J</w:t>
      </w:r>
      <w:r w:rsidRPr="00B002D7">
        <w:rPr>
          <w:u w:val="single"/>
        </w:rPr>
        <w:t xml:space="preserve">ustice </w:t>
      </w:r>
      <w:r w:rsidRPr="00B002D7">
        <w:rPr>
          <w:highlight w:val="green"/>
          <w:u w:val="single"/>
        </w:rPr>
        <w:t xml:space="preserve">is responsible for </w:t>
      </w:r>
      <w:r w:rsidRPr="00B002D7">
        <w:rPr>
          <w:rStyle w:val="Emphasis"/>
          <w:highlight w:val="green"/>
        </w:rPr>
        <w:t>questions or differences of opinion about</w:t>
      </w:r>
      <w:r w:rsidRPr="00B002D7">
        <w:rPr>
          <w:rStyle w:val="Emphasis"/>
        </w:rPr>
        <w:t xml:space="preserve"> the </w:t>
      </w:r>
      <w:r w:rsidRPr="00B002D7">
        <w:rPr>
          <w:rStyle w:val="Emphasis"/>
          <w:highlight w:val="green"/>
        </w:rPr>
        <w:t>interpretation</w:t>
      </w:r>
      <w:r w:rsidRPr="00B002D7">
        <w:rPr>
          <w:rStyle w:val="Emphasis"/>
        </w:rPr>
        <w:t xml:space="preserve"> of the ILO Constitution</w:t>
      </w:r>
      <w:r w:rsidRPr="00B002D7">
        <w:rPr>
          <w:u w:val="single"/>
        </w:rPr>
        <w:t xml:space="preserve"> and the </w:t>
      </w:r>
      <w:r w:rsidRPr="00B002D7">
        <w:rPr>
          <w:rStyle w:val="Emphasis"/>
        </w:rPr>
        <w:t>ILO Conventions</w:t>
      </w:r>
      <w:r w:rsidRPr="00B002D7">
        <w:rPr>
          <w:u w:val="single"/>
        </w:rPr>
        <w:t xml:space="preserve">. </w:t>
      </w:r>
      <w:r w:rsidRPr="00B002D7">
        <w:rPr>
          <w:highlight w:val="green"/>
          <w:u w:val="single"/>
        </w:rPr>
        <w:t xml:space="preserve">This reflects the function of the ICJ as an </w:t>
      </w:r>
      <w:r w:rsidRPr="00B002D7">
        <w:rPr>
          <w:rStyle w:val="Emphasis"/>
          <w:highlight w:val="green"/>
        </w:rPr>
        <w:t>international mediation body</w:t>
      </w:r>
      <w:r w:rsidRPr="00B002D7">
        <w:rPr>
          <w:highlight w:val="green"/>
          <w:u w:val="single"/>
        </w:rPr>
        <w:t xml:space="preserve"> </w:t>
      </w:r>
      <w:proofErr w:type="gramStart"/>
      <w:r w:rsidRPr="00B002D7">
        <w:rPr>
          <w:highlight w:val="green"/>
          <w:u w:val="single"/>
        </w:rPr>
        <w:t>inasmuch as</w:t>
      </w:r>
      <w:proofErr w:type="gramEnd"/>
      <w:r w:rsidRPr="00B002D7">
        <w:rPr>
          <w:highlight w:val="green"/>
          <w:u w:val="single"/>
        </w:rPr>
        <w:t xml:space="preserve"> cases are</w:t>
      </w:r>
      <w:r w:rsidRPr="00B002D7">
        <w:rPr>
          <w:u w:val="single"/>
        </w:rPr>
        <w:t xml:space="preserve"> to be </w:t>
      </w:r>
      <w:r w:rsidRPr="00B002D7">
        <w:rPr>
          <w:rStyle w:val="Emphasis"/>
          <w:highlight w:val="green"/>
        </w:rPr>
        <w:t>referred to the ICJ when</w:t>
      </w:r>
      <w:r w:rsidRPr="00B002D7">
        <w:rPr>
          <w:rStyle w:val="Emphasis"/>
        </w:rPr>
        <w:t xml:space="preserve"> the </w:t>
      </w:r>
      <w:r w:rsidRPr="00B002D7">
        <w:rPr>
          <w:rStyle w:val="Emphasis"/>
          <w:highlight w:val="green"/>
        </w:rPr>
        <w:t>parties</w:t>
      </w:r>
      <w:r w:rsidRPr="00B002D7">
        <w:rPr>
          <w:rStyle w:val="Emphasis"/>
        </w:rPr>
        <w:t xml:space="preserve"> to a treaty </w:t>
      </w:r>
      <w:r w:rsidRPr="00B002D7">
        <w:rPr>
          <w:rStyle w:val="Emphasis"/>
          <w:highlight w:val="green"/>
        </w:rPr>
        <w:t>disagree</w:t>
      </w:r>
      <w:r w:rsidRPr="00B002D7">
        <w:rPr>
          <w:u w:val="single"/>
        </w:rPr>
        <w:t xml:space="preserve"> about the interpretation of a norm within the treaty</w:t>
      </w:r>
      <w:r>
        <w:t>. Let us assume that such a disagreement exists here as to whether</w:t>
      </w:r>
      <w:proofErr w:type="gramStart"/>
      <w:r>
        <w:t>, in particular, Art</w:t>
      </w:r>
      <w:proofErr w:type="gramEnd"/>
      <w:r>
        <w:t xml:space="preserve"> 3 of ILO Convention No. 87 also accords trade unions a right to strike.85 The Committee of Experts and the Committee on Freedom of Association have expressed a legal opinion on this. In the current legal situation, </w:t>
      </w:r>
      <w:proofErr w:type="gramStart"/>
      <w:r>
        <w:t>i.e.</w:t>
      </w:r>
      <w:proofErr w:type="gramEnd"/>
      <w:r>
        <w:t xml:space="preserve"> in the absence of concrete rules explicitly granting the Committee of Experts a corresponding interpretative competence, </w:t>
      </w:r>
      <w:r w:rsidRPr="00B002D7">
        <w:rPr>
          <w:highlight w:val="green"/>
          <w:u w:val="single"/>
        </w:rPr>
        <w:t xml:space="preserve">the </w:t>
      </w:r>
      <w:r w:rsidRPr="00B002D7">
        <w:rPr>
          <w:rStyle w:val="Emphasis"/>
          <w:highlight w:val="green"/>
        </w:rPr>
        <w:t>competence to decide</w:t>
      </w:r>
      <w:r w:rsidRPr="00B002D7">
        <w:rPr>
          <w:rStyle w:val="Emphasis"/>
        </w:rPr>
        <w:t xml:space="preserve"> on </w:t>
      </w:r>
      <w:r w:rsidRPr="00B002D7">
        <w:rPr>
          <w:rStyle w:val="Emphasis"/>
          <w:highlight w:val="green"/>
        </w:rPr>
        <w:t>this issue rests with the ICJ</w:t>
      </w:r>
      <w:r>
        <w:t xml:space="preserve">. Upon what sources of law and which principles will the ICJ base its decision? Two provisions are particularly relevant here. One is Art 38 of the ICJ Statute and the other is Art 31 of the Vienna Convention on the Law of Treaties (VCLT). </w:t>
      </w:r>
    </w:p>
    <w:p w14:paraId="6917C35E" w14:textId="77777777" w:rsidR="00DE3EB0" w:rsidRDefault="00DE3EB0" w:rsidP="00DE3EB0"/>
    <w:p w14:paraId="4FAECBA2" w14:textId="77777777" w:rsidR="00DE3EB0" w:rsidRDefault="00DE3EB0" w:rsidP="00DE3EB0">
      <w:pPr>
        <w:pStyle w:val="Heading4"/>
      </w:pPr>
      <w:r>
        <w:t xml:space="preserve">UN Charter solves – </w:t>
      </w:r>
      <w:r w:rsidRPr="00B621A4">
        <w:rPr>
          <w:u w:val="single"/>
        </w:rPr>
        <w:t>empirics</w:t>
      </w:r>
      <w:r>
        <w:t>.</w:t>
      </w:r>
    </w:p>
    <w:p w14:paraId="7FC6E18F" w14:textId="77777777" w:rsidR="00DE3EB0" w:rsidRPr="002C5DE6" w:rsidRDefault="00DE3EB0" w:rsidP="00DE3EB0">
      <w:r w:rsidRPr="002C5DE6">
        <w:rPr>
          <w:rStyle w:val="Style13ptBold"/>
        </w:rPr>
        <w:t>Abiodun 18</w:t>
      </w:r>
      <w:r>
        <w:t xml:space="preserve"> [</w:t>
      </w:r>
      <w:proofErr w:type="spellStart"/>
      <w:r w:rsidRPr="002C5DE6">
        <w:t>Amuda-Kannike</w:t>
      </w:r>
      <w:proofErr w:type="spellEnd"/>
      <w:r w:rsidRPr="002C5DE6">
        <w:t>, and Sylvanus Abila. "A Critical Examination of the Enforcement of ICJ Decisions through the Organs of the United Nations." Journal of Law and Criminal Justice 6.1 (2018): 21-46.</w:t>
      </w:r>
      <w:r>
        <w:t xml:space="preserve"> Faculty of Law at Poma University] Elmer</w:t>
      </w:r>
    </w:p>
    <w:p w14:paraId="0BC837BE" w14:textId="77777777" w:rsidR="00DE3EB0" w:rsidRPr="00B621A4" w:rsidRDefault="00DE3EB0" w:rsidP="00DE3EB0">
      <w:r w:rsidRPr="00B621A4">
        <w:rPr>
          <w:u w:val="single"/>
        </w:rPr>
        <w:t xml:space="preserve">Further, the </w:t>
      </w:r>
      <w:r w:rsidRPr="00B621A4">
        <w:rPr>
          <w:highlight w:val="green"/>
          <w:u w:val="single"/>
        </w:rPr>
        <w:t xml:space="preserve">study has </w:t>
      </w:r>
      <w:r w:rsidRPr="00B621A4">
        <w:rPr>
          <w:u w:val="single"/>
        </w:rPr>
        <w:t xml:space="preserve">also </w:t>
      </w:r>
      <w:r w:rsidRPr="00B621A4">
        <w:rPr>
          <w:highlight w:val="green"/>
          <w:u w:val="single"/>
        </w:rPr>
        <w:t xml:space="preserve">shown </w:t>
      </w:r>
      <w:r w:rsidRPr="00B621A4">
        <w:rPr>
          <w:u w:val="single"/>
        </w:rPr>
        <w:t xml:space="preserve">that irrespective of the powers of the enabling statute, </w:t>
      </w:r>
      <w:r w:rsidRPr="00B621A4">
        <w:rPr>
          <w:b/>
          <w:bCs/>
          <w:highlight w:val="green"/>
          <w:u w:val="single"/>
        </w:rPr>
        <w:t xml:space="preserve">there is the need to resort to the UN Charter for such directive </w:t>
      </w:r>
      <w:r w:rsidRPr="00B621A4">
        <w:rPr>
          <w:b/>
          <w:bCs/>
          <w:u w:val="single"/>
        </w:rPr>
        <w:t xml:space="preserve">especially </w:t>
      </w:r>
      <w:r w:rsidRPr="00B621A4">
        <w:rPr>
          <w:b/>
          <w:bCs/>
          <w:highlight w:val="green"/>
          <w:u w:val="single"/>
        </w:rPr>
        <w:t>where non-compliance</w:t>
      </w:r>
      <w:r w:rsidRPr="00B621A4">
        <w:rPr>
          <w:highlight w:val="green"/>
          <w:u w:val="single"/>
        </w:rPr>
        <w:t xml:space="preserve"> </w:t>
      </w:r>
      <w:r w:rsidRPr="00B621A4">
        <w:rPr>
          <w:u w:val="single"/>
        </w:rPr>
        <w:t xml:space="preserve">of a recalcitrant party </w:t>
      </w:r>
      <w:r w:rsidRPr="00B621A4">
        <w:rPr>
          <w:highlight w:val="green"/>
          <w:u w:val="single"/>
        </w:rPr>
        <w:t xml:space="preserve">can threaten world peace </w:t>
      </w:r>
      <w:r w:rsidRPr="00B621A4">
        <w:rPr>
          <w:u w:val="single"/>
        </w:rPr>
        <w:t>and security</w:t>
      </w:r>
      <w:r w:rsidRPr="00B621A4">
        <w:t xml:space="preserve">. To this end, as was </w:t>
      </w:r>
      <w:r w:rsidRPr="00B621A4">
        <w:rPr>
          <w:highlight w:val="green"/>
          <w:u w:val="single"/>
        </w:rPr>
        <w:t>observed in the Pan Am case</w:t>
      </w:r>
      <w:r w:rsidRPr="00B621A4">
        <w:t xml:space="preserve">, the </w:t>
      </w:r>
      <w:r w:rsidRPr="00B621A4">
        <w:rPr>
          <w:highlight w:val="green"/>
          <w:u w:val="single"/>
        </w:rPr>
        <w:t xml:space="preserve">UN Charter is </w:t>
      </w:r>
      <w:r w:rsidRPr="00B621A4">
        <w:rPr>
          <w:b/>
          <w:bCs/>
          <w:highlight w:val="green"/>
          <w:u w:val="single"/>
        </w:rPr>
        <w:t>superior to any other international instrument</w:t>
      </w:r>
      <w:r w:rsidRPr="00B621A4">
        <w:rPr>
          <w:highlight w:val="green"/>
          <w:u w:val="single"/>
        </w:rPr>
        <w:t xml:space="preserve"> and its provisions </w:t>
      </w:r>
      <w:r w:rsidRPr="00B621A4">
        <w:rPr>
          <w:b/>
          <w:bCs/>
          <w:highlight w:val="green"/>
          <w:u w:val="single"/>
        </w:rPr>
        <w:t>can be the basis for judgment enforcement directives to an international organization to act</w:t>
      </w:r>
      <w:r w:rsidRPr="00B621A4">
        <w:rPr>
          <w:highlight w:val="green"/>
        </w:rPr>
        <w:t xml:space="preserve"> </w:t>
      </w:r>
      <w:r w:rsidRPr="00B621A4">
        <w:rPr>
          <w:u w:val="single"/>
        </w:rPr>
        <w:t>outside the mandates of its enabling statu8te. It</w:t>
      </w:r>
      <w:r w:rsidRPr="00B621A4">
        <w:t xml:space="preserve"> is recommended that there should be immediate restriction of the use of “veto” power on the ICJ decisions in other to give enough respect to the said decision by not only the member nations but all the nations of the World. This will bring about separation of powers to work in </w:t>
      </w:r>
      <w:proofErr w:type="spellStart"/>
      <w:r w:rsidRPr="00B621A4">
        <w:t>favour</w:t>
      </w:r>
      <w:proofErr w:type="spellEnd"/>
      <w:r w:rsidRPr="00B621A4">
        <w:t xml:space="preserve"> of the ICJ as an independent institution instead of being subjected to the control and manipulations of the permanent members of the Security Council. The provisions of Article 94(2) of the UN Charter should be amended to state that the Security Council should immediately ensure compliance with the ICJ Decisions instead of “if they deem necessary”. It is equally recommended that once there is a decision of the ICJ, it must be readily carried out by all the organs of the United Nations and any member nation who refused to carry out or support the carrying out of such decision or </w:t>
      </w:r>
      <w:r w:rsidRPr="00B621A4">
        <w:lastRenderedPageBreak/>
        <w:t>decisions should be the suspended or expelled from membership of the organs of the United Nations, or even from the United Nations in General in addition to the penalty of a fine of $100,000 (one hundred thousand dollars) within 3 months of non-compliance.</w:t>
      </w:r>
    </w:p>
    <w:p w14:paraId="1B0F3331" w14:textId="77777777" w:rsidR="00DE3EB0" w:rsidRDefault="00DE3EB0" w:rsidP="00DE3EB0"/>
    <w:p w14:paraId="312B9700" w14:textId="77777777" w:rsidR="00DE3EB0" w:rsidRPr="006109AD" w:rsidRDefault="00DE3EB0" w:rsidP="00DE3EB0">
      <w:pPr>
        <w:pStyle w:val="Heading4"/>
      </w:pPr>
      <w:r w:rsidRPr="006109AD">
        <w:t>ICJ legitimacy is key to global multilateralism and crisis stability – it’s declining now.</w:t>
      </w:r>
    </w:p>
    <w:p w14:paraId="704C9751" w14:textId="77777777" w:rsidR="00DE3EB0" w:rsidRPr="006109AD" w:rsidRDefault="00DE3EB0" w:rsidP="00DE3EB0">
      <w:proofErr w:type="spellStart"/>
      <w:r w:rsidRPr="006109AD">
        <w:t>Kornelios</w:t>
      </w:r>
      <w:proofErr w:type="spellEnd"/>
      <w:r w:rsidRPr="006109AD">
        <w:t xml:space="preserve"> </w:t>
      </w:r>
      <w:proofErr w:type="spellStart"/>
      <w:r w:rsidRPr="006109AD">
        <w:rPr>
          <w:rStyle w:val="Style13ptBold"/>
        </w:rPr>
        <w:t>Korneliou</w:t>
      </w:r>
      <w:proofErr w:type="spellEnd"/>
      <w:r w:rsidRPr="006109AD">
        <w:rPr>
          <w:rStyle w:val="Style13ptBold"/>
        </w:rPr>
        <w:t xml:space="preserve"> 18</w:t>
      </w:r>
      <w:r w:rsidRPr="006109AD">
        <w:t xml:space="preserve"> [Permanent Representative of Cyprus and Vice-President of the 73rd Session of the UN General assembly, "Report of the International Court of Justice," United Nations, 10-25-2018 </w:t>
      </w:r>
      <w:hyperlink r:id="rId13" w:history="1">
        <w:r w:rsidRPr="00270F2A">
          <w:rPr>
            <w:rStyle w:val="Hyperlink"/>
          </w:rPr>
          <w:t>https://www.un.org/pga/73/2018/10/25/report-of-the-international-court-of-justice/</w:t>
        </w:r>
      </w:hyperlink>
      <w:r>
        <w:t>] Recut Justin</w:t>
      </w:r>
    </w:p>
    <w:p w14:paraId="4555E0BB" w14:textId="77777777" w:rsidR="00DE3EB0" w:rsidRDefault="00DE3EB0" w:rsidP="00DE3EB0">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w:t>
      </w:r>
      <w:proofErr w:type="gramStart"/>
      <w:r w:rsidRPr="006109AD">
        <w:t>away</w:t>
      </w:r>
      <w:proofErr w:type="gramEnd"/>
      <w:r w:rsidRPr="006109AD">
        <w:t xml:space="preserve">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0A9B4BC4" w14:textId="77777777" w:rsidR="00DE3EB0" w:rsidRPr="006109AD" w:rsidRDefault="00DE3EB0" w:rsidP="00DE3EB0"/>
    <w:p w14:paraId="02B64BEA" w14:textId="77777777" w:rsidR="00DE3EB0" w:rsidRPr="006109AD" w:rsidRDefault="00DE3EB0" w:rsidP="00DE3EB0">
      <w:pPr>
        <w:pStyle w:val="Heading4"/>
      </w:pPr>
      <w:r w:rsidRPr="006109AD">
        <w:t xml:space="preserve">Multilateralism solves </w:t>
      </w:r>
      <w:r>
        <w:t>a bunch of impacts – even a tiny net benefit is enough to outweigh the AFF</w:t>
      </w:r>
    </w:p>
    <w:p w14:paraId="268AFBD8" w14:textId="77777777" w:rsidR="00DE3EB0" w:rsidRPr="006109AD" w:rsidRDefault="00DE3EB0" w:rsidP="00DE3EB0">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4" w:history="1">
        <w:r w:rsidRPr="00270F2A">
          <w:rPr>
            <w:rStyle w:val="Hyperlink"/>
            <w:rFonts w:eastAsia="Calibri"/>
          </w:rPr>
          <w:t>http://transatlantic.sais-jhu.edu/publications/books/Smarter%20Power/Chapter%204%20brimmer.pdf</w:t>
        </w:r>
      </w:hyperlink>
      <w:r>
        <w:rPr>
          <w:rFonts w:eastAsia="Calibri"/>
        </w:rPr>
        <w:t>] Recut Justin</w:t>
      </w:r>
    </w:p>
    <w:p w14:paraId="3CEC4AEA" w14:textId="77777777" w:rsidR="00DE3EB0" w:rsidRDefault="00DE3EB0" w:rsidP="00DE3EB0">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proofErr w:type="gramStart"/>
      <w:r w:rsidRPr="006109AD">
        <w:rPr>
          <w:rFonts w:eastAsia="Calibri"/>
          <w:sz w:val="12"/>
        </w:rPr>
        <w:t>¶</w:t>
      </w:r>
      <w:r w:rsidRPr="006109AD">
        <w:rPr>
          <w:rFonts w:eastAsia="Calibri"/>
          <w:sz w:val="14"/>
        </w:rPr>
        <w:t xml:space="preserve">  </w:t>
      </w:r>
      <w:r w:rsidRPr="008173BF">
        <w:rPr>
          <w:rFonts w:eastAsia="Calibri"/>
          <w:highlight w:val="green"/>
          <w:u w:val="single"/>
        </w:rPr>
        <w:t>The</w:t>
      </w:r>
      <w:proofErr w:type="gramEnd"/>
      <w:r w:rsidRPr="008173BF">
        <w:rPr>
          <w:rFonts w:eastAsia="Calibri"/>
          <w:highlight w:val="green"/>
          <w:u w:val="single"/>
        </w:rPr>
        <w:t xml:space="preserv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w:t>
      </w:r>
      <w:proofErr w:type="gramStart"/>
      <w:r w:rsidRPr="006109AD">
        <w:rPr>
          <w:rFonts w:eastAsia="Calibri"/>
          <w:sz w:val="14"/>
        </w:rPr>
        <w:t>vicinities.</w:t>
      </w:r>
      <w:r w:rsidRPr="006109AD">
        <w:rPr>
          <w:rFonts w:eastAsia="Calibri"/>
          <w:sz w:val="12"/>
        </w:rPr>
        <w:t>¶</w:t>
      </w:r>
      <w:proofErr w:type="gramEnd"/>
      <w:r w:rsidRPr="006109AD">
        <w:rPr>
          <w:rFonts w:eastAsia="Calibri"/>
          <w:sz w:val="14"/>
        </w:rPr>
        <w:t xml:space="preserve">  Consider, for example, the 2011 tsunami that devastated parts of Japan. Not only did we know in real time of the earthquake that triggered the tsunami, </w:t>
      </w:r>
      <w:proofErr w:type="gramStart"/>
      <w:r w:rsidRPr="006109AD">
        <w:rPr>
          <w:rFonts w:eastAsia="Calibri"/>
          <w:sz w:val="14"/>
        </w:rPr>
        <w:t>we</w:t>
      </w:r>
      <w:proofErr w:type="gramEnd"/>
      <w:r w:rsidRPr="006109AD">
        <w:rPr>
          <w:rFonts w:eastAsia="Calibri"/>
          <w:sz w:val="14"/>
        </w:rPr>
        <w:t xml:space="preserv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It is this new, more diffused global system that must now find means of addressing today’s pressing global challenges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 xml:space="preserve">crime to </w:t>
      </w:r>
      <w:proofErr w:type="spellStart"/>
      <w:r w:rsidRPr="008173BF">
        <w:rPr>
          <w:rFonts w:eastAsia="Calibri"/>
          <w:iCs/>
          <w:highlight w:val="green"/>
          <w:u w:val="single"/>
          <w:bdr w:val="single" w:sz="8" w:space="0" w:color="auto"/>
        </w:rPr>
        <w:t>cyber</w:t>
      </w:r>
      <w:r w:rsidRPr="006109AD">
        <w:rPr>
          <w:rFonts w:eastAsia="Calibri"/>
          <w:iCs/>
          <w:u w:val="single"/>
          <w:bdr w:val="single" w:sz="8" w:space="0" w:color="auto"/>
        </w:rPr>
        <w:t xml:space="preserve"> attacks</w:t>
      </w:r>
      <w:proofErr w:type="spellEnd"/>
      <w:r w:rsidRPr="006109AD">
        <w:rPr>
          <w:rFonts w:eastAsia="Calibri"/>
          <w:iCs/>
          <w:u w:val="single"/>
          <w:bdr w:val="single" w:sz="8" w:space="0" w:color="auto"/>
        </w:rPr>
        <w:t>,</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w:t>
      </w:r>
      <w:proofErr w:type="gramStart"/>
      <w:r w:rsidRPr="006109AD">
        <w:rPr>
          <w:rFonts w:eastAsia="Calibri"/>
          <w:u w:val="single"/>
        </w:rPr>
        <w:t>Soft</w:t>
      </w:r>
      <w:proofErr w:type="gramEnd"/>
      <w:r w:rsidRPr="006109AD">
        <w:rPr>
          <w:rFonts w:eastAsia="Calibri"/>
          <w:u w:val="single"/>
        </w:rPr>
        <w:t xml:space="preserve">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w:t>
      </w:r>
      <w:r w:rsidRPr="006109AD">
        <w:rPr>
          <w:rFonts w:eastAsia="Calibri"/>
          <w:u w:val="single"/>
        </w:rPr>
        <w:lastRenderedPageBreak/>
        <w:t>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6109AD">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6109AD">
        <w:rPr>
          <w:rFonts w:eastAsia="Calibri"/>
          <w:iCs/>
          <w:u w:val="single"/>
          <w:bdr w:val="single" w:sz="8" w:space="0" w:color="auto"/>
        </w:rPr>
        <w:t>strength and resilience of the international system.</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globalization of contemporary challenges and security threats has augmented the need for </w:t>
      </w:r>
      <w:r w:rsidRPr="006109AD">
        <w:rPr>
          <w:rFonts w:eastAsia="Calibri"/>
          <w:iCs/>
          <w:u w:val="single"/>
          <w:bdr w:val="single" w:sz="8" w:space="0" w:color="auto"/>
        </w:rPr>
        <w:t xml:space="preserve">effective cooperation among states and other international </w:t>
      </w:r>
      <w:proofErr w:type="gramStart"/>
      <w:r w:rsidRPr="006109AD">
        <w:rPr>
          <w:rFonts w:eastAsia="Calibri"/>
          <w:iCs/>
          <w:u w:val="single"/>
          <w:bdr w:val="single" w:sz="8" w:space="0" w:color="auto"/>
        </w:rPr>
        <w:t>actors</w:t>
      </w:r>
      <w:r w:rsidRPr="006109AD">
        <w:rPr>
          <w:rFonts w:eastAsia="Calibri"/>
          <w:sz w:val="14"/>
        </w:rPr>
        <w:t xml:space="preserve">, </w:t>
      </w:r>
      <w:r w:rsidRPr="006109AD">
        <w:rPr>
          <w:rFonts w:eastAsia="Calibri"/>
          <w:u w:val="single"/>
        </w:rPr>
        <w:t>and</w:t>
      </w:r>
      <w:proofErr w:type="gramEnd"/>
      <w:r w:rsidRPr="006109AD">
        <w:rPr>
          <w:rFonts w:eastAsia="Calibri"/>
          <w:u w:val="single"/>
        </w:rPr>
        <w:t xml:space="preserve">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1268124F" w14:textId="5002BB63" w:rsidR="00DE3EB0" w:rsidRPr="00DE3EB0" w:rsidRDefault="00DE3EB0" w:rsidP="00DE3EB0"/>
    <w:p w14:paraId="1871E83F" w14:textId="1F607745" w:rsidR="00280920" w:rsidRDefault="00280920" w:rsidP="00280920">
      <w:pPr>
        <w:pStyle w:val="Heading2"/>
      </w:pPr>
      <w:r>
        <w:lastRenderedPageBreak/>
        <w:t>4</w:t>
      </w:r>
    </w:p>
    <w:p w14:paraId="051E2E6F" w14:textId="77777777" w:rsidR="00567648" w:rsidRPr="001F7168" w:rsidRDefault="00567648" w:rsidP="00567648">
      <w:pPr>
        <w:pStyle w:val="Heading4"/>
        <w:rPr>
          <w:rFonts w:cs="Calibri"/>
        </w:rPr>
      </w:pPr>
      <w:r>
        <w:rPr>
          <w:rFonts w:cs="Calibri"/>
        </w:rPr>
        <w:t>T</w:t>
      </w:r>
      <w:r w:rsidRPr="00E1331E">
        <w:rPr>
          <w:rFonts w:cs="Calibri"/>
        </w:rPr>
        <w:t xml:space="preserve">he neg burden is to prove that </w:t>
      </w:r>
      <w:r>
        <w:rPr>
          <w:rFonts w:cs="Calibri"/>
        </w:rPr>
        <w:t xml:space="preserve">the </w:t>
      </w:r>
      <w:proofErr w:type="spellStart"/>
      <w:r>
        <w:rPr>
          <w:rFonts w:cs="Calibri"/>
        </w:rPr>
        <w:t>aff</w:t>
      </w:r>
      <w:proofErr w:type="spellEnd"/>
      <w:r w:rsidRPr="00E1331E">
        <w:rPr>
          <w:rFonts w:cs="Calibri"/>
        </w:rPr>
        <w:t xml:space="preserve"> won’t logically happen in the status quo, and the </w:t>
      </w:r>
      <w:proofErr w:type="spellStart"/>
      <w:r w:rsidRPr="00E1331E">
        <w:rPr>
          <w:rFonts w:cs="Calibri"/>
        </w:rPr>
        <w:t>aff</w:t>
      </w:r>
      <w:proofErr w:type="spellEnd"/>
      <w:r w:rsidRPr="00E1331E">
        <w:rPr>
          <w:rFonts w:cs="Calibri"/>
        </w:rPr>
        <w:t xml:space="preserve"> burden is to prove that </w:t>
      </w:r>
      <w:r>
        <w:rPr>
          <w:rFonts w:cs="Calibri"/>
        </w:rPr>
        <w:t>it</w:t>
      </w:r>
      <w:r w:rsidRPr="00E1331E">
        <w:rPr>
          <w:rFonts w:cs="Calibri"/>
        </w:rPr>
        <w:t xml:space="preserve"> will.</w:t>
      </w:r>
    </w:p>
    <w:p w14:paraId="71E81191" w14:textId="77777777" w:rsidR="00567648" w:rsidRPr="00F63D3C" w:rsidRDefault="00567648" w:rsidP="00567648">
      <w:pPr>
        <w:pBdr>
          <w:bottom w:val="single" w:sz="6" w:space="1" w:color="auto"/>
        </w:pBdr>
        <w:spacing w:after="0" w:line="240" w:lineRule="auto"/>
        <w:jc w:val="center"/>
        <w:rPr>
          <w:rFonts w:eastAsia="Times New Roman"/>
          <w:vanish/>
          <w:szCs w:val="16"/>
        </w:rPr>
      </w:pPr>
      <w:r w:rsidRPr="00F63D3C">
        <w:rPr>
          <w:rFonts w:eastAsia="Times New Roman"/>
          <w:vanish/>
          <w:szCs w:val="16"/>
        </w:rPr>
        <w:t>Top of Form</w:t>
      </w:r>
    </w:p>
    <w:p w14:paraId="6EF6DF2F" w14:textId="77777777" w:rsidR="00567648" w:rsidRPr="00F63D3C" w:rsidRDefault="00567648" w:rsidP="00567648">
      <w:pPr>
        <w:pBdr>
          <w:top w:val="single" w:sz="6" w:space="1" w:color="auto"/>
        </w:pBdr>
        <w:spacing w:after="0" w:line="240" w:lineRule="auto"/>
        <w:jc w:val="center"/>
        <w:rPr>
          <w:rFonts w:eastAsia="Times New Roman"/>
          <w:vanish/>
          <w:szCs w:val="16"/>
        </w:rPr>
      </w:pPr>
      <w:r w:rsidRPr="00F63D3C">
        <w:rPr>
          <w:rFonts w:eastAsia="Times New Roman"/>
          <w:vanish/>
          <w:szCs w:val="16"/>
        </w:rPr>
        <w:t>Bottom of Form</w:t>
      </w:r>
    </w:p>
    <w:p w14:paraId="0FDD037D" w14:textId="77777777" w:rsidR="00567648" w:rsidRPr="00F63D3C" w:rsidRDefault="00567648" w:rsidP="00567648">
      <w:pPr>
        <w:pStyle w:val="Heading4"/>
        <w:rPr>
          <w:rFonts w:cs="Calibri"/>
        </w:rPr>
      </w:pPr>
      <w:r w:rsidRPr="00F63D3C">
        <w:rPr>
          <w:rFonts w:cs="Calibri"/>
        </w:rPr>
        <w:t>Prefer:</w:t>
      </w:r>
    </w:p>
    <w:p w14:paraId="2CDB9E2A" w14:textId="77777777" w:rsidR="00567648" w:rsidRPr="00F63D3C" w:rsidRDefault="00567648" w:rsidP="00567648">
      <w:pPr>
        <w:pStyle w:val="Heading4"/>
        <w:rPr>
          <w:rFonts w:cs="Calibri"/>
        </w:rPr>
      </w:pPr>
      <w:r w:rsidRPr="00F63D3C">
        <w:rPr>
          <w:rFonts w:cs="Calibri"/>
        </w:rPr>
        <w:t>1] Text –</w:t>
      </w:r>
    </w:p>
    <w:p w14:paraId="004F7D3D" w14:textId="77777777" w:rsidR="00567648" w:rsidRPr="00F63D3C" w:rsidRDefault="00567648" w:rsidP="00567648">
      <w:pPr>
        <w:pStyle w:val="Heading4"/>
        <w:rPr>
          <w:rFonts w:cs="Calibri"/>
        </w:rPr>
      </w:pPr>
      <w:r w:rsidRPr="00F63D3C">
        <w:rPr>
          <w:rFonts w:cs="Calibri"/>
        </w:rPr>
        <w:t xml:space="preserve">A] Ought </w:t>
      </w:r>
      <w:proofErr w:type="gramStart"/>
      <w:r w:rsidRPr="00F63D3C">
        <w:rPr>
          <w:rFonts w:cs="Calibri"/>
        </w:rPr>
        <w:t>is</w:t>
      </w:r>
      <w:proofErr w:type="gramEnd"/>
      <w:r w:rsidRPr="00F63D3C">
        <w:rPr>
          <w:rFonts w:cs="Calibri"/>
        </w:rPr>
        <w:t xml:space="preserve"> “</w:t>
      </w:r>
      <w:r w:rsidRPr="00F63D3C">
        <w:rPr>
          <w:rFonts w:cs="Calibri"/>
          <w:u w:val="single"/>
        </w:rPr>
        <w:t>used to express logical consequence</w:t>
      </w:r>
      <w:r w:rsidRPr="00F63D3C">
        <w:rPr>
          <w:rFonts w:cs="Calibri"/>
        </w:rPr>
        <w:t xml:space="preserve">” as defined by Merriam-Webster </w:t>
      </w:r>
    </w:p>
    <w:p w14:paraId="048447AF" w14:textId="77777777" w:rsidR="00567648" w:rsidRPr="00F63D3C" w:rsidRDefault="00567648" w:rsidP="00567648">
      <w:pPr>
        <w:rPr>
          <w:szCs w:val="16"/>
        </w:rPr>
      </w:pPr>
      <w:r w:rsidRPr="00F63D3C">
        <w:rPr>
          <w:szCs w:val="16"/>
        </w:rPr>
        <w:t>(</w:t>
      </w:r>
      <w:hyperlink r:id="rId15" w:history="1">
        <w:r w:rsidRPr="00F63D3C">
          <w:rPr>
            <w:rStyle w:val="Hyperlink"/>
            <w:szCs w:val="16"/>
          </w:rPr>
          <w:t>http://www.merriam-webster.com/dictionary/ought</w:t>
        </w:r>
      </w:hyperlink>
      <w:r w:rsidRPr="00F63D3C">
        <w:rPr>
          <w:szCs w:val="16"/>
        </w:rPr>
        <w:t>) //Massa</w:t>
      </w:r>
    </w:p>
    <w:p w14:paraId="61BEB2BB" w14:textId="77777777" w:rsidR="00567648" w:rsidRPr="00F63D3C" w:rsidRDefault="00567648" w:rsidP="00567648">
      <w:pPr>
        <w:pStyle w:val="Heading4"/>
        <w:rPr>
          <w:rFonts w:cs="Calibri"/>
        </w:rPr>
      </w:pPr>
      <w:r w:rsidRPr="00F63D3C">
        <w:rPr>
          <w:rFonts w:cs="Calibri"/>
        </w:rPr>
        <w:t>B] Oxford Dictionary defines ought as “</w:t>
      </w:r>
      <w:r w:rsidRPr="00F63D3C">
        <w:rPr>
          <w:rFonts w:cs="Calibri"/>
          <w:u w:val="single"/>
        </w:rPr>
        <w:t>used to indicate something that is probable</w:t>
      </w:r>
      <w:r w:rsidRPr="00F63D3C">
        <w:rPr>
          <w:rFonts w:cs="Calibri"/>
        </w:rPr>
        <w:t>.”</w:t>
      </w:r>
    </w:p>
    <w:p w14:paraId="6BDB93F2" w14:textId="77777777" w:rsidR="00567648" w:rsidRPr="00F63D3C" w:rsidRDefault="00567648" w:rsidP="00567648">
      <w:pPr>
        <w:rPr>
          <w:szCs w:val="16"/>
        </w:rPr>
      </w:pPr>
      <w:hyperlink r:id="rId16" w:history="1">
        <w:r w:rsidRPr="00F63D3C">
          <w:rPr>
            <w:rStyle w:val="Hyperlink"/>
            <w:szCs w:val="16"/>
          </w:rPr>
          <w:t>https://en.oxforddictionaries.com/definition/ought</w:t>
        </w:r>
      </w:hyperlink>
      <w:r w:rsidRPr="00F63D3C">
        <w:rPr>
          <w:szCs w:val="16"/>
        </w:rPr>
        <w:t xml:space="preserve"> //Massa</w:t>
      </w:r>
    </w:p>
    <w:p w14:paraId="7D3406C0" w14:textId="77777777" w:rsidR="00846822" w:rsidRDefault="00567648" w:rsidP="00846822">
      <w:pPr>
        <w:pStyle w:val="Heading4"/>
        <w:rPr>
          <w:rFonts w:cs="Calibri"/>
        </w:rPr>
      </w:pPr>
      <w:r w:rsidRPr="00F63D3C">
        <w:rPr>
          <w:rFonts w:cs="Calibri"/>
        </w:rPr>
        <w:t xml:space="preserve">2] </w:t>
      </w:r>
      <w:proofErr w:type="spellStart"/>
      <w:r w:rsidRPr="00F63D3C">
        <w:rPr>
          <w:rFonts w:cs="Calibri"/>
        </w:rPr>
        <w:t>Debatability</w:t>
      </w:r>
      <w:proofErr w:type="spellEnd"/>
      <w:r w:rsidRPr="00F63D3C">
        <w:rPr>
          <w:rFonts w:cs="Calibri"/>
        </w:rPr>
        <w:t xml:space="preserve"> – a) it focuses debates on empirics about </w:t>
      </w:r>
      <w:proofErr w:type="spellStart"/>
      <w:r w:rsidRPr="00F63D3C">
        <w:rPr>
          <w:rFonts w:cs="Calibri"/>
        </w:rPr>
        <w:t>squo</w:t>
      </w:r>
      <w:proofErr w:type="spellEnd"/>
      <w:r w:rsidRPr="00F63D3C">
        <w:rPr>
          <w:rFonts w:cs="Calibri"/>
        </w:rPr>
        <w:t xml:space="preserve"> trends rather than irresolvable abstract principles that’ve been argued for years </w:t>
      </w:r>
    </w:p>
    <w:p w14:paraId="78F8FB6C" w14:textId="673BB80A" w:rsidR="00846822" w:rsidRDefault="00846822" w:rsidP="00567648">
      <w:pPr>
        <w:pStyle w:val="Heading4"/>
      </w:pPr>
      <w:r>
        <w:t>L</w:t>
      </w:r>
      <w:r w:rsidRPr="00F52FDD">
        <w:t xml:space="preserve">og con isn’t mutually exclusive with comparative worlds a) logic is a side constraint on desirability b) proves why it’s not desirable since taking impossible actions are net bad since they produce no benefits and only opportunity costs c) reinterprets to the more logical world rather than more </w:t>
      </w:r>
      <w:proofErr w:type="spellStart"/>
      <w:r w:rsidRPr="00F52FDD">
        <w:t>desireable</w:t>
      </w:r>
      <w:proofErr w:type="spellEnd"/>
      <w:r w:rsidRPr="00F52FDD">
        <w:t xml:space="preserve"> world.</w:t>
      </w:r>
    </w:p>
    <w:p w14:paraId="79103F8E" w14:textId="77777777" w:rsidR="00E40B34" w:rsidRPr="00E40B34" w:rsidRDefault="00E40B34" w:rsidP="00E40B34"/>
    <w:p w14:paraId="6AAA8220" w14:textId="035BEF53" w:rsidR="00567648" w:rsidRPr="00F63D3C" w:rsidRDefault="00567648" w:rsidP="00567648">
      <w:pPr>
        <w:pStyle w:val="Heading4"/>
        <w:rPr>
          <w:rFonts w:cs="Calibri"/>
        </w:rPr>
      </w:pPr>
      <w:r>
        <w:rPr>
          <w:rFonts w:cs="Calibri"/>
        </w:rPr>
        <w:t>3</w:t>
      </w:r>
      <w:r w:rsidRPr="00F63D3C">
        <w:rPr>
          <w:rFonts w:cs="Calibri"/>
        </w:rPr>
        <w:t xml:space="preserve">] Neg definition choice – the </w:t>
      </w:r>
      <w:proofErr w:type="spellStart"/>
      <w:r w:rsidRPr="00F63D3C">
        <w:rPr>
          <w:rFonts w:cs="Calibri"/>
        </w:rPr>
        <w:t>aff</w:t>
      </w:r>
      <w:proofErr w:type="spellEnd"/>
      <w:r w:rsidRPr="00F63D3C">
        <w:rPr>
          <w:rFonts w:cs="Calibri"/>
        </w:rPr>
        <w:t xml:space="preserve"> should have defined ought in the 1ac </w:t>
      </w:r>
      <w:r>
        <w:rPr>
          <w:rFonts w:cs="Calibri"/>
        </w:rPr>
        <w:t>because</w:t>
      </w:r>
      <w:r w:rsidRPr="00F63D3C">
        <w:rPr>
          <w:rFonts w:cs="Calibri"/>
        </w:rPr>
        <w:t xml:space="preserve"> it was in the </w:t>
      </w:r>
      <w:proofErr w:type="spellStart"/>
      <w:r w:rsidRPr="00F63D3C">
        <w:rPr>
          <w:rFonts w:cs="Calibri"/>
        </w:rPr>
        <w:t>rez</w:t>
      </w:r>
      <w:proofErr w:type="spellEnd"/>
      <w:r w:rsidRPr="00F63D3C">
        <w:rPr>
          <w:rFonts w:cs="Calibri"/>
        </w:rPr>
        <w:t xml:space="preserve"> so it’s predictable contestation, by not doing so they have forfeited their right to read a new definition – kills 1NC strategy since I </w:t>
      </w:r>
      <w:proofErr w:type="spellStart"/>
      <w:r w:rsidRPr="00F63D3C">
        <w:rPr>
          <w:rFonts w:cs="Calibri"/>
        </w:rPr>
        <w:t>premised</w:t>
      </w:r>
      <w:proofErr w:type="spellEnd"/>
      <w:r w:rsidRPr="00F63D3C">
        <w:rPr>
          <w:rFonts w:cs="Calibri"/>
        </w:rPr>
        <w:t xml:space="preserve"> my engagement on a lack of your definition. </w:t>
      </w:r>
    </w:p>
    <w:p w14:paraId="2A4EF678" w14:textId="77777777" w:rsidR="00567648" w:rsidRPr="00F63D3C" w:rsidRDefault="00567648" w:rsidP="00567648">
      <w:pPr>
        <w:pStyle w:val="Heading4"/>
        <w:rPr>
          <w:rFonts w:cs="Calibri"/>
        </w:rPr>
      </w:pPr>
      <w:r w:rsidRPr="00F63D3C">
        <w:rPr>
          <w:rFonts w:cs="Calibri"/>
        </w:rPr>
        <w:t>Now negate:</w:t>
      </w:r>
    </w:p>
    <w:p w14:paraId="32522233" w14:textId="77777777" w:rsidR="00567648" w:rsidRDefault="00567648" w:rsidP="00567648">
      <w:pPr>
        <w:spacing w:line="276" w:lineRule="auto"/>
        <w:rPr>
          <w:rFonts w:eastAsia="MS Mincho"/>
          <w:b/>
          <w:sz w:val="26"/>
          <w:szCs w:val="26"/>
        </w:rPr>
      </w:pPr>
    </w:p>
    <w:p w14:paraId="13F6D8BE" w14:textId="77777777" w:rsidR="00567648" w:rsidRPr="00846822" w:rsidRDefault="00567648" w:rsidP="00567648">
      <w:pPr>
        <w:spacing w:line="276" w:lineRule="auto"/>
        <w:rPr>
          <w:rFonts w:eastAsia="MS Mincho"/>
          <w:b/>
          <w:sz w:val="28"/>
          <w:szCs w:val="28"/>
        </w:rPr>
      </w:pPr>
      <w:r w:rsidRPr="00846822">
        <w:rPr>
          <w:rFonts w:eastAsia="MS Mincho"/>
          <w:b/>
          <w:sz w:val="28"/>
          <w:szCs w:val="28"/>
        </w:rPr>
        <w:t>Negate:</w:t>
      </w:r>
    </w:p>
    <w:p w14:paraId="7FE5BF2C" w14:textId="77777777" w:rsidR="00567648" w:rsidRPr="00F63D3C" w:rsidRDefault="00567648" w:rsidP="00567648">
      <w:pPr>
        <w:pStyle w:val="Heading4"/>
        <w:rPr>
          <w:rFonts w:cs="Calibri"/>
        </w:rPr>
      </w:pPr>
      <w:r w:rsidRPr="00F63D3C">
        <w:rPr>
          <w:rFonts w:cs="Calibri"/>
        </w:rPr>
        <w:t xml:space="preserve">1] Inherency – either a) the </w:t>
      </w:r>
      <w:proofErr w:type="spellStart"/>
      <w:r w:rsidRPr="00F63D3C">
        <w:rPr>
          <w:rFonts w:cs="Calibri"/>
        </w:rPr>
        <w:t>aff</w:t>
      </w:r>
      <w:proofErr w:type="spellEnd"/>
      <w:r w:rsidRPr="00F63D3C">
        <w:rPr>
          <w:rFonts w:cs="Calibri"/>
        </w:rPr>
        <w:t xml:space="preserve"> is non-inherent and you vote neg on presumption or b) it </w:t>
      </w:r>
      <w:proofErr w:type="gramStart"/>
      <w:r w:rsidRPr="00F63D3C">
        <w:rPr>
          <w:rFonts w:cs="Calibri"/>
        </w:rPr>
        <w:t>is</w:t>
      </w:r>
      <w:proofErr w:type="gramEnd"/>
      <w:r w:rsidRPr="00F63D3C">
        <w:rPr>
          <w:rFonts w:cs="Calibri"/>
        </w:rPr>
        <w:t xml:space="preserve"> and it isn’t going to happen. </w:t>
      </w:r>
    </w:p>
    <w:p w14:paraId="4F68BD3F" w14:textId="5629B0D6" w:rsidR="00342AB7" w:rsidRDefault="00280920" w:rsidP="00280920">
      <w:pPr>
        <w:pStyle w:val="Heading2"/>
      </w:pPr>
      <w:r>
        <w:lastRenderedPageBreak/>
        <w:t>Case</w:t>
      </w:r>
    </w:p>
    <w:p w14:paraId="725E976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rial Bold">
    <w:altName w:val="Arial"/>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entury Gothic"/>
    <w:panose1 w:val="020B0602020204020303"/>
    <w:charset w:val="B1"/>
    <w:family w:val="swiss"/>
    <w:notTrueType/>
    <w:pitch w:val="variable"/>
    <w:sig w:usb0="80000867" w:usb1="00000000" w:usb2="00000000" w:usb3="00000000" w:csb0="000001FB"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260EA5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6E37760C"/>
    <w:multiLevelType w:val="hybridMultilevel"/>
    <w:tmpl w:val="F85EB94E"/>
    <w:lvl w:ilvl="0" w:tplc="C520E8C8">
      <w:start w:val="4"/>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42A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34F3"/>
    <w:rsid w:val="001167E1"/>
    <w:rsid w:val="00116A5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5EE7"/>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1722E"/>
    <w:rsid w:val="0022589F"/>
    <w:rsid w:val="002343FE"/>
    <w:rsid w:val="00235F7B"/>
    <w:rsid w:val="002502CF"/>
    <w:rsid w:val="00267418"/>
    <w:rsid w:val="00267EBB"/>
    <w:rsid w:val="0027023B"/>
    <w:rsid w:val="00272F3F"/>
    <w:rsid w:val="00274EDB"/>
    <w:rsid w:val="0027729E"/>
    <w:rsid w:val="00280920"/>
    <w:rsid w:val="002843B2"/>
    <w:rsid w:val="00284ED6"/>
    <w:rsid w:val="00290C5A"/>
    <w:rsid w:val="00290C92"/>
    <w:rsid w:val="0029647A"/>
    <w:rsid w:val="00296504"/>
    <w:rsid w:val="002B5511"/>
    <w:rsid w:val="002B7ACF"/>
    <w:rsid w:val="002C4D28"/>
    <w:rsid w:val="002D30A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AB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48"/>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6669F"/>
    <w:rsid w:val="00674A78"/>
    <w:rsid w:val="0067747C"/>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6822"/>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E1C"/>
    <w:rsid w:val="009F1CBB"/>
    <w:rsid w:val="009F3305"/>
    <w:rsid w:val="009F6FB2"/>
    <w:rsid w:val="00A071C0"/>
    <w:rsid w:val="00A17C71"/>
    <w:rsid w:val="00A22670"/>
    <w:rsid w:val="00A24B35"/>
    <w:rsid w:val="00A271BA"/>
    <w:rsid w:val="00A27F86"/>
    <w:rsid w:val="00A431C6"/>
    <w:rsid w:val="00A54315"/>
    <w:rsid w:val="00A57511"/>
    <w:rsid w:val="00A60FBC"/>
    <w:rsid w:val="00A62958"/>
    <w:rsid w:val="00A65C0B"/>
    <w:rsid w:val="00A776BA"/>
    <w:rsid w:val="00A81FD2"/>
    <w:rsid w:val="00A8441A"/>
    <w:rsid w:val="00A8674A"/>
    <w:rsid w:val="00A96E24"/>
    <w:rsid w:val="00AA6F6E"/>
    <w:rsid w:val="00AB122B"/>
    <w:rsid w:val="00AB21B0"/>
    <w:rsid w:val="00AB48D3"/>
    <w:rsid w:val="00AC59F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D9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EB0"/>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B34"/>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EF78C1"/>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87695F"/>
  <w14:defaultImageDpi w14:val="300"/>
  <w15:docId w15:val="{A08A307C-DDC2-6047-BE13-BC2A9D8E7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2AB7"/>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342A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342A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342A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small text,Normal Tag,heading 2,Heading 2 Char2 Char,Heading 2 Char1 Char Char,Ch,No Spacing11111,TAG,ta, Ch,no read,No Spacing211,No Spacing12,No Spacing2111,small space,No Spacing21,CD - Cite,Ta,t,Tag1,No Spacing4,T"/>
    <w:basedOn w:val="Normal"/>
    <w:next w:val="Normal"/>
    <w:link w:val="Heading4Char"/>
    <w:uiPriority w:val="99"/>
    <w:unhideWhenUsed/>
    <w:qFormat/>
    <w:rsid w:val="00342AB7"/>
    <w:pPr>
      <w:keepNext/>
      <w:keepLines/>
      <w:spacing w:before="40" w:after="0"/>
      <w:outlineLvl w:val="3"/>
    </w:pPr>
    <w:rPr>
      <w:rFonts w:eastAsiaTheme="majorEastAsia" w:cstheme="majorHAnsi"/>
      <w:b/>
      <w:bCs/>
      <w:color w:val="000000" w:themeColor="text1"/>
      <w:sz w:val="28"/>
      <w:szCs w:val="28"/>
    </w:rPr>
  </w:style>
  <w:style w:type="paragraph" w:styleId="Heading5">
    <w:name w:val="heading 5"/>
    <w:aliases w:val="Text"/>
    <w:basedOn w:val="Normal"/>
    <w:next w:val="Normal"/>
    <w:link w:val="Heading5Char"/>
    <w:uiPriority w:val="99"/>
    <w:qFormat/>
    <w:rsid w:val="00342AB7"/>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342AB7"/>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342AB7"/>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342AB7"/>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342AB7"/>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342A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2AB7"/>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342AB7"/>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342AB7"/>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342AB7"/>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small text Char,Normal Tag Char,heading 2 Char,Heading 2 Char2 Char Char,Heading 2 Char1 Char Char Char,Ch Char,No Spacing11111 Char,TAG Char,ta Char, Ch Char,no read Char,No Spacing211 Char"/>
    <w:basedOn w:val="DefaultParagraphFont"/>
    <w:link w:val="Heading4"/>
    <w:uiPriority w:val="99"/>
    <w:rsid w:val="00342AB7"/>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42AB7"/>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342AB7"/>
    <w:rPr>
      <w:rFonts w:asciiTheme="majorHAnsi" w:hAnsiTheme="majorHAnsi"/>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s"/>
    <w:basedOn w:val="DefaultParagraphFont"/>
    <w:link w:val="Emphasis1"/>
    <w:uiPriority w:val="20"/>
    <w:qFormat/>
    <w:rsid w:val="00342AB7"/>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342AB7"/>
    <w:rPr>
      <w:color w:val="auto"/>
      <w:u w:val="non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Read"/>
    <w:basedOn w:val="DefaultParagraphFont"/>
    <w:link w:val="NoSpacing"/>
    <w:uiPriority w:val="99"/>
    <w:unhideWhenUsed/>
    <w:rsid w:val="00342AB7"/>
    <w:rPr>
      <w:color w:val="auto"/>
      <w:u w:val="none"/>
    </w:rPr>
  </w:style>
  <w:style w:type="paragraph" w:styleId="DocumentMap">
    <w:name w:val="Document Map"/>
    <w:basedOn w:val="Normal"/>
    <w:link w:val="DocumentMapChar"/>
    <w:uiPriority w:val="99"/>
    <w:unhideWhenUsed/>
    <w:rsid w:val="00342A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342AB7"/>
    <w:rPr>
      <w:rFonts w:ascii="Lucida Grande" w:hAnsi="Lucida Grande" w:cs="Lucida Grande"/>
    </w:rPr>
  </w:style>
  <w:style w:type="character" w:customStyle="1" w:styleId="Heading5Char">
    <w:name w:val="Heading 5 Char"/>
    <w:aliases w:val="Text Char"/>
    <w:basedOn w:val="DefaultParagraphFont"/>
    <w:link w:val="Heading5"/>
    <w:uiPriority w:val="99"/>
    <w:rsid w:val="00342AB7"/>
    <w:rPr>
      <w:rFonts w:ascii="Cambria" w:eastAsia="Times New Roman" w:hAnsi="Cambria"/>
      <w:b/>
      <w:bCs/>
      <w:i/>
      <w:iCs/>
      <w:sz w:val="20"/>
      <w:lang w:bidi="en-US"/>
    </w:rPr>
  </w:style>
  <w:style w:type="character" w:customStyle="1" w:styleId="Heading6Char">
    <w:name w:val="Heading 6 Char"/>
    <w:basedOn w:val="DefaultParagraphFont"/>
    <w:link w:val="Heading6"/>
    <w:rsid w:val="00342AB7"/>
    <w:rPr>
      <w:rFonts w:ascii="Cambria" w:eastAsia="Times New Roman" w:hAnsi="Cambria"/>
      <w:b/>
      <w:bCs/>
      <w:i/>
      <w:iCs/>
      <w:sz w:val="20"/>
      <w:lang w:bidi="en-US"/>
    </w:rPr>
  </w:style>
  <w:style w:type="character" w:customStyle="1" w:styleId="Heading7Char">
    <w:name w:val="Heading 7 Char"/>
    <w:basedOn w:val="DefaultParagraphFont"/>
    <w:link w:val="Heading7"/>
    <w:rsid w:val="00342AB7"/>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342AB7"/>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342AB7"/>
    <w:rPr>
      <w:rFonts w:ascii="Cambria" w:eastAsia="Times New Roman" w:hAnsi="Cambria"/>
      <w:i/>
      <w:iCs/>
      <w:sz w:val="18"/>
      <w:szCs w:val="18"/>
      <w:lang w:bidi="en-US"/>
    </w:rPr>
  </w:style>
  <w:style w:type="paragraph" w:customStyle="1" w:styleId="Emphasis1">
    <w:name w:val="Emphasis1"/>
    <w:basedOn w:val="Normal"/>
    <w:link w:val="Emphasis"/>
    <w:autoRedefine/>
    <w:uiPriority w:val="20"/>
    <w:qFormat/>
    <w:rsid w:val="00342AB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Dont use,tag"/>
    <w:basedOn w:val="Heading1"/>
    <w:link w:val="Hyperlink"/>
    <w:autoRedefine/>
    <w:uiPriority w:val="99"/>
    <w:qFormat/>
    <w:rsid w:val="00342AB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342AB7"/>
    <w:rPr>
      <w:color w:val="605E5C"/>
      <w:shd w:val="clear" w:color="auto" w:fill="E1DFDD"/>
    </w:rPr>
  </w:style>
  <w:style w:type="paragraph" w:customStyle="1" w:styleId="textbold">
    <w:name w:val="text bold"/>
    <w:basedOn w:val="Normal"/>
    <w:uiPriority w:val="20"/>
    <w:qFormat/>
    <w:rsid w:val="00342AB7"/>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342AB7"/>
    <w:rPr>
      <w:u w:val="single"/>
    </w:rPr>
  </w:style>
  <w:style w:type="paragraph" w:styleId="ListParagraph">
    <w:name w:val="List Paragraph"/>
    <w:aliases w:val="6 font,Colorful List - Accent 11"/>
    <w:basedOn w:val="Normal"/>
    <w:uiPriority w:val="34"/>
    <w:unhideWhenUsed/>
    <w:qFormat/>
    <w:rsid w:val="00342AB7"/>
    <w:pPr>
      <w:ind w:left="720"/>
      <w:contextualSpacing/>
    </w:pPr>
  </w:style>
  <w:style w:type="paragraph" w:customStyle="1" w:styleId="Emphasize">
    <w:name w:val="Emphasize"/>
    <w:basedOn w:val="Normal"/>
    <w:uiPriority w:val="7"/>
    <w:qFormat/>
    <w:rsid w:val="00342AB7"/>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12" w:space="0" w:color="auto"/>
    </w:rPr>
  </w:style>
  <w:style w:type="paragraph" w:customStyle="1" w:styleId="CiteSpacing">
    <w:name w:val="Cite Spacing"/>
    <w:basedOn w:val="Normal"/>
    <w:uiPriority w:val="4"/>
    <w:qFormat/>
    <w:rsid w:val="00342AB7"/>
    <w:pPr>
      <w:spacing w:before="60" w:after="60"/>
      <w:contextualSpacing/>
    </w:pPr>
    <w:rPr>
      <w:rFonts w:ascii="Arial Narrow" w:hAnsi="Arial Narrow"/>
    </w:rPr>
  </w:style>
  <w:style w:type="character" w:styleId="PlaceholderText">
    <w:name w:val="Placeholder Text"/>
    <w:basedOn w:val="DefaultParagraphFont"/>
    <w:uiPriority w:val="99"/>
    <w:unhideWhenUsed/>
    <w:rsid w:val="00342AB7"/>
    <w:rPr>
      <w:color w:val="808080"/>
    </w:rPr>
  </w:style>
  <w:style w:type="paragraph" w:styleId="BalloonText">
    <w:name w:val="Balloon Text"/>
    <w:basedOn w:val="Normal"/>
    <w:link w:val="BalloonTextChar"/>
    <w:uiPriority w:val="99"/>
    <w:unhideWhenUsed/>
    <w:rsid w:val="00342AB7"/>
    <w:rPr>
      <w:rFonts w:ascii="Segoe UI" w:hAnsi="Segoe UI" w:cs="Segoe UI"/>
      <w:sz w:val="18"/>
      <w:szCs w:val="18"/>
    </w:rPr>
  </w:style>
  <w:style w:type="character" w:customStyle="1" w:styleId="BalloonTextChar">
    <w:name w:val="Balloon Text Char"/>
    <w:basedOn w:val="DefaultParagraphFont"/>
    <w:link w:val="BalloonText"/>
    <w:uiPriority w:val="99"/>
    <w:rsid w:val="00342AB7"/>
    <w:rPr>
      <w:rFonts w:ascii="Segoe UI" w:hAnsi="Segoe UI" w:cs="Segoe UI"/>
      <w:sz w:val="18"/>
      <w:szCs w:val="18"/>
    </w:rPr>
  </w:style>
  <w:style w:type="character" w:styleId="CommentReference">
    <w:name w:val="annotation reference"/>
    <w:basedOn w:val="DefaultParagraphFont"/>
    <w:uiPriority w:val="99"/>
    <w:unhideWhenUsed/>
    <w:rsid w:val="00342AB7"/>
    <w:rPr>
      <w:sz w:val="16"/>
      <w:szCs w:val="16"/>
    </w:rPr>
  </w:style>
  <w:style w:type="paragraph" w:styleId="CommentText">
    <w:name w:val="annotation text"/>
    <w:basedOn w:val="Normal"/>
    <w:link w:val="CommentTextChar"/>
    <w:uiPriority w:val="99"/>
    <w:unhideWhenUsed/>
    <w:rsid w:val="00342AB7"/>
    <w:rPr>
      <w:sz w:val="20"/>
      <w:szCs w:val="20"/>
    </w:rPr>
  </w:style>
  <w:style w:type="character" w:customStyle="1" w:styleId="CommentTextChar">
    <w:name w:val="Comment Text Char"/>
    <w:basedOn w:val="DefaultParagraphFont"/>
    <w:link w:val="CommentText"/>
    <w:uiPriority w:val="99"/>
    <w:rsid w:val="00342AB7"/>
    <w:rPr>
      <w:rFonts w:ascii="Calibri" w:hAnsi="Calibri"/>
      <w:sz w:val="20"/>
      <w:szCs w:val="20"/>
    </w:rPr>
  </w:style>
  <w:style w:type="paragraph" w:styleId="CommentSubject">
    <w:name w:val="annotation subject"/>
    <w:basedOn w:val="CommentText"/>
    <w:next w:val="CommentText"/>
    <w:link w:val="CommentSubjectChar"/>
    <w:uiPriority w:val="99"/>
    <w:unhideWhenUsed/>
    <w:rsid w:val="00342AB7"/>
    <w:rPr>
      <w:b/>
      <w:bCs/>
    </w:rPr>
  </w:style>
  <w:style w:type="character" w:customStyle="1" w:styleId="CommentSubjectChar">
    <w:name w:val="Comment Subject Char"/>
    <w:basedOn w:val="CommentTextChar"/>
    <w:link w:val="CommentSubject"/>
    <w:uiPriority w:val="99"/>
    <w:rsid w:val="00342AB7"/>
    <w:rPr>
      <w:rFonts w:ascii="Calibri" w:hAnsi="Calibri"/>
      <w:b/>
      <w:bCs/>
      <w:sz w:val="20"/>
      <w:szCs w:val="20"/>
    </w:rPr>
  </w:style>
  <w:style w:type="character" w:customStyle="1" w:styleId="Style11pt">
    <w:name w:val="Style 11 pt"/>
    <w:rsid w:val="00342AB7"/>
    <w:rPr>
      <w:sz w:val="20"/>
    </w:rPr>
  </w:style>
  <w:style w:type="character" w:customStyle="1" w:styleId="Style11ptUnderline">
    <w:name w:val="Style 11 pt Underline"/>
    <w:rsid w:val="00342AB7"/>
    <w:rPr>
      <w:sz w:val="20"/>
      <w:u w:val="single"/>
    </w:rPr>
  </w:style>
  <w:style w:type="paragraph" w:customStyle="1" w:styleId="StyleStyle411pt">
    <w:name w:val="Style Style4 + 11 pt"/>
    <w:basedOn w:val="Normal"/>
    <w:link w:val="StyleStyle411ptChar"/>
    <w:qFormat/>
    <w:rsid w:val="00342AB7"/>
    <w:rPr>
      <w:rFonts w:eastAsia="Times New Roman" w:cs="Times New Roman"/>
      <w:u w:val="single"/>
    </w:rPr>
  </w:style>
  <w:style w:type="character" w:customStyle="1" w:styleId="StyleStyle411ptChar">
    <w:name w:val="Style Style4 + 11 pt Char"/>
    <w:link w:val="StyleStyle411pt"/>
    <w:rsid w:val="00342AB7"/>
    <w:rPr>
      <w:rFonts w:ascii="Calibri" w:eastAsia="Times New Roman" w:hAnsi="Calibri" w:cs="Times New Roman"/>
      <w:sz w:val="22"/>
      <w:u w:val="single"/>
    </w:rPr>
  </w:style>
  <w:style w:type="character" w:customStyle="1" w:styleId="Style11ptItalicUnderline">
    <w:name w:val="Style 11 pt Italic Underline"/>
    <w:rsid w:val="00342AB7"/>
    <w:rPr>
      <w:i/>
      <w:iCs/>
      <w:sz w:val="20"/>
      <w:u w:val="single"/>
    </w:rPr>
  </w:style>
  <w:style w:type="character" w:customStyle="1" w:styleId="Style11ptItalic">
    <w:name w:val="Style 11 pt Italic"/>
    <w:rsid w:val="00342AB7"/>
    <w:rPr>
      <w:rFonts w:ascii="Times New Roman" w:hAnsi="Times New Roman" w:cs="Times New Roman" w:hint="default"/>
      <w:i/>
      <w:iCs/>
      <w:sz w:val="20"/>
    </w:rPr>
  </w:style>
  <w:style w:type="paragraph" w:customStyle="1" w:styleId="UnderlinePara">
    <w:name w:val="Underline Para"/>
    <w:basedOn w:val="Normal"/>
    <w:uiPriority w:val="6"/>
    <w:qFormat/>
    <w:rsid w:val="00342AB7"/>
    <w:pPr>
      <w:widowControl w:val="0"/>
      <w:suppressAutoHyphens/>
      <w:spacing w:after="200" w:line="256" w:lineRule="auto"/>
      <w:contextualSpacing/>
    </w:pPr>
    <w:rPr>
      <w:rFonts w:asciiTheme="minorHAnsi" w:hAnsiTheme="minorHAnsi"/>
      <w:b/>
      <w:u w:val="single"/>
    </w:rPr>
  </w:style>
  <w:style w:type="paragraph" w:customStyle="1" w:styleId="cardtext">
    <w:name w:val="card text"/>
    <w:basedOn w:val="Normal"/>
    <w:link w:val="cardtextChar"/>
    <w:uiPriority w:val="99"/>
    <w:qFormat/>
    <w:rsid w:val="00342AB7"/>
    <w:pPr>
      <w:ind w:left="288" w:right="288"/>
    </w:pPr>
  </w:style>
  <w:style w:type="character" w:customStyle="1" w:styleId="cardtextChar">
    <w:name w:val="card text Char"/>
    <w:basedOn w:val="DefaultParagraphFont"/>
    <w:link w:val="cardtext"/>
    <w:uiPriority w:val="99"/>
    <w:rsid w:val="00342AB7"/>
    <w:rPr>
      <w:rFonts w:ascii="Calibri" w:hAnsi="Calibri"/>
      <w:sz w:val="22"/>
    </w:rPr>
  </w:style>
  <w:style w:type="character" w:customStyle="1" w:styleId="m4841727538114946087gmail-styleunderline">
    <w:name w:val="m_4841727538114946087gmail-styleunderline"/>
    <w:basedOn w:val="DefaultParagraphFont"/>
    <w:rsid w:val="00342AB7"/>
  </w:style>
  <w:style w:type="paragraph" w:customStyle="1" w:styleId="BreakTag">
    <w:name w:val="Break Tag"/>
    <w:basedOn w:val="Normal"/>
    <w:autoRedefine/>
    <w:uiPriority w:val="4"/>
    <w:qFormat/>
    <w:rsid w:val="00342AB7"/>
    <w:pPr>
      <w:spacing w:before="240"/>
    </w:pPr>
    <w:rPr>
      <w:b/>
      <w:sz w:val="26"/>
    </w:rPr>
  </w:style>
  <w:style w:type="paragraph" w:customStyle="1" w:styleId="BreakBlock">
    <w:name w:val="Break Block"/>
    <w:basedOn w:val="Normal"/>
    <w:link w:val="BreakBlockChar"/>
    <w:autoRedefine/>
    <w:qFormat/>
    <w:rsid w:val="00342AB7"/>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342AB7"/>
    <w:rPr>
      <w:rFonts w:ascii="Arial Bold" w:hAnsi="Arial Bold"/>
      <w:b/>
      <w:caps/>
      <w:sz w:val="32"/>
      <w:u w:val="single"/>
    </w:rPr>
  </w:style>
  <w:style w:type="character" w:customStyle="1" w:styleId="Mention1">
    <w:name w:val="Mention1"/>
    <w:basedOn w:val="DefaultParagraphFont"/>
    <w:uiPriority w:val="99"/>
    <w:semiHidden/>
    <w:unhideWhenUsed/>
    <w:rsid w:val="00342AB7"/>
    <w:rPr>
      <w:color w:val="2B579A"/>
      <w:shd w:val="clear" w:color="auto" w:fill="E6E6E6"/>
    </w:rPr>
  </w:style>
  <w:style w:type="character" w:customStyle="1" w:styleId="UnresolvedMention1">
    <w:name w:val="Unresolved Mention1"/>
    <w:basedOn w:val="DefaultParagraphFont"/>
    <w:uiPriority w:val="99"/>
    <w:unhideWhenUsed/>
    <w:rsid w:val="00342AB7"/>
    <w:rPr>
      <w:color w:val="808080"/>
      <w:shd w:val="clear" w:color="auto" w:fill="E6E6E6"/>
    </w:rPr>
  </w:style>
  <w:style w:type="paragraph" w:customStyle="1" w:styleId="evidencetext">
    <w:name w:val="evidence text"/>
    <w:basedOn w:val="Normal"/>
    <w:link w:val="evidencetextChar1"/>
    <w:qFormat/>
    <w:rsid w:val="00342AB7"/>
    <w:pPr>
      <w:ind w:left="432" w:right="432"/>
    </w:pPr>
    <w:rPr>
      <w:color w:val="000000"/>
      <w:lang w:val="x-none" w:eastAsia="x-none"/>
    </w:rPr>
  </w:style>
  <w:style w:type="character" w:customStyle="1" w:styleId="evidencetextChar1">
    <w:name w:val="evidence text Char1"/>
    <w:link w:val="evidencetext"/>
    <w:rsid w:val="00342AB7"/>
    <w:rPr>
      <w:rFonts w:ascii="Calibri" w:hAnsi="Calibri"/>
      <w:color w:val="000000"/>
      <w:sz w:val="22"/>
      <w:lang w:val="x-none" w:eastAsia="x-none"/>
    </w:rPr>
  </w:style>
  <w:style w:type="character" w:customStyle="1" w:styleId="Author-Date">
    <w:name w:val="Author-Date"/>
    <w:qFormat/>
    <w:rsid w:val="00342AB7"/>
    <w:rPr>
      <w:b/>
      <w:sz w:val="24"/>
    </w:rPr>
  </w:style>
  <w:style w:type="paragraph" w:customStyle="1" w:styleId="Nothing">
    <w:name w:val="Nothing"/>
    <w:link w:val="NothingChar"/>
    <w:qFormat/>
    <w:rsid w:val="00342AB7"/>
    <w:pPr>
      <w:jc w:val="both"/>
    </w:pPr>
    <w:rPr>
      <w:rFonts w:ascii="Times New Roman" w:eastAsia="Times New Roman" w:hAnsi="Times New Roman" w:cs="Times New Roman"/>
      <w:sz w:val="20"/>
    </w:rPr>
  </w:style>
  <w:style w:type="paragraph" w:styleId="Title">
    <w:name w:val="Title"/>
    <w:aliases w:val="Cites and Cards,UNDERLINE,Bold Underlined,title,Block Heading,Read This"/>
    <w:basedOn w:val="Normal"/>
    <w:link w:val="TitleChar1"/>
    <w:qFormat/>
    <w:rsid w:val="00342AB7"/>
    <w:pPr>
      <w:widowControl w:val="0"/>
      <w:autoSpaceDE w:val="0"/>
      <w:autoSpaceDN w:val="0"/>
      <w:adjustRightInd w:val="0"/>
      <w:spacing w:before="240" w:after="60"/>
      <w:jc w:val="center"/>
      <w:outlineLvl w:val="0"/>
    </w:pPr>
    <w:rPr>
      <w:sz w:val="24"/>
      <w:u w:val="single"/>
    </w:rPr>
  </w:style>
  <w:style w:type="character" w:customStyle="1" w:styleId="TitleChar">
    <w:name w:val="Title Char"/>
    <w:basedOn w:val="DefaultParagraphFont"/>
    <w:uiPriority w:val="99"/>
    <w:rsid w:val="00342AB7"/>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342AB7"/>
    <w:rPr>
      <w:rFonts w:ascii="Calibri" w:hAnsi="Calibri"/>
      <w:u w:val="single"/>
    </w:rPr>
  </w:style>
  <w:style w:type="paragraph" w:customStyle="1" w:styleId="Style4">
    <w:name w:val="Style4"/>
    <w:basedOn w:val="Normal"/>
    <w:link w:val="Style4Char"/>
    <w:qFormat/>
    <w:rsid w:val="00342AB7"/>
    <w:rPr>
      <w:rFonts w:eastAsia="Times New Roman"/>
      <w:u w:val="single"/>
    </w:rPr>
  </w:style>
  <w:style w:type="character" w:customStyle="1" w:styleId="Style4Char">
    <w:name w:val="Style4 Char"/>
    <w:link w:val="Style4"/>
    <w:rsid w:val="00342AB7"/>
    <w:rPr>
      <w:rFonts w:ascii="Calibri" w:eastAsia="Times New Roman" w:hAnsi="Calibri"/>
      <w:sz w:val="22"/>
      <w:u w:val="single"/>
    </w:rPr>
  </w:style>
  <w:style w:type="character" w:customStyle="1" w:styleId="cardChar">
    <w:name w:val="card Char"/>
    <w:aliases w:val="Bold Cite Char Char,Speed Cite Char"/>
    <w:basedOn w:val="DefaultParagraphFont"/>
    <w:rsid w:val="00342AB7"/>
    <w:rPr>
      <w:rFonts w:ascii="Georgia" w:hAnsi="Georgia" w:cs="Calibri"/>
    </w:rPr>
  </w:style>
  <w:style w:type="character" w:customStyle="1" w:styleId="term">
    <w:name w:val="term"/>
    <w:basedOn w:val="DefaultParagraphFont"/>
    <w:rsid w:val="00342AB7"/>
  </w:style>
  <w:style w:type="character" w:customStyle="1" w:styleId="Style1Char">
    <w:name w:val="Style1 Char"/>
    <w:rsid w:val="00342AB7"/>
    <w:rPr>
      <w:rFonts w:ascii="Times New Roman" w:eastAsia="SimSun" w:hAnsi="Times New Roman" w:cs="Times New Roman"/>
      <w:sz w:val="20"/>
      <w:szCs w:val="24"/>
      <w:u w:val="single"/>
      <w:lang w:eastAsia="zh-CN"/>
    </w:rPr>
  </w:style>
  <w:style w:type="character" w:customStyle="1" w:styleId="Styleunderline11pt">
    <w:name w:val="Style underline + 11 pt"/>
    <w:rsid w:val="00342AB7"/>
    <w:rPr>
      <w:rFonts w:ascii="Times New Roman" w:hAnsi="Times New Roman"/>
      <w:sz w:val="20"/>
      <w:u w:val="single"/>
    </w:rPr>
  </w:style>
  <w:style w:type="paragraph" w:customStyle="1" w:styleId="Stylecard11pt">
    <w:name w:val="Style card + 11 pt"/>
    <w:basedOn w:val="Normal"/>
    <w:link w:val="Stylecard11ptChar"/>
    <w:qFormat/>
    <w:rsid w:val="00342AB7"/>
    <w:pPr>
      <w:ind w:left="288" w:right="288"/>
    </w:pPr>
    <w:rPr>
      <w:rFonts w:ascii="Georgia" w:eastAsia="SimSun" w:hAnsi="Georgia"/>
      <w:lang w:eastAsia="zh-CN"/>
    </w:rPr>
  </w:style>
  <w:style w:type="character" w:customStyle="1" w:styleId="Stylecard11ptChar">
    <w:name w:val="Style card + 11 pt Char"/>
    <w:link w:val="Stylecard11pt"/>
    <w:rsid w:val="00342AB7"/>
    <w:rPr>
      <w:rFonts w:ascii="Georgia" w:eastAsia="SimSun" w:hAnsi="Georgia"/>
      <w:sz w:val="22"/>
      <w:lang w:eastAsia="zh-CN"/>
    </w:rPr>
  </w:style>
  <w:style w:type="paragraph" w:customStyle="1" w:styleId="Minimize">
    <w:name w:val="Minimize"/>
    <w:basedOn w:val="Normal"/>
    <w:next w:val="Normal"/>
    <w:link w:val="MinimizeChar"/>
    <w:qFormat/>
    <w:rsid w:val="00342AB7"/>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342AB7"/>
    <w:rPr>
      <w:rFonts w:ascii="Georgia" w:hAnsi="Georgia"/>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342AB7"/>
    <w:rPr>
      <w:rFonts w:ascii="Arial" w:eastAsiaTheme="minorHAnsi" w:hAnsi="Arial" w:cs="Arial"/>
      <w:sz w:val="22"/>
      <w:szCs w:val="22"/>
      <w:u w:val="single"/>
    </w:rPr>
  </w:style>
  <w:style w:type="character" w:customStyle="1" w:styleId="byline">
    <w:name w:val="byline"/>
    <w:basedOn w:val="DefaultParagraphFont"/>
    <w:rsid w:val="00342AB7"/>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342AB7"/>
    <w:rPr>
      <w:rFonts w:ascii="Arial" w:hAnsi="Arial"/>
      <w:b/>
      <w:sz w:val="24"/>
      <w:szCs w:val="22"/>
      <w:u w:val="single"/>
    </w:rPr>
  </w:style>
  <w:style w:type="character" w:customStyle="1" w:styleId="Style11ptBoldUnderline">
    <w:name w:val="Style 11 pt Bold Underline"/>
    <w:rsid w:val="00342AB7"/>
    <w:rPr>
      <w:b/>
      <w:bCs/>
      <w:sz w:val="20"/>
      <w:u w:val="single"/>
    </w:rPr>
  </w:style>
  <w:style w:type="paragraph" w:customStyle="1" w:styleId="StyleStyle411ptBold">
    <w:name w:val="Style Style4 + 11 pt Bold"/>
    <w:basedOn w:val="Normal"/>
    <w:link w:val="StyleStyle411ptBoldChar"/>
    <w:qFormat/>
    <w:rsid w:val="00342AB7"/>
    <w:rPr>
      <w:rFonts w:eastAsia="Times New Roman"/>
      <w:b/>
      <w:bCs/>
      <w:u w:val="single"/>
    </w:rPr>
  </w:style>
  <w:style w:type="character" w:customStyle="1" w:styleId="StyleStyle411ptBoldChar">
    <w:name w:val="Style Style4 + 11 pt Bold Char"/>
    <w:basedOn w:val="DefaultParagraphFont"/>
    <w:link w:val="StyleStyle411ptBold"/>
    <w:rsid w:val="00342AB7"/>
    <w:rPr>
      <w:rFonts w:ascii="Calibri" w:eastAsia="Times New Roman" w:hAnsi="Calibri"/>
      <w:b/>
      <w:bCs/>
      <w:sz w:val="22"/>
      <w:u w:val="single"/>
    </w:rPr>
  </w:style>
  <w:style w:type="paragraph" w:customStyle="1" w:styleId="BlockTitle">
    <w:name w:val="Block Title"/>
    <w:basedOn w:val="Normal"/>
    <w:next w:val="Normal"/>
    <w:link w:val="BlockTitleChar"/>
    <w:qFormat/>
    <w:rsid w:val="00342AB7"/>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342AB7"/>
    <w:rPr>
      <w:rFonts w:ascii="Calibri" w:eastAsia="Times New Roman" w:hAnsi="Calibri"/>
      <w:b/>
      <w:sz w:val="32"/>
      <w:szCs w:val="20"/>
      <w:u w:val="single"/>
    </w:rPr>
  </w:style>
  <w:style w:type="character" w:customStyle="1" w:styleId="Emphasis2">
    <w:name w:val="Emphasis2"/>
    <w:basedOn w:val="DefaultParagraphFont"/>
    <w:rsid w:val="00342AB7"/>
    <w:rPr>
      <w:rFonts w:ascii="Franklin Gothic Heavy" w:hAnsi="Franklin Gothic Heavy"/>
      <w:iCs/>
      <w:u w:val="single"/>
    </w:rPr>
  </w:style>
  <w:style w:type="paragraph" w:customStyle="1" w:styleId="Cards">
    <w:name w:val="Cards"/>
    <w:basedOn w:val="Normal"/>
    <w:link w:val="CardsChar1"/>
    <w:qFormat/>
    <w:rsid w:val="00342AB7"/>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342AB7"/>
    <w:rPr>
      <w:rFonts w:ascii="Times New Roman" w:eastAsia="Times New Roman" w:hAnsi="Times New Roman" w:cs="Times New Roman"/>
      <w:sz w:val="20"/>
      <w:szCs w:val="24"/>
    </w:rPr>
  </w:style>
  <w:style w:type="paragraph" w:styleId="Header">
    <w:name w:val="header"/>
    <w:basedOn w:val="Normal"/>
    <w:link w:val="HeaderChar"/>
    <w:uiPriority w:val="99"/>
    <w:qFormat/>
    <w:rsid w:val="00342AB7"/>
    <w:pPr>
      <w:tabs>
        <w:tab w:val="center" w:pos="4680"/>
        <w:tab w:val="right" w:pos="9360"/>
      </w:tabs>
    </w:pPr>
  </w:style>
  <w:style w:type="character" w:customStyle="1" w:styleId="HeaderChar">
    <w:name w:val="Header Char"/>
    <w:basedOn w:val="DefaultParagraphFont"/>
    <w:link w:val="Header"/>
    <w:uiPriority w:val="99"/>
    <w:rsid w:val="00342AB7"/>
    <w:rPr>
      <w:rFonts w:ascii="Calibri" w:hAnsi="Calibri"/>
      <w:sz w:val="22"/>
    </w:rPr>
  </w:style>
  <w:style w:type="character" w:customStyle="1" w:styleId="pmterms1">
    <w:name w:val="pmterms1"/>
    <w:basedOn w:val="DefaultParagraphFont"/>
    <w:rsid w:val="00342AB7"/>
  </w:style>
  <w:style w:type="character" w:customStyle="1" w:styleId="hilite1">
    <w:name w:val="hilite1"/>
    <w:basedOn w:val="DefaultParagraphFont"/>
    <w:rsid w:val="00342AB7"/>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342AB7"/>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342AB7"/>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342AB7"/>
    <w:rPr>
      <w:rFonts w:eastAsia="Times New Roman"/>
      <w:b/>
      <w:szCs w:val="20"/>
    </w:rPr>
  </w:style>
  <w:style w:type="character" w:customStyle="1" w:styleId="NormaltagChar">
    <w:name w:val="Normal tag Char"/>
    <w:basedOn w:val="DefaultParagraphFont"/>
    <w:link w:val="Normaltag"/>
    <w:uiPriority w:val="99"/>
    <w:locked/>
    <w:rsid w:val="00342AB7"/>
    <w:rPr>
      <w:rFonts w:ascii="Calibri" w:eastAsia="Times New Roman" w:hAnsi="Calibri"/>
      <w:b/>
      <w:sz w:val="22"/>
      <w:szCs w:val="20"/>
    </w:rPr>
  </w:style>
  <w:style w:type="character" w:customStyle="1" w:styleId="DebateUnderline">
    <w:name w:val="Debate Underline"/>
    <w:qFormat/>
    <w:rsid w:val="00342AB7"/>
    <w:rPr>
      <w:rFonts w:ascii="Times New Roman" w:hAnsi="Times New Roman"/>
      <w:sz w:val="20"/>
      <w:szCs w:val="24"/>
      <w:u w:val="thick"/>
    </w:rPr>
  </w:style>
  <w:style w:type="character" w:customStyle="1" w:styleId="blue">
    <w:name w:val="blue"/>
    <w:basedOn w:val="DefaultParagraphFont"/>
    <w:rsid w:val="00342AB7"/>
    <w:rPr>
      <w:rFonts w:cs="Times New Roman"/>
    </w:rPr>
  </w:style>
  <w:style w:type="paragraph" w:customStyle="1" w:styleId="cites">
    <w:name w:val="cites"/>
    <w:link w:val="Heading1Char3"/>
    <w:autoRedefine/>
    <w:qFormat/>
    <w:rsid w:val="00342AB7"/>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342AB7"/>
    <w:rPr>
      <w:rFonts w:ascii="Times New Roman" w:eastAsia="Malgun Gothic" w:hAnsi="Times New Roman" w:cs="Times New Roman"/>
      <w:b/>
      <w:u w:val="single"/>
    </w:rPr>
  </w:style>
  <w:style w:type="paragraph" w:customStyle="1" w:styleId="tiny">
    <w:name w:val="tiny"/>
    <w:next w:val="Normal"/>
    <w:link w:val="tinyChar"/>
    <w:autoRedefine/>
    <w:qFormat/>
    <w:rsid w:val="00342AB7"/>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342AB7"/>
    <w:rPr>
      <w:rFonts w:ascii="Times New Roman" w:eastAsia="Malgun Gothic" w:hAnsi="Times New Roman" w:cs="Times New Roman"/>
      <w:sz w:val="12"/>
    </w:rPr>
  </w:style>
  <w:style w:type="character" w:customStyle="1" w:styleId="CitesChar2">
    <w:name w:val="Cites Char2"/>
    <w:link w:val="Cites0"/>
    <w:rsid w:val="00342AB7"/>
    <w:rPr>
      <w:rFonts w:eastAsia="Times New Roman" w:cs="Times New Roman"/>
      <w:b/>
      <w:bCs/>
      <w:sz w:val="20"/>
      <w:szCs w:val="20"/>
    </w:rPr>
  </w:style>
  <w:style w:type="paragraph" w:styleId="Footer">
    <w:name w:val="footer"/>
    <w:basedOn w:val="Normal"/>
    <w:link w:val="FooterChar"/>
    <w:uiPriority w:val="99"/>
    <w:rsid w:val="00342AB7"/>
    <w:pPr>
      <w:tabs>
        <w:tab w:val="center" w:pos="4680"/>
        <w:tab w:val="right" w:pos="9360"/>
      </w:tabs>
    </w:pPr>
  </w:style>
  <w:style w:type="character" w:customStyle="1" w:styleId="FooterChar">
    <w:name w:val="Footer Char"/>
    <w:basedOn w:val="DefaultParagraphFont"/>
    <w:link w:val="Footer"/>
    <w:uiPriority w:val="99"/>
    <w:rsid w:val="00342AB7"/>
    <w:rPr>
      <w:rFonts w:ascii="Calibri" w:hAnsi="Calibri"/>
      <w:sz w:val="22"/>
    </w:rPr>
  </w:style>
  <w:style w:type="character" w:styleId="PageNumber">
    <w:name w:val="page number"/>
    <w:aliases w:val="card ununderlined"/>
    <w:basedOn w:val="DefaultParagraphFont"/>
    <w:uiPriority w:val="99"/>
    <w:rsid w:val="00342AB7"/>
  </w:style>
  <w:style w:type="paragraph" w:customStyle="1" w:styleId="BlockTitle2">
    <w:name w:val="Block Title2"/>
    <w:basedOn w:val="Normal"/>
    <w:next w:val="Normal"/>
    <w:qFormat/>
    <w:rsid w:val="00342AB7"/>
    <w:pPr>
      <w:spacing w:after="240"/>
      <w:jc w:val="center"/>
    </w:pPr>
    <w:rPr>
      <w:rFonts w:eastAsia="Times New Roman"/>
      <w:b/>
      <w:sz w:val="32"/>
      <w:u w:val="single"/>
      <w:lang w:bidi="en-US"/>
    </w:rPr>
  </w:style>
  <w:style w:type="paragraph" w:styleId="TOC1">
    <w:name w:val="toc 1"/>
    <w:basedOn w:val="Normal"/>
    <w:next w:val="Normal"/>
    <w:autoRedefine/>
    <w:uiPriority w:val="39"/>
    <w:rsid w:val="00342AB7"/>
    <w:pPr>
      <w:spacing w:before="120" w:after="120"/>
    </w:pPr>
    <w:rPr>
      <w:rFonts w:eastAsia="Times New Roman"/>
      <w:b/>
      <w:u w:val="single"/>
      <w:lang w:bidi="en-US"/>
    </w:rPr>
  </w:style>
  <w:style w:type="paragraph" w:styleId="TOC9">
    <w:name w:val="toc 9"/>
    <w:basedOn w:val="Normal"/>
    <w:next w:val="Normal"/>
    <w:autoRedefine/>
    <w:rsid w:val="00342AB7"/>
    <w:pPr>
      <w:ind w:left="1600"/>
    </w:pPr>
    <w:rPr>
      <w:rFonts w:eastAsia="Times New Roman"/>
      <w:sz w:val="20"/>
      <w:lang w:bidi="en-US"/>
    </w:rPr>
  </w:style>
  <w:style w:type="paragraph" w:customStyle="1" w:styleId="TxBrp1">
    <w:name w:val="TxBr_p1"/>
    <w:basedOn w:val="Normal"/>
    <w:qFormat/>
    <w:rsid w:val="00342AB7"/>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342AB7"/>
    <w:pPr>
      <w:spacing w:before="100" w:beforeAutospacing="1" w:after="100" w:afterAutospacing="1"/>
    </w:pPr>
    <w:rPr>
      <w:rFonts w:eastAsia="Times New Roman"/>
      <w:lang w:bidi="en-US"/>
    </w:rPr>
  </w:style>
  <w:style w:type="paragraph" w:customStyle="1" w:styleId="fullstory">
    <w:name w:val="fullstory"/>
    <w:basedOn w:val="Normal"/>
    <w:qFormat/>
    <w:rsid w:val="00342AB7"/>
    <w:pPr>
      <w:spacing w:before="100" w:beforeAutospacing="1" w:after="100" w:afterAutospacing="1"/>
    </w:pPr>
    <w:rPr>
      <w:rFonts w:eastAsia="Times New Roman"/>
      <w:lang w:bidi="en-US"/>
    </w:rPr>
  </w:style>
  <w:style w:type="character" w:customStyle="1" w:styleId="standardcontent">
    <w:name w:val="standardcontent"/>
    <w:basedOn w:val="DefaultParagraphFont"/>
    <w:rsid w:val="00342AB7"/>
  </w:style>
  <w:style w:type="paragraph" w:customStyle="1" w:styleId="hat">
    <w:name w:val="hat"/>
    <w:basedOn w:val="Normal"/>
    <w:next w:val="Normal"/>
    <w:link w:val="hatChar"/>
    <w:qFormat/>
    <w:rsid w:val="00342AB7"/>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342AB7"/>
  </w:style>
  <w:style w:type="paragraph" w:customStyle="1" w:styleId="HotRouteChar">
    <w:name w:val="Hot Route! Char"/>
    <w:basedOn w:val="Normal"/>
    <w:qFormat/>
    <w:rsid w:val="00342AB7"/>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342AB7"/>
    <w:rPr>
      <w:rFonts w:cs="Times New Roman"/>
      <w:b/>
      <w:bCs/>
    </w:rPr>
  </w:style>
  <w:style w:type="paragraph" w:customStyle="1" w:styleId="Default">
    <w:name w:val="Default"/>
    <w:qFormat/>
    <w:rsid w:val="00342AB7"/>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342AB7"/>
    <w:rPr>
      <w:rFonts w:ascii="Cambria" w:hAnsi="Cambria" w:cs="Times New Roman"/>
      <w:b/>
      <w:bCs/>
      <w:sz w:val="26"/>
      <w:szCs w:val="26"/>
    </w:rPr>
  </w:style>
  <w:style w:type="character" w:customStyle="1" w:styleId="UnderliningChar">
    <w:name w:val="Underlining Char"/>
    <w:basedOn w:val="DefaultParagraphFont"/>
    <w:link w:val="Underlining"/>
    <w:rsid w:val="00342AB7"/>
    <w:rPr>
      <w:rFonts w:ascii="Arial Narrow" w:hAnsi="Arial Narrow" w:cs="Times New Roman"/>
      <w:u w:val="single"/>
    </w:rPr>
  </w:style>
  <w:style w:type="character" w:customStyle="1" w:styleId="CardCharChar1">
    <w:name w:val="Card Char Char1"/>
    <w:basedOn w:val="DefaultParagraphFont"/>
    <w:rsid w:val="00342AB7"/>
    <w:rPr>
      <w:rFonts w:cs="Times New Roman"/>
      <w:b/>
      <w:bCs/>
      <w:sz w:val="28"/>
      <w:szCs w:val="28"/>
    </w:rPr>
  </w:style>
  <w:style w:type="paragraph" w:customStyle="1" w:styleId="Cites0">
    <w:name w:val="Cites"/>
    <w:basedOn w:val="Normal"/>
    <w:link w:val="CitesChar2"/>
    <w:qFormat/>
    <w:rsid w:val="00342AB7"/>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342AB7"/>
    <w:rPr>
      <w:rFonts w:ascii="Times New Roman" w:eastAsia="Calibri" w:hAnsi="Times New Roman" w:cs="Times New Roman"/>
      <w:sz w:val="24"/>
      <w:szCs w:val="24"/>
    </w:rPr>
  </w:style>
  <w:style w:type="character" w:customStyle="1" w:styleId="apple-converted-space">
    <w:name w:val="apple-converted-space"/>
    <w:basedOn w:val="DefaultParagraphFont"/>
    <w:rsid w:val="00342AB7"/>
  </w:style>
  <w:style w:type="character" w:customStyle="1" w:styleId="hit">
    <w:name w:val="hit"/>
    <w:basedOn w:val="DefaultParagraphFont"/>
    <w:rsid w:val="00342AB7"/>
    <w:rPr>
      <w:rFonts w:cs="Times New Roman"/>
    </w:rPr>
  </w:style>
  <w:style w:type="paragraph" w:customStyle="1" w:styleId="SmallFont">
    <w:name w:val="Small Font"/>
    <w:basedOn w:val="Normal"/>
    <w:link w:val="SmallFontChar"/>
    <w:qFormat/>
    <w:rsid w:val="00342AB7"/>
    <w:pPr>
      <w:spacing w:after="200"/>
      <w:jc w:val="both"/>
    </w:pPr>
    <w:rPr>
      <w:rFonts w:eastAsia="Calibri"/>
      <w:szCs w:val="18"/>
    </w:rPr>
  </w:style>
  <w:style w:type="character" w:customStyle="1" w:styleId="SmallFontChar">
    <w:name w:val="Small Font Char"/>
    <w:basedOn w:val="DefaultParagraphFont"/>
    <w:link w:val="SmallFont"/>
    <w:locked/>
    <w:rsid w:val="00342AB7"/>
    <w:rPr>
      <w:rFonts w:ascii="Calibri" w:eastAsia="Calibri" w:hAnsi="Calibri"/>
      <w:sz w:val="22"/>
      <w:szCs w:val="18"/>
    </w:rPr>
  </w:style>
  <w:style w:type="character" w:customStyle="1" w:styleId="CircleChar1">
    <w:name w:val="Circle Char1"/>
    <w:basedOn w:val="DefaultParagraphFont"/>
    <w:rsid w:val="00342AB7"/>
    <w:rPr>
      <w:rFonts w:cs="Times New Roman"/>
      <w:b/>
      <w:i/>
      <w:sz w:val="18"/>
      <w:szCs w:val="18"/>
      <w:u w:val="single"/>
      <w:lang w:val="en-US" w:eastAsia="en-US" w:bidi="ar-SA"/>
    </w:rPr>
  </w:style>
  <w:style w:type="paragraph" w:styleId="BodyText">
    <w:name w:val="Body Text"/>
    <w:basedOn w:val="Normal"/>
    <w:link w:val="BodyTextChar"/>
    <w:qFormat/>
    <w:rsid w:val="00342AB7"/>
    <w:pPr>
      <w:widowControl w:val="0"/>
      <w:suppressAutoHyphens/>
      <w:spacing w:after="120"/>
    </w:pPr>
    <w:rPr>
      <w:rFonts w:eastAsia="Times New Roman"/>
      <w:sz w:val="20"/>
      <w:szCs w:val="20"/>
      <w:lang w:eastAsia="ar-SA"/>
    </w:rPr>
  </w:style>
  <w:style w:type="character" w:customStyle="1" w:styleId="BodyTextChar">
    <w:name w:val="Body Text Char"/>
    <w:basedOn w:val="DefaultParagraphFont"/>
    <w:link w:val="BodyText"/>
    <w:rsid w:val="00342AB7"/>
    <w:rPr>
      <w:rFonts w:ascii="Calibri" w:eastAsia="Times New Roman" w:hAnsi="Calibri"/>
      <w:sz w:val="20"/>
      <w:szCs w:val="20"/>
      <w:lang w:eastAsia="ar-SA"/>
    </w:rPr>
  </w:style>
  <w:style w:type="character" w:customStyle="1" w:styleId="verdana">
    <w:name w:val="verdana"/>
    <w:basedOn w:val="DefaultParagraphFont"/>
    <w:rsid w:val="00342AB7"/>
  </w:style>
  <w:style w:type="character" w:customStyle="1" w:styleId="CardsChar1">
    <w:name w:val="Cards Char1"/>
    <w:link w:val="Cards"/>
    <w:rsid w:val="00342AB7"/>
    <w:rPr>
      <w:rFonts w:ascii="Calibri" w:eastAsia="Times New Roman" w:hAnsi="Calibri" w:cs="Times New Roman"/>
      <w:sz w:val="20"/>
      <w:szCs w:val="20"/>
    </w:rPr>
  </w:style>
  <w:style w:type="paragraph" w:customStyle="1" w:styleId="BlockHeadings">
    <w:name w:val="Block Headings"/>
    <w:basedOn w:val="Normal"/>
    <w:link w:val="BlockHeadingsChar"/>
    <w:qFormat/>
    <w:rsid w:val="00342AB7"/>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342AB7"/>
    <w:rPr>
      <w:rFonts w:ascii="Calibri" w:eastAsia="Times New Roman" w:hAnsi="Calibri" w:cs="Times New Roman"/>
      <w:b/>
      <w:sz w:val="20"/>
      <w:szCs w:val="20"/>
    </w:rPr>
  </w:style>
  <w:style w:type="paragraph" w:customStyle="1" w:styleId="loose">
    <w:name w:val="loose"/>
    <w:basedOn w:val="Normal"/>
    <w:qFormat/>
    <w:rsid w:val="00342AB7"/>
    <w:pPr>
      <w:spacing w:before="210"/>
    </w:pPr>
    <w:rPr>
      <w:rFonts w:eastAsia="Times New Roman"/>
      <w:lang w:eastAsia="zh-CN" w:bidi="he-IL"/>
    </w:rPr>
  </w:style>
  <w:style w:type="character" w:customStyle="1" w:styleId="hit1">
    <w:name w:val="hit1"/>
    <w:basedOn w:val="DefaultParagraphFont"/>
    <w:rsid w:val="00342AB7"/>
    <w:rPr>
      <w:b/>
      <w:bCs/>
      <w:color w:val="CC0033"/>
    </w:rPr>
  </w:style>
  <w:style w:type="character" w:customStyle="1" w:styleId="upper">
    <w:name w:val="upper"/>
    <w:basedOn w:val="DefaultParagraphFont"/>
    <w:rsid w:val="00342AB7"/>
  </w:style>
  <w:style w:type="character" w:customStyle="1" w:styleId="Author">
    <w:name w:val="Author"/>
    <w:aliases w:val="Style Date"/>
    <w:basedOn w:val="DefaultParagraphFont"/>
    <w:qFormat/>
    <w:rsid w:val="00342AB7"/>
    <w:rPr>
      <w:b/>
      <w:sz w:val="24"/>
    </w:rPr>
  </w:style>
  <w:style w:type="character" w:customStyle="1" w:styleId="SmallFont7pt">
    <w:name w:val="Small Font (7 pt)"/>
    <w:basedOn w:val="DefaultParagraphFont"/>
    <w:rsid w:val="00342AB7"/>
    <w:rPr>
      <w:sz w:val="14"/>
    </w:rPr>
  </w:style>
  <w:style w:type="paragraph" w:customStyle="1" w:styleId="UnderlinedText">
    <w:name w:val="Underlined Text"/>
    <w:basedOn w:val="Normal"/>
    <w:qFormat/>
    <w:rsid w:val="00342AB7"/>
    <w:rPr>
      <w:rFonts w:eastAsia="Times New Roman"/>
      <w:b/>
      <w:szCs w:val="20"/>
    </w:rPr>
  </w:style>
  <w:style w:type="character" w:customStyle="1" w:styleId="SmallText-New">
    <w:name w:val="Small Text - New"/>
    <w:basedOn w:val="DefaultParagraphFont"/>
    <w:rsid w:val="00342AB7"/>
    <w:rPr>
      <w:rFonts w:ascii="Arial Narrow" w:hAnsi="Arial Narrow"/>
      <w:sz w:val="14"/>
    </w:rPr>
  </w:style>
  <w:style w:type="paragraph" w:customStyle="1" w:styleId="Smalltext">
    <w:name w:val="Small text"/>
    <w:aliases w:val="Quote1,Quote11"/>
    <w:basedOn w:val="Normal"/>
    <w:link w:val="SmalltextChar"/>
    <w:qFormat/>
    <w:rsid w:val="00342AB7"/>
    <w:rPr>
      <w:rFonts w:ascii="Arial Narrow" w:eastAsia="Times New Roman" w:hAnsi="Arial Narrow"/>
    </w:rPr>
  </w:style>
  <w:style w:type="character" w:customStyle="1" w:styleId="Underlined-New">
    <w:name w:val="Underlined - New"/>
    <w:basedOn w:val="DefaultParagraphFont"/>
    <w:rsid w:val="00342AB7"/>
    <w:rPr>
      <w:rFonts w:ascii="Arial Narrow" w:hAnsi="Arial Narrow"/>
      <w:sz w:val="16"/>
      <w:u w:val="single"/>
    </w:rPr>
  </w:style>
  <w:style w:type="paragraph" w:styleId="TOC2">
    <w:name w:val="toc 2"/>
    <w:basedOn w:val="Normal"/>
    <w:next w:val="Normal"/>
    <w:autoRedefine/>
    <w:uiPriority w:val="39"/>
    <w:rsid w:val="00342AB7"/>
    <w:pPr>
      <w:ind w:left="200"/>
    </w:pPr>
    <w:rPr>
      <w:rFonts w:eastAsia="Times New Roman"/>
      <w:sz w:val="20"/>
      <w:lang w:bidi="en-US"/>
    </w:rPr>
  </w:style>
  <w:style w:type="paragraph" w:styleId="Caption">
    <w:name w:val="caption"/>
    <w:basedOn w:val="Normal"/>
    <w:next w:val="Normal"/>
    <w:qFormat/>
    <w:rsid w:val="00342AB7"/>
    <w:rPr>
      <w:rFonts w:eastAsia="Times New Roman"/>
      <w:b/>
      <w:bCs/>
      <w:sz w:val="18"/>
      <w:szCs w:val="18"/>
      <w:lang w:bidi="en-US"/>
    </w:rPr>
  </w:style>
  <w:style w:type="paragraph" w:styleId="TOCHeading">
    <w:name w:val="TOC Heading"/>
    <w:basedOn w:val="Heading1"/>
    <w:next w:val="Normal"/>
    <w:uiPriority w:val="39"/>
    <w:qFormat/>
    <w:rsid w:val="00342AB7"/>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342AB7"/>
    <w:rPr>
      <w:rFonts w:ascii="Arial Narrow" w:hAnsi="Arial Narrow"/>
      <w:dstrike w:val="0"/>
      <w:sz w:val="20"/>
      <w:bdr w:val="single" w:sz="2" w:space="0" w:color="auto"/>
      <w:vertAlign w:val="baseline"/>
    </w:rPr>
  </w:style>
  <w:style w:type="character" w:customStyle="1" w:styleId="style65">
    <w:name w:val="style65"/>
    <w:basedOn w:val="DefaultParagraphFont"/>
    <w:rsid w:val="00342AB7"/>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342AB7"/>
    <w:rPr>
      <w:rFonts w:cs="Arial"/>
      <w:bCs/>
      <w:szCs w:val="26"/>
      <w:u w:val="single"/>
      <w:lang w:val="en-US" w:eastAsia="en-US" w:bidi="ar-SA"/>
    </w:rPr>
  </w:style>
  <w:style w:type="character" w:customStyle="1" w:styleId="qlabel">
    <w:name w:val="q_label"/>
    <w:basedOn w:val="DefaultParagraphFont"/>
    <w:rsid w:val="00342AB7"/>
  </w:style>
  <w:style w:type="character" w:customStyle="1" w:styleId="alabel">
    <w:name w:val="a_label"/>
    <w:basedOn w:val="DefaultParagraphFont"/>
    <w:rsid w:val="00342AB7"/>
  </w:style>
  <w:style w:type="character" w:customStyle="1" w:styleId="Style1Char1">
    <w:name w:val="Style1 Char1"/>
    <w:basedOn w:val="DefaultParagraphFont"/>
    <w:rsid w:val="00342AB7"/>
    <w:rPr>
      <w:rFonts w:eastAsia="SimSun"/>
      <w:sz w:val="20"/>
      <w:szCs w:val="24"/>
      <w:u w:val="single"/>
      <w:lang w:val="en-US" w:eastAsia="zh-CN" w:bidi="ar-SA"/>
    </w:rPr>
  </w:style>
  <w:style w:type="character" w:customStyle="1" w:styleId="UnderlineCharChar">
    <w:name w:val="Underline Char Char"/>
    <w:basedOn w:val="DefaultParagraphFont"/>
    <w:rsid w:val="00342AB7"/>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342AB7"/>
    <w:rPr>
      <w:rFonts w:eastAsia="MS Mincho"/>
      <w:b/>
      <w:u w:val="single"/>
      <w:lang w:val="en-US" w:eastAsia="en-US" w:bidi="ar-SA"/>
    </w:rPr>
  </w:style>
  <w:style w:type="character" w:customStyle="1" w:styleId="CardTextChar0">
    <w:name w:val="Card Text Char"/>
    <w:basedOn w:val="DefaultParagraphFont"/>
    <w:rsid w:val="00342AB7"/>
    <w:rPr>
      <w:rFonts w:ascii="Times New Roman" w:eastAsia="Times New Roman" w:hAnsi="Times New Roman" w:cs="Times New Roman"/>
      <w:szCs w:val="24"/>
    </w:rPr>
  </w:style>
  <w:style w:type="character" w:customStyle="1" w:styleId="reduce2">
    <w:name w:val="reduce2"/>
    <w:basedOn w:val="DefaultParagraphFont"/>
    <w:rsid w:val="00342AB7"/>
    <w:rPr>
      <w:rFonts w:ascii="Arial" w:hAnsi="Arial" w:cs="Arial"/>
      <w:color w:val="000000"/>
      <w:sz w:val="10"/>
      <w:szCs w:val="22"/>
    </w:rPr>
  </w:style>
  <w:style w:type="paragraph" w:customStyle="1" w:styleId="BoldUnderline">
    <w:name w:val="BoldUnderline"/>
    <w:link w:val="BoldUnderlineChar"/>
    <w:uiPriority w:val="99"/>
    <w:qFormat/>
    <w:rsid w:val="00342AB7"/>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342AB7"/>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342AB7"/>
    <w:rPr>
      <w:rFonts w:cs="Arial"/>
      <w:bCs/>
      <w:szCs w:val="26"/>
      <w:u w:val="single"/>
      <w:lang w:val="en-US" w:eastAsia="en-US" w:bidi="ar-SA"/>
    </w:rPr>
  </w:style>
  <w:style w:type="paragraph" w:customStyle="1" w:styleId="evidencetextChar">
    <w:name w:val="evidence text Char"/>
    <w:basedOn w:val="Normal"/>
    <w:qFormat/>
    <w:rsid w:val="00342AB7"/>
    <w:pPr>
      <w:ind w:left="1728" w:right="1008"/>
    </w:pPr>
    <w:rPr>
      <w:rFonts w:eastAsia="Times New Roman"/>
      <w:color w:val="000000"/>
      <w:sz w:val="18"/>
    </w:rPr>
  </w:style>
  <w:style w:type="character" w:customStyle="1" w:styleId="underline2">
    <w:name w:val="underline2"/>
    <w:basedOn w:val="DefaultParagraphFont"/>
    <w:rsid w:val="00342AB7"/>
    <w:rPr>
      <w:u w:val="single"/>
    </w:rPr>
  </w:style>
  <w:style w:type="character" w:customStyle="1" w:styleId="Style11ptUnderlineBorderSinglesolidlineAuto05pt">
    <w:name w:val="Style 11 pt Underline Border: : (Single solid line Auto  0.5 pt..."/>
    <w:rsid w:val="00342AB7"/>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342AB7"/>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342AB7"/>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342AB7"/>
    <w:rPr>
      <w:u w:val="single"/>
    </w:rPr>
  </w:style>
  <w:style w:type="paragraph" w:customStyle="1" w:styleId="UnderlineChar4">
    <w:name w:val="Underline Char4"/>
    <w:basedOn w:val="Normal"/>
    <w:link w:val="UnderlineChar4Char"/>
    <w:qFormat/>
    <w:rsid w:val="00342AB7"/>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342AB7"/>
    <w:rPr>
      <w:b/>
      <w:u w:val="single"/>
    </w:rPr>
  </w:style>
  <w:style w:type="paragraph" w:customStyle="1" w:styleId="BoldandUnderlineChar3">
    <w:name w:val="Bold and Underline Char3"/>
    <w:basedOn w:val="Normal"/>
    <w:link w:val="BoldandUnderlineChar3Char2"/>
    <w:qFormat/>
    <w:rsid w:val="00342AB7"/>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342AB7"/>
    <w:rPr>
      <w:rFonts w:eastAsia="Times New Roman"/>
      <w:u w:val="single"/>
    </w:rPr>
  </w:style>
  <w:style w:type="character" w:customStyle="1" w:styleId="StyleUnderlineChar11ptChar">
    <w:name w:val="Style Underline Char + 11 pt Char"/>
    <w:basedOn w:val="DefaultParagraphFont"/>
    <w:link w:val="StyleUnderlineChar11pt"/>
    <w:rsid w:val="00342AB7"/>
    <w:rPr>
      <w:rFonts w:ascii="Calibri" w:eastAsia="Times New Roman" w:hAnsi="Calibri"/>
      <w:sz w:val="22"/>
      <w:u w:val="single"/>
    </w:rPr>
  </w:style>
  <w:style w:type="paragraph" w:customStyle="1" w:styleId="StyleUnderlineChar11ptBold">
    <w:name w:val="Style Underline Char + 11 pt Bold"/>
    <w:basedOn w:val="Normal"/>
    <w:link w:val="StyleUnderlineChar11ptBoldChar"/>
    <w:qFormat/>
    <w:rsid w:val="00342AB7"/>
    <w:rPr>
      <w:rFonts w:eastAsia="Times New Roman"/>
      <w:b/>
      <w:bCs/>
      <w:u w:val="single"/>
    </w:rPr>
  </w:style>
  <w:style w:type="character" w:customStyle="1" w:styleId="StyleUnderlineChar11ptBoldChar">
    <w:name w:val="Style Underline Char + 11 pt Bold Char"/>
    <w:basedOn w:val="DefaultParagraphFont"/>
    <w:link w:val="StyleUnderlineChar11ptBold"/>
    <w:rsid w:val="00342AB7"/>
    <w:rPr>
      <w:rFonts w:ascii="Calibri" w:eastAsia="Times New Roman" w:hAnsi="Calibri"/>
      <w:b/>
      <w:bCs/>
      <w:sz w:val="22"/>
      <w:u w:val="single"/>
    </w:rPr>
  </w:style>
  <w:style w:type="character" w:customStyle="1" w:styleId="inside-head">
    <w:name w:val="inside-head"/>
    <w:basedOn w:val="DefaultParagraphFont"/>
    <w:rsid w:val="00342AB7"/>
  </w:style>
  <w:style w:type="paragraph" w:customStyle="1" w:styleId="Style3">
    <w:name w:val="Style3"/>
    <w:basedOn w:val="Normal"/>
    <w:link w:val="Style3Char"/>
    <w:qFormat/>
    <w:rsid w:val="00342AB7"/>
    <w:rPr>
      <w:rFonts w:ascii="Arial Narrow" w:eastAsia="Times New Roman" w:hAnsi="Arial Narrow"/>
      <w:b/>
    </w:rPr>
  </w:style>
  <w:style w:type="character" w:customStyle="1" w:styleId="Style3Char">
    <w:name w:val="Style3 Char"/>
    <w:basedOn w:val="DefaultParagraphFont"/>
    <w:link w:val="Style3"/>
    <w:rsid w:val="00342AB7"/>
    <w:rPr>
      <w:rFonts w:ascii="Arial Narrow" w:eastAsia="Times New Roman" w:hAnsi="Arial Narrow"/>
      <w:b/>
      <w:sz w:val="22"/>
    </w:rPr>
  </w:style>
  <w:style w:type="character" w:customStyle="1" w:styleId="7TimesNewRoman">
    <w:name w:val="7 Times New Roman"/>
    <w:rsid w:val="00342AB7"/>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342AB7"/>
  </w:style>
  <w:style w:type="character" w:customStyle="1" w:styleId="officialsbureau">
    <w:name w:val="official_s_bureau"/>
    <w:basedOn w:val="DefaultParagraphFont"/>
    <w:rsid w:val="00342AB7"/>
  </w:style>
  <w:style w:type="paragraph" w:customStyle="1" w:styleId="Stylecard11ptUnderline">
    <w:name w:val="Style card + 11 pt Underline"/>
    <w:basedOn w:val="Normal"/>
    <w:link w:val="Stylecard11ptUnderlineChar"/>
    <w:qFormat/>
    <w:rsid w:val="00342AB7"/>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342AB7"/>
    <w:rPr>
      <w:rFonts w:ascii="Georgia" w:eastAsia="SimSun" w:hAnsi="Georgia"/>
      <w:sz w:val="22"/>
      <w:u w:val="single"/>
      <w:lang w:eastAsia="zh-CN"/>
    </w:rPr>
  </w:style>
  <w:style w:type="paragraph" w:customStyle="1" w:styleId="Stylecard11ptBoldUnderline">
    <w:name w:val="Style card + 11 pt Bold Underline"/>
    <w:basedOn w:val="Normal"/>
    <w:link w:val="Stylecard11ptBoldUnderlineChar"/>
    <w:qFormat/>
    <w:rsid w:val="00342AB7"/>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342AB7"/>
    <w:rPr>
      <w:rFonts w:ascii="Georgia" w:eastAsia="SimSun" w:hAnsi="Georgia"/>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342AB7"/>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342AB7"/>
    <w:pPr>
      <w:ind w:left="288" w:right="288"/>
    </w:pPr>
    <w:rPr>
      <w:rFonts w:ascii="Georgia" w:eastAsia="SimSun" w:hAnsi="Georgia" w:cs="Calibri"/>
      <w:u w:val="single"/>
      <w:lang w:eastAsia="zh-CN"/>
    </w:rPr>
  </w:style>
  <w:style w:type="character" w:customStyle="1" w:styleId="StylecardLatinVerdana-BoldUnderlineChar">
    <w:name w:val="Style card + (Latin) Verdana-Bold Underline Char"/>
    <w:basedOn w:val="cardChar"/>
    <w:link w:val="StylecardLatinVerdana-BoldUnderline"/>
    <w:rsid w:val="00342AB7"/>
    <w:rPr>
      <w:rFonts w:ascii="Georgia" w:eastAsia="SimSun" w:hAnsi="Georgia" w:cs="Calibri"/>
      <w:sz w:val="22"/>
      <w:u w:val="single"/>
      <w:lang w:eastAsia="zh-CN"/>
    </w:rPr>
  </w:style>
  <w:style w:type="paragraph" w:styleId="HTMLPreformatted">
    <w:name w:val="HTML Preformatted"/>
    <w:basedOn w:val="Normal"/>
    <w:link w:val="HTMLPreformattedChar"/>
    <w:rsid w:val="00342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342AB7"/>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342AB7"/>
    <w:rPr>
      <w:u w:val="single"/>
    </w:rPr>
  </w:style>
  <w:style w:type="character" w:customStyle="1" w:styleId="StyleUnderlining11ptChar">
    <w:name w:val="Style Underlining + 11 pt Char"/>
    <w:basedOn w:val="DefaultParagraphFont"/>
    <w:link w:val="StyleUnderlining11pt"/>
    <w:rsid w:val="00342AB7"/>
    <w:rPr>
      <w:rFonts w:ascii="Calibri" w:hAnsi="Calibri"/>
      <w:sz w:val="22"/>
      <w:u w:val="single"/>
    </w:rPr>
  </w:style>
  <w:style w:type="paragraph" w:customStyle="1" w:styleId="StyleCardText9pt">
    <w:name w:val="Style Card Text + 9 pt"/>
    <w:basedOn w:val="Normal"/>
    <w:link w:val="StyleCardText9ptChar"/>
    <w:qFormat/>
    <w:rsid w:val="00342AB7"/>
    <w:pPr>
      <w:spacing w:after="200"/>
      <w:contextualSpacing/>
    </w:pPr>
    <w:rPr>
      <w:rFonts w:eastAsia="Calibri"/>
    </w:rPr>
  </w:style>
  <w:style w:type="character" w:customStyle="1" w:styleId="StyleCardText9ptChar">
    <w:name w:val="Style Card Text + 9 pt Char"/>
    <w:basedOn w:val="DefaultParagraphFont"/>
    <w:link w:val="StyleCardText9pt"/>
    <w:rsid w:val="00342AB7"/>
    <w:rPr>
      <w:rFonts w:ascii="Calibri" w:eastAsia="Calibri" w:hAnsi="Calibri"/>
      <w:sz w:val="22"/>
    </w:rPr>
  </w:style>
  <w:style w:type="paragraph" w:styleId="Quote">
    <w:name w:val="Quote"/>
    <w:basedOn w:val="Normal"/>
    <w:next w:val="Normal"/>
    <w:link w:val="QuoteChar"/>
    <w:uiPriority w:val="29"/>
    <w:qFormat/>
    <w:rsid w:val="00342AB7"/>
    <w:pPr>
      <w:widowControl w:val="0"/>
    </w:pPr>
    <w:rPr>
      <w:rFonts w:eastAsia="Times New Roman"/>
      <w:iCs/>
      <w:color w:val="000000"/>
      <w:lang w:bidi="en-US"/>
    </w:rPr>
  </w:style>
  <w:style w:type="character" w:customStyle="1" w:styleId="QuoteChar">
    <w:name w:val="Quote Char"/>
    <w:basedOn w:val="DefaultParagraphFont"/>
    <w:link w:val="Quote"/>
    <w:uiPriority w:val="29"/>
    <w:rsid w:val="00342AB7"/>
    <w:rPr>
      <w:rFonts w:ascii="Calibri" w:eastAsia="Times New Roman" w:hAnsi="Calibri"/>
      <w:iCs/>
      <w:color w:val="000000"/>
      <w:sz w:val="22"/>
      <w:lang w:bidi="en-US"/>
    </w:rPr>
  </w:style>
  <w:style w:type="paragraph" w:customStyle="1" w:styleId="Underlining">
    <w:name w:val="Underlining"/>
    <w:basedOn w:val="Normal"/>
    <w:link w:val="UnderliningChar"/>
    <w:qFormat/>
    <w:rsid w:val="00342AB7"/>
    <w:rPr>
      <w:rFonts w:ascii="Arial Narrow" w:hAnsi="Arial Narrow" w:cs="Times New Roman"/>
      <w:sz w:val="24"/>
      <w:u w:val="single"/>
    </w:rPr>
  </w:style>
  <w:style w:type="character" w:customStyle="1" w:styleId="ital-inline">
    <w:name w:val="ital-inline"/>
    <w:basedOn w:val="DefaultParagraphFont"/>
    <w:rsid w:val="00342AB7"/>
  </w:style>
  <w:style w:type="character" w:customStyle="1" w:styleId="underlineChar">
    <w:name w:val="underline Char"/>
    <w:basedOn w:val="DefaultParagraphFont"/>
    <w:rsid w:val="00342AB7"/>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342AB7"/>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342AB7"/>
    <w:rPr>
      <w:sz w:val="20"/>
      <w:u w:val="single"/>
    </w:rPr>
  </w:style>
  <w:style w:type="paragraph" w:styleId="BodyTextIndent2">
    <w:name w:val="Body Text Indent 2"/>
    <w:basedOn w:val="Normal"/>
    <w:link w:val="BodyTextIndent2Char"/>
    <w:unhideWhenUsed/>
    <w:rsid w:val="00342AB7"/>
    <w:pPr>
      <w:spacing w:after="120" w:line="480" w:lineRule="auto"/>
      <w:ind w:left="360"/>
    </w:pPr>
  </w:style>
  <w:style w:type="character" w:customStyle="1" w:styleId="BodyTextIndent2Char">
    <w:name w:val="Body Text Indent 2 Char"/>
    <w:basedOn w:val="DefaultParagraphFont"/>
    <w:link w:val="BodyTextIndent2"/>
    <w:rsid w:val="00342AB7"/>
    <w:rPr>
      <w:rFonts w:ascii="Calibri" w:hAnsi="Calibri"/>
      <w:sz w:val="22"/>
    </w:rPr>
  </w:style>
  <w:style w:type="paragraph" w:styleId="BodyTextIndent3">
    <w:name w:val="Body Text Indent 3"/>
    <w:basedOn w:val="Normal"/>
    <w:link w:val="BodyTextIndent3Char"/>
    <w:uiPriority w:val="99"/>
    <w:semiHidden/>
    <w:unhideWhenUsed/>
    <w:rsid w:val="00342AB7"/>
    <w:pPr>
      <w:spacing w:after="120"/>
      <w:ind w:left="360"/>
    </w:pPr>
    <w:rPr>
      <w:szCs w:val="16"/>
    </w:rPr>
  </w:style>
  <w:style w:type="character" w:customStyle="1" w:styleId="BodyTextIndent3Char">
    <w:name w:val="Body Text Indent 3 Char"/>
    <w:basedOn w:val="DefaultParagraphFont"/>
    <w:link w:val="BodyTextIndent3"/>
    <w:uiPriority w:val="99"/>
    <w:semiHidden/>
    <w:rsid w:val="00342AB7"/>
    <w:rPr>
      <w:rFonts w:ascii="Calibri" w:hAnsi="Calibri"/>
      <w:sz w:val="22"/>
      <w:szCs w:val="16"/>
    </w:rPr>
  </w:style>
  <w:style w:type="paragraph" w:styleId="BodyText2">
    <w:name w:val="Body Text 2"/>
    <w:basedOn w:val="Normal"/>
    <w:link w:val="BodyText2Char"/>
    <w:unhideWhenUsed/>
    <w:rsid w:val="00342AB7"/>
    <w:pPr>
      <w:spacing w:after="120" w:line="480" w:lineRule="auto"/>
    </w:pPr>
  </w:style>
  <w:style w:type="character" w:customStyle="1" w:styleId="BodyText2Char">
    <w:name w:val="Body Text 2 Char"/>
    <w:basedOn w:val="DefaultParagraphFont"/>
    <w:link w:val="BodyText2"/>
    <w:rsid w:val="00342AB7"/>
    <w:rPr>
      <w:rFonts w:ascii="Calibri" w:hAnsi="Calibri"/>
      <w:sz w:val="22"/>
    </w:rPr>
  </w:style>
  <w:style w:type="paragraph" w:styleId="BodyTextIndent">
    <w:name w:val="Body Text Indent"/>
    <w:basedOn w:val="Normal"/>
    <w:link w:val="BodyTextIndentChar"/>
    <w:uiPriority w:val="99"/>
    <w:unhideWhenUsed/>
    <w:rsid w:val="00342AB7"/>
    <w:pPr>
      <w:spacing w:after="120"/>
      <w:ind w:left="360"/>
    </w:pPr>
  </w:style>
  <w:style w:type="character" w:customStyle="1" w:styleId="BodyTextIndentChar">
    <w:name w:val="Body Text Indent Char"/>
    <w:basedOn w:val="DefaultParagraphFont"/>
    <w:link w:val="BodyTextIndent"/>
    <w:uiPriority w:val="99"/>
    <w:rsid w:val="00342AB7"/>
    <w:rPr>
      <w:rFonts w:ascii="Calibri" w:hAnsi="Calibri"/>
      <w:sz w:val="22"/>
    </w:rPr>
  </w:style>
  <w:style w:type="paragraph" w:styleId="BodyText3">
    <w:name w:val="Body Text 3"/>
    <w:basedOn w:val="Normal"/>
    <w:link w:val="BodyText3Char"/>
    <w:unhideWhenUsed/>
    <w:rsid w:val="00342AB7"/>
    <w:pPr>
      <w:spacing w:after="120"/>
    </w:pPr>
    <w:rPr>
      <w:szCs w:val="16"/>
    </w:rPr>
  </w:style>
  <w:style w:type="character" w:customStyle="1" w:styleId="BodyText3Char">
    <w:name w:val="Body Text 3 Char"/>
    <w:basedOn w:val="DefaultParagraphFont"/>
    <w:link w:val="BodyText3"/>
    <w:rsid w:val="00342AB7"/>
    <w:rPr>
      <w:rFonts w:ascii="Calibri" w:hAnsi="Calibri"/>
      <w:sz w:val="22"/>
      <w:szCs w:val="16"/>
    </w:rPr>
  </w:style>
  <w:style w:type="character" w:customStyle="1" w:styleId="StyleBold">
    <w:name w:val="Style Bold"/>
    <w:basedOn w:val="DefaultParagraphFont"/>
    <w:uiPriority w:val="9"/>
    <w:semiHidden/>
    <w:rsid w:val="00342AB7"/>
    <w:rPr>
      <w:b/>
      <w:bCs/>
    </w:rPr>
  </w:style>
  <w:style w:type="character" w:customStyle="1" w:styleId="body-text">
    <w:name w:val="body-text"/>
    <w:basedOn w:val="DefaultParagraphFont"/>
    <w:rsid w:val="00342AB7"/>
  </w:style>
  <w:style w:type="paragraph" w:customStyle="1" w:styleId="StyleStyle411ptBoldBorderSinglesolidlineAuto0">
    <w:name w:val="Style Style4 + 11 pt Bold Border: : (Single solid line Auto  0...."/>
    <w:basedOn w:val="Normal"/>
    <w:link w:val="StyleStyle411ptBoldBorderSinglesolidlineAuto0Char"/>
    <w:qFormat/>
    <w:rsid w:val="00342AB7"/>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42AB7"/>
    <w:rPr>
      <w:rFonts w:ascii="Calibri" w:eastAsia="Times New Roman" w:hAnsi="Calibri"/>
      <w:b/>
      <w:bCs/>
      <w:sz w:val="22"/>
      <w:u w:val="single"/>
      <w:bdr w:val="single" w:sz="4" w:space="0" w:color="auto"/>
    </w:rPr>
  </w:style>
  <w:style w:type="character" w:customStyle="1" w:styleId="BalloonTextChar1">
    <w:name w:val="Balloon Text Char1"/>
    <w:basedOn w:val="DefaultParagraphFont"/>
    <w:uiPriority w:val="99"/>
    <w:rsid w:val="00342AB7"/>
    <w:rPr>
      <w:rFonts w:ascii="Segoe UI" w:eastAsiaTheme="minorHAnsi" w:hAnsi="Segoe UI" w:cs="Segoe UI"/>
      <w:sz w:val="18"/>
      <w:szCs w:val="18"/>
    </w:rPr>
  </w:style>
  <w:style w:type="character" w:customStyle="1" w:styleId="globalcontentbody">
    <w:name w:val="globalcontentbody"/>
    <w:basedOn w:val="DefaultParagraphFont"/>
    <w:rsid w:val="00342AB7"/>
  </w:style>
  <w:style w:type="paragraph" w:customStyle="1" w:styleId="StyleStyle112pt">
    <w:name w:val="Style Style1 + 12 pt"/>
    <w:basedOn w:val="Normal"/>
    <w:link w:val="StyleStyle112ptChar"/>
    <w:qFormat/>
    <w:rsid w:val="00342AB7"/>
    <w:rPr>
      <w:rFonts w:eastAsia="SimSun"/>
      <w:u w:val="single"/>
      <w:lang w:eastAsia="zh-CN"/>
    </w:rPr>
  </w:style>
  <w:style w:type="character" w:customStyle="1" w:styleId="StyleStyle112ptChar">
    <w:name w:val="Style Style1 + 12 pt Char"/>
    <w:basedOn w:val="DefaultParagraphFont"/>
    <w:link w:val="StyleStyle112pt"/>
    <w:rsid w:val="00342AB7"/>
    <w:rPr>
      <w:rFonts w:ascii="Calibri" w:eastAsia="SimSun" w:hAnsi="Calibri"/>
      <w:sz w:val="22"/>
      <w:u w:val="single"/>
      <w:lang w:eastAsia="zh-CN"/>
    </w:rPr>
  </w:style>
  <w:style w:type="paragraph" w:customStyle="1" w:styleId="MinimizedText">
    <w:name w:val="Minimized Text"/>
    <w:basedOn w:val="Normal"/>
    <w:link w:val="MinimizedTextChar"/>
    <w:qFormat/>
    <w:rsid w:val="00342AB7"/>
    <w:rPr>
      <w:rFonts w:eastAsia="Times New Roman"/>
    </w:rPr>
  </w:style>
  <w:style w:type="character" w:customStyle="1" w:styleId="MinimizedTextChar">
    <w:name w:val="Minimized Text Char"/>
    <w:basedOn w:val="DefaultParagraphFont"/>
    <w:link w:val="MinimizedText"/>
    <w:rsid w:val="00342AB7"/>
    <w:rPr>
      <w:rFonts w:ascii="Calibri" w:eastAsia="Times New Roman" w:hAnsi="Calibri"/>
      <w:sz w:val="22"/>
    </w:rPr>
  </w:style>
  <w:style w:type="character" w:customStyle="1" w:styleId="term1">
    <w:name w:val="term1"/>
    <w:basedOn w:val="DefaultParagraphFont"/>
    <w:rsid w:val="00342AB7"/>
    <w:rPr>
      <w:b/>
      <w:bCs/>
    </w:rPr>
  </w:style>
  <w:style w:type="character" w:customStyle="1" w:styleId="Styleterm111ptUnderline">
    <w:name w:val="Style term1 + 11 pt Underline"/>
    <w:basedOn w:val="term1"/>
    <w:rsid w:val="00342AB7"/>
    <w:rPr>
      <w:b/>
      <w:bCs/>
      <w:sz w:val="20"/>
      <w:u w:val="single"/>
    </w:rPr>
  </w:style>
  <w:style w:type="paragraph" w:customStyle="1" w:styleId="StyleMinimizedTextArialNarrow10pt">
    <w:name w:val="Style Minimized Text + Arial Narrow 10 pt"/>
    <w:basedOn w:val="MinimizedText"/>
    <w:link w:val="StyleMinimizedTextArialNarrow10ptChar"/>
    <w:qFormat/>
    <w:rsid w:val="00342AB7"/>
    <w:rPr>
      <w:sz w:val="20"/>
    </w:rPr>
  </w:style>
  <w:style w:type="character" w:customStyle="1" w:styleId="StyleMinimizedTextArialNarrow10ptChar">
    <w:name w:val="Style Minimized Text + Arial Narrow 10 pt Char"/>
    <w:basedOn w:val="MinimizedTextChar"/>
    <w:link w:val="StyleMinimizedTextArialNarrow10pt"/>
    <w:rsid w:val="00342AB7"/>
    <w:rPr>
      <w:rFonts w:ascii="Calibri" w:eastAsia="Times New Roman" w:hAnsi="Calibri"/>
      <w:sz w:val="20"/>
    </w:rPr>
  </w:style>
  <w:style w:type="character" w:customStyle="1" w:styleId="Styleunderline11ptBold">
    <w:name w:val="Style underline + 11 pt Bold"/>
    <w:basedOn w:val="underline"/>
    <w:rsid w:val="00342AB7"/>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342AB7"/>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342AB7"/>
    <w:rPr>
      <w:rFonts w:ascii="Calibri" w:eastAsia="Times New Roman" w:hAnsi="Calibri"/>
      <w:sz w:val="22"/>
      <w:u w:val="single"/>
      <w:bdr w:val="single" w:sz="4" w:space="0" w:color="auto"/>
    </w:rPr>
  </w:style>
  <w:style w:type="character" w:customStyle="1" w:styleId="Style9pt">
    <w:name w:val="Style 9 pt"/>
    <w:basedOn w:val="DefaultParagraphFont"/>
    <w:rsid w:val="00342AB7"/>
    <w:rPr>
      <w:rFonts w:ascii="Times New Roman" w:hAnsi="Times New Roman"/>
      <w:sz w:val="20"/>
    </w:rPr>
  </w:style>
  <w:style w:type="paragraph" w:customStyle="1" w:styleId="StyleStyle49pt3">
    <w:name w:val="Style Style4 + 9 pt3"/>
    <w:basedOn w:val="Style4"/>
    <w:link w:val="StyleStyle49pt3Char"/>
    <w:qFormat/>
    <w:rsid w:val="00342AB7"/>
    <w:rPr>
      <w:rFonts w:cs="Times New Roman"/>
    </w:rPr>
  </w:style>
  <w:style w:type="character" w:customStyle="1" w:styleId="StyleStyle49pt3Char">
    <w:name w:val="Style Style4 + 9 pt3 Char"/>
    <w:basedOn w:val="Style4Char"/>
    <w:link w:val="StyleStyle49pt3"/>
    <w:rsid w:val="00342AB7"/>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342AB7"/>
    <w:rPr>
      <w:rFonts w:cs="Times New Roman"/>
      <w:b/>
      <w:bCs/>
    </w:rPr>
  </w:style>
  <w:style w:type="character" w:customStyle="1" w:styleId="StyleStyle4BoldChar">
    <w:name w:val="Style Style4 + Bold Char"/>
    <w:basedOn w:val="Style4Char"/>
    <w:link w:val="StyleStyle4Bold"/>
    <w:rsid w:val="00342AB7"/>
    <w:rPr>
      <w:rFonts w:ascii="Calibri" w:eastAsia="Times New Roman" w:hAnsi="Calibri" w:cs="Times New Roman"/>
      <w:b/>
      <w:bCs/>
      <w:sz w:val="22"/>
      <w:u w:val="single"/>
    </w:rPr>
  </w:style>
  <w:style w:type="character" w:customStyle="1" w:styleId="CharChar11">
    <w:name w:val="Char Char11"/>
    <w:basedOn w:val="DefaultParagraphFont"/>
    <w:rsid w:val="00342AB7"/>
    <w:rPr>
      <w:rFonts w:cs="Arial"/>
      <w:bCs/>
      <w:szCs w:val="26"/>
      <w:u w:val="single"/>
      <w:lang w:val="en-US" w:eastAsia="en-US" w:bidi="ar-SA"/>
    </w:rPr>
  </w:style>
  <w:style w:type="character" w:customStyle="1" w:styleId="authorbio">
    <w:name w:val="authorbio"/>
    <w:basedOn w:val="DefaultParagraphFont"/>
    <w:rsid w:val="00342AB7"/>
  </w:style>
  <w:style w:type="character" w:customStyle="1" w:styleId="a">
    <w:name w:val="a"/>
    <w:basedOn w:val="DefaultParagraphFont"/>
    <w:rsid w:val="00342AB7"/>
  </w:style>
  <w:style w:type="character" w:customStyle="1" w:styleId="StyleStyleUnderline411pt">
    <w:name w:val="Style Style Underline4 + 11 pt"/>
    <w:basedOn w:val="DefaultParagraphFont"/>
    <w:rsid w:val="00342AB7"/>
    <w:rPr>
      <w:sz w:val="20"/>
      <w:u w:val="single"/>
    </w:rPr>
  </w:style>
  <w:style w:type="character" w:customStyle="1" w:styleId="StyleStyleUnderline411ptBold">
    <w:name w:val="Style Style Underline4 + 11 pt Bold"/>
    <w:basedOn w:val="DefaultParagraphFont"/>
    <w:rsid w:val="00342AB7"/>
    <w:rPr>
      <w:b/>
      <w:bCs/>
      <w:sz w:val="20"/>
      <w:u w:val="single"/>
    </w:rPr>
  </w:style>
  <w:style w:type="character" w:customStyle="1" w:styleId="StyleStyleUnderline311pt">
    <w:name w:val="Style Style Underline3 + 11 pt"/>
    <w:basedOn w:val="DefaultParagraphFont"/>
    <w:rsid w:val="00342AB7"/>
    <w:rPr>
      <w:sz w:val="20"/>
      <w:u w:val="single"/>
    </w:rPr>
  </w:style>
  <w:style w:type="character" w:customStyle="1" w:styleId="StyleStyleUnderline311ptBold">
    <w:name w:val="Style Style Underline3 + 11 pt Bold"/>
    <w:basedOn w:val="DefaultParagraphFont"/>
    <w:rsid w:val="00342AB7"/>
    <w:rPr>
      <w:b/>
      <w:bCs/>
      <w:sz w:val="20"/>
      <w:u w:val="single"/>
    </w:rPr>
  </w:style>
  <w:style w:type="character" w:customStyle="1" w:styleId="StyleUnderline3">
    <w:name w:val="Style Underline3"/>
    <w:basedOn w:val="DefaultParagraphFont"/>
    <w:rsid w:val="00342AB7"/>
    <w:rPr>
      <w:u w:val="single"/>
    </w:rPr>
  </w:style>
  <w:style w:type="paragraph" w:customStyle="1" w:styleId="StyleStyle111ptBorderSinglesolidlineAuto05ptL">
    <w:name w:val="Style Style1 + 11 pt Border: : (Single solid line Auto  0.5 pt L..."/>
    <w:link w:val="StyleStyle111ptBorderSinglesolidlineAuto05ptLChar"/>
    <w:qFormat/>
    <w:rsid w:val="00342AB7"/>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342AB7"/>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342AB7"/>
    <w:rPr>
      <w:u w:val="single"/>
    </w:rPr>
  </w:style>
  <w:style w:type="character" w:customStyle="1" w:styleId="NothingChar">
    <w:name w:val="Nothing Char"/>
    <w:basedOn w:val="DefaultParagraphFont"/>
    <w:link w:val="Nothing"/>
    <w:rsid w:val="00342AB7"/>
    <w:rPr>
      <w:rFonts w:ascii="Times New Roman" w:eastAsia="Times New Roman" w:hAnsi="Times New Roman" w:cs="Times New Roman"/>
      <w:sz w:val="20"/>
    </w:rPr>
  </w:style>
  <w:style w:type="character" w:customStyle="1" w:styleId="CardsFont12pt0">
    <w:name w:val="Cards + Font 12pt"/>
    <w:basedOn w:val="DefaultParagraphFont"/>
    <w:rsid w:val="00342AB7"/>
    <w:rPr>
      <w:rFonts w:ascii="Times New Roman" w:eastAsia="Calibri" w:hAnsi="Times New Roman" w:cs="Times New Roman"/>
      <w:sz w:val="24"/>
      <w:szCs w:val="20"/>
      <w:u w:val="single"/>
    </w:rPr>
  </w:style>
  <w:style w:type="character" w:customStyle="1" w:styleId="SmallTextChar0">
    <w:name w:val="Small Text Char"/>
    <w:basedOn w:val="CardTextChar0"/>
    <w:rsid w:val="00342AB7"/>
    <w:rPr>
      <w:rFonts w:ascii="Times New Roman" w:eastAsia="MS Mincho" w:hAnsi="Times New Roman" w:cs="Times New Roman"/>
      <w:sz w:val="15"/>
      <w:szCs w:val="24"/>
      <w:lang w:eastAsia="ja-JP"/>
    </w:rPr>
  </w:style>
  <w:style w:type="paragraph" w:customStyle="1" w:styleId="Circled">
    <w:name w:val="Circled"/>
    <w:link w:val="CircledChar"/>
    <w:qFormat/>
    <w:rsid w:val="00342AB7"/>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342AB7"/>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342AB7"/>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342AB7"/>
  </w:style>
  <w:style w:type="character" w:customStyle="1" w:styleId="part-of-speech">
    <w:name w:val="part-of-speech"/>
    <w:basedOn w:val="DefaultParagraphFont"/>
    <w:rsid w:val="00342AB7"/>
  </w:style>
  <w:style w:type="character" w:customStyle="1" w:styleId="sep">
    <w:name w:val="sep"/>
    <w:basedOn w:val="DefaultParagraphFont"/>
    <w:rsid w:val="00342AB7"/>
  </w:style>
  <w:style w:type="character" w:customStyle="1" w:styleId="pron">
    <w:name w:val="pron"/>
    <w:basedOn w:val="DefaultParagraphFont"/>
    <w:rsid w:val="00342AB7"/>
  </w:style>
  <w:style w:type="paragraph" w:customStyle="1" w:styleId="StyleStyle4LatinTimesNewRomanAsianSimSun">
    <w:name w:val="Style Style4 + (Latin) Times New Roman (Asian) SimSun"/>
    <w:basedOn w:val="Normal"/>
    <w:link w:val="StyleStyle4LatinTimesNewRomanAsianSimSunChar"/>
    <w:qFormat/>
    <w:rsid w:val="00342AB7"/>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342AB7"/>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42AB7"/>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342AB7"/>
    <w:rPr>
      <w:rFonts w:ascii="Calibri" w:eastAsia="SimSun" w:hAnsi="Calibri"/>
      <w:b/>
      <w:bCs/>
      <w:sz w:val="22"/>
      <w:u w:val="single"/>
    </w:rPr>
  </w:style>
  <w:style w:type="character" w:customStyle="1" w:styleId="CharChar3">
    <w:name w:val="Char Char3"/>
    <w:basedOn w:val="DefaultParagraphFont"/>
    <w:rsid w:val="00342AB7"/>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342AB7"/>
    <w:rPr>
      <w:bCs/>
      <w:szCs w:val="26"/>
      <w:u w:val="single"/>
    </w:rPr>
  </w:style>
  <w:style w:type="paragraph" w:styleId="Subtitle">
    <w:name w:val="Subtitle"/>
    <w:aliases w:val="Underlined card text"/>
    <w:basedOn w:val="Normal"/>
    <w:next w:val="Normal"/>
    <w:link w:val="SubtitleChar"/>
    <w:uiPriority w:val="99"/>
    <w:qFormat/>
    <w:rsid w:val="00342AB7"/>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rsid w:val="00342AB7"/>
    <w:rPr>
      <w:color w:val="5A5A5A" w:themeColor="text1" w:themeTint="A5"/>
      <w:spacing w:val="15"/>
      <w:sz w:val="22"/>
      <w:szCs w:val="22"/>
    </w:rPr>
  </w:style>
  <w:style w:type="paragraph" w:customStyle="1" w:styleId="StyleStyle411pt1">
    <w:name w:val="Style Style4 + 11 pt1"/>
    <w:basedOn w:val="Style4"/>
    <w:link w:val="StyleStyle411pt1Char"/>
    <w:qFormat/>
    <w:rsid w:val="00342AB7"/>
    <w:rPr>
      <w:rFonts w:cs="Times New Roman"/>
    </w:rPr>
  </w:style>
  <w:style w:type="character" w:customStyle="1" w:styleId="StyleStyle411pt1Char">
    <w:name w:val="Style Style4 + 11 pt1 Char"/>
    <w:basedOn w:val="Style4Char"/>
    <w:link w:val="StyleStyle411pt1"/>
    <w:rsid w:val="00342AB7"/>
    <w:rPr>
      <w:rFonts w:ascii="Calibri" w:eastAsia="Times New Roman" w:hAnsi="Calibri" w:cs="Times New Roman"/>
      <w:sz w:val="22"/>
      <w:u w:val="single"/>
    </w:rPr>
  </w:style>
  <w:style w:type="character" w:customStyle="1" w:styleId="BoldandUnderlineCharChar2">
    <w:name w:val="Bold and Underline Char Char2"/>
    <w:basedOn w:val="DefaultParagraphFont"/>
    <w:rsid w:val="00342AB7"/>
    <w:rPr>
      <w:b/>
      <w:u w:val="single"/>
      <w:lang w:val="en-US" w:eastAsia="en-US" w:bidi="ar-SA"/>
    </w:rPr>
  </w:style>
  <w:style w:type="character" w:customStyle="1" w:styleId="StyleUnderlineCharChar111pt">
    <w:name w:val="Style Underline Char Char1 + 11 pt"/>
    <w:basedOn w:val="DefaultParagraphFont"/>
    <w:rsid w:val="00342AB7"/>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342AB7"/>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342AB7"/>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342AB7"/>
    <w:rPr>
      <w:sz w:val="22"/>
      <w:u w:val="single"/>
    </w:rPr>
  </w:style>
  <w:style w:type="paragraph" w:customStyle="1" w:styleId="StyleMinimizedTextArialNarrow9pt">
    <w:name w:val="Style Minimized Text + Arial Narrow 9 pt"/>
    <w:basedOn w:val="Normal"/>
    <w:link w:val="StyleMinimizedTextArialNarrow9ptChar"/>
    <w:qFormat/>
    <w:rsid w:val="00342AB7"/>
    <w:rPr>
      <w:rFonts w:eastAsia="Times New Roman"/>
    </w:rPr>
  </w:style>
  <w:style w:type="character" w:customStyle="1" w:styleId="StyleMinimizedTextArialNarrow9ptChar">
    <w:name w:val="Style Minimized Text + Arial Narrow 9 pt Char"/>
    <w:basedOn w:val="DefaultParagraphFont"/>
    <w:link w:val="StyleMinimizedTextArialNarrow9pt"/>
    <w:rsid w:val="00342AB7"/>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342AB7"/>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342AB7"/>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342AB7"/>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342AB7"/>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342AB7"/>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342AB7"/>
    <w:rPr>
      <w:b w:val="0"/>
      <w:bCs/>
      <w:sz w:val="20"/>
      <w:u w:val="single"/>
      <w:lang w:val="en-US" w:eastAsia="en-US" w:bidi="ar-SA"/>
    </w:rPr>
  </w:style>
  <w:style w:type="character" w:customStyle="1" w:styleId="Styleunderline9pt">
    <w:name w:val="Style underline + 9 pt"/>
    <w:basedOn w:val="underline"/>
    <w:rsid w:val="00342AB7"/>
    <w:rPr>
      <w:rFonts w:ascii="Times New Roman" w:hAnsi="Times New Roman" w:cs="Times New Roman"/>
      <w:b/>
      <w:sz w:val="20"/>
      <w:u w:val="single"/>
    </w:rPr>
  </w:style>
  <w:style w:type="character" w:customStyle="1" w:styleId="StyleTimesNewRoman9pt">
    <w:name w:val="Style Times New Roman 9 pt"/>
    <w:basedOn w:val="DefaultParagraphFont"/>
    <w:rsid w:val="00342AB7"/>
    <w:rPr>
      <w:rFonts w:ascii="Times New Roman" w:hAnsi="Times New Roman"/>
      <w:sz w:val="20"/>
    </w:rPr>
  </w:style>
  <w:style w:type="character" w:customStyle="1" w:styleId="Styleunderline9pt1">
    <w:name w:val="Style underline + 9 pt1"/>
    <w:basedOn w:val="underline"/>
    <w:rsid w:val="00342AB7"/>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342AB7"/>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342AB7"/>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342AB7"/>
    <w:rPr>
      <w:b/>
      <w:bCs/>
      <w:noProof w:val="0"/>
      <w:sz w:val="20"/>
      <w:u w:val="single"/>
      <w:lang w:val="en-US" w:eastAsia="en-US" w:bidi="ar-SA"/>
    </w:rPr>
  </w:style>
  <w:style w:type="character" w:customStyle="1" w:styleId="Hyperlink23">
    <w:name w:val="Hyperlink23"/>
    <w:basedOn w:val="DefaultParagraphFont"/>
    <w:rsid w:val="00342AB7"/>
    <w:rPr>
      <w:color w:val="3300CC"/>
      <w:u w:val="single"/>
    </w:rPr>
  </w:style>
  <w:style w:type="paragraph" w:customStyle="1" w:styleId="cardCharChar">
    <w:name w:val="card Char Char"/>
    <w:basedOn w:val="Normal"/>
    <w:link w:val="cardCharCharChar"/>
    <w:qFormat/>
    <w:rsid w:val="00342AB7"/>
    <w:pPr>
      <w:ind w:left="288" w:right="288"/>
    </w:pPr>
    <w:rPr>
      <w:rFonts w:eastAsia="Times New Roman"/>
      <w:szCs w:val="20"/>
    </w:rPr>
  </w:style>
  <w:style w:type="character" w:customStyle="1" w:styleId="cardCharCharChar">
    <w:name w:val="card Char Char Char"/>
    <w:basedOn w:val="DefaultParagraphFont"/>
    <w:link w:val="cardCharChar"/>
    <w:rsid w:val="00342AB7"/>
    <w:rPr>
      <w:rFonts w:ascii="Calibri" w:eastAsia="Times New Roman" w:hAnsi="Calibri"/>
      <w:sz w:val="22"/>
      <w:szCs w:val="20"/>
    </w:rPr>
  </w:style>
  <w:style w:type="character" w:customStyle="1" w:styleId="StyleunderlineArialNarrow9ptBold">
    <w:name w:val="Style underline + Arial Narrow 9 pt Bold"/>
    <w:basedOn w:val="underline"/>
    <w:rsid w:val="00342AB7"/>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342AB7"/>
  </w:style>
  <w:style w:type="character" w:customStyle="1" w:styleId="StylecardCharCharArialNarrow9ptChar">
    <w:name w:val="Style card Char Char + Arial Narrow 9 pt Char"/>
    <w:basedOn w:val="cardCharCharChar"/>
    <w:link w:val="StylecardCharCharArialNarrow9pt"/>
    <w:rsid w:val="00342AB7"/>
    <w:rPr>
      <w:rFonts w:ascii="Calibri" w:eastAsia="Times New Roman" w:hAnsi="Calibri"/>
      <w:sz w:val="22"/>
      <w:szCs w:val="20"/>
    </w:rPr>
  </w:style>
  <w:style w:type="character" w:customStyle="1" w:styleId="UnderlineCharCharChar">
    <w:name w:val="Underline Char Char Char"/>
    <w:basedOn w:val="DefaultParagraphFont"/>
    <w:rsid w:val="00342AB7"/>
    <w:rPr>
      <w:noProof w:val="0"/>
      <w:u w:val="single"/>
      <w:lang w:val="en-US" w:eastAsia="en-US" w:bidi="ar-SA"/>
    </w:rPr>
  </w:style>
  <w:style w:type="character" w:customStyle="1" w:styleId="CardTextChar1">
    <w:name w:val="Card Text Char1"/>
    <w:basedOn w:val="DefaultParagraphFont"/>
    <w:rsid w:val="00342AB7"/>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342AB7"/>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342AB7"/>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342AB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342AB7"/>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342AB7"/>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342AB7"/>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342AB7"/>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342AB7"/>
    <w:rPr>
      <w:rFonts w:eastAsia="Times New Roman"/>
    </w:rPr>
  </w:style>
  <w:style w:type="character" w:customStyle="1" w:styleId="TextsmallChar">
    <w:name w:val="Textsmall Char"/>
    <w:basedOn w:val="DefaultParagraphFont"/>
    <w:link w:val="Textsmall"/>
    <w:rsid w:val="00342AB7"/>
    <w:rPr>
      <w:rFonts w:ascii="Calibri" w:eastAsia="Times New Roman" w:hAnsi="Calibri"/>
      <w:sz w:val="22"/>
    </w:rPr>
  </w:style>
  <w:style w:type="character" w:customStyle="1" w:styleId="CharChar111">
    <w:name w:val="Char Char111"/>
    <w:basedOn w:val="DefaultParagraphFont"/>
    <w:rsid w:val="00342AB7"/>
    <w:rPr>
      <w:rFonts w:cs="Arial"/>
      <w:bCs/>
      <w:szCs w:val="26"/>
      <w:u w:val="single"/>
      <w:lang w:val="en-US" w:eastAsia="en-US" w:bidi="ar-SA"/>
    </w:rPr>
  </w:style>
  <w:style w:type="character" w:customStyle="1" w:styleId="UnderlineBold">
    <w:name w:val="Underline + Bold"/>
    <w:uiPriority w:val="1"/>
    <w:qFormat/>
    <w:rsid w:val="00342AB7"/>
    <w:rPr>
      <w:b/>
      <w:sz w:val="20"/>
      <w:u w:val="single"/>
    </w:rPr>
  </w:style>
  <w:style w:type="paragraph" w:customStyle="1" w:styleId="cardtextsmall">
    <w:name w:val="card text small"/>
    <w:basedOn w:val="Normal"/>
    <w:qFormat/>
    <w:rsid w:val="00342AB7"/>
    <w:rPr>
      <w:rFonts w:ascii="Arial Narrow" w:eastAsia="Times New Roman" w:hAnsi="Arial Narrow"/>
    </w:rPr>
  </w:style>
  <w:style w:type="character" w:customStyle="1" w:styleId="AUnterdline">
    <w:name w:val="AUnterdline"/>
    <w:qFormat/>
    <w:rsid w:val="00342AB7"/>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342AB7"/>
    <w:rPr>
      <w:rFonts w:ascii="Times New Roman" w:hAnsi="Times New Roman"/>
      <w:b/>
      <w:bCs/>
      <w:sz w:val="20"/>
      <w:u w:val="single"/>
      <w:bdr w:val="single" w:sz="4" w:space="0" w:color="auto"/>
    </w:rPr>
  </w:style>
  <w:style w:type="character" w:customStyle="1" w:styleId="highlightedsearchterm">
    <w:name w:val="highlightedsearchterm"/>
    <w:rsid w:val="00342AB7"/>
  </w:style>
  <w:style w:type="character" w:customStyle="1" w:styleId="StyleUnderline1">
    <w:name w:val="Style Underline1"/>
    <w:basedOn w:val="DefaultParagraphFont"/>
    <w:rsid w:val="00342AB7"/>
    <w:rPr>
      <w:rFonts w:ascii="Times New Roman" w:hAnsi="Times New Roman"/>
      <w:sz w:val="20"/>
      <w:u w:val="single"/>
    </w:rPr>
  </w:style>
  <w:style w:type="paragraph" w:customStyle="1" w:styleId="CardIndented">
    <w:name w:val="Card (Indented)"/>
    <w:basedOn w:val="Normal"/>
    <w:link w:val="CardIndentedChar"/>
    <w:qFormat/>
    <w:rsid w:val="00342AB7"/>
    <w:pPr>
      <w:ind w:left="288"/>
    </w:pPr>
  </w:style>
  <w:style w:type="paragraph" w:customStyle="1" w:styleId="StyleStyle49pt10">
    <w:name w:val="Style Style4 + 9 pt10"/>
    <w:basedOn w:val="Style4"/>
    <w:link w:val="StyleStyle49pt10Char"/>
    <w:qFormat/>
    <w:rsid w:val="00342AB7"/>
    <w:rPr>
      <w:rFonts w:cs="Times New Roman"/>
    </w:rPr>
  </w:style>
  <w:style w:type="character" w:customStyle="1" w:styleId="StyleStyle49pt10Char">
    <w:name w:val="Style Style4 + 9 pt10 Char"/>
    <w:basedOn w:val="Style4Char"/>
    <w:link w:val="StyleStyle49pt10"/>
    <w:rsid w:val="00342AB7"/>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342AB7"/>
    <w:rPr>
      <w:rFonts w:cs="Times New Roman"/>
      <w:b/>
      <w:bCs/>
    </w:rPr>
  </w:style>
  <w:style w:type="character" w:customStyle="1" w:styleId="StyleStyle49ptBold7Char">
    <w:name w:val="Style Style4 + 9 pt Bold7 Char"/>
    <w:link w:val="StyleStyle49ptBold7"/>
    <w:rsid w:val="00342AB7"/>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342AB7"/>
    <w:pPr>
      <w:ind w:left="288"/>
    </w:pPr>
    <w:rPr>
      <w:rFonts w:eastAsia="Times New Roman"/>
      <w:u w:val="single"/>
    </w:rPr>
  </w:style>
  <w:style w:type="character" w:customStyle="1" w:styleId="NormalUnderlineChar">
    <w:name w:val="Normal Underline Char"/>
    <w:link w:val="NormalUnderline"/>
    <w:rsid w:val="00342AB7"/>
    <w:rPr>
      <w:rFonts w:ascii="Calibri" w:eastAsia="Times New Roman" w:hAnsi="Calibri"/>
      <w:sz w:val="22"/>
      <w:u w:val="single"/>
    </w:rPr>
  </w:style>
  <w:style w:type="character" w:customStyle="1" w:styleId="DontRead">
    <w:name w:val="Don't Read"/>
    <w:qFormat/>
    <w:rsid w:val="00342AB7"/>
    <w:rPr>
      <w:rFonts w:ascii="Times New Roman" w:hAnsi="Times New Roman"/>
      <w:sz w:val="16"/>
    </w:rPr>
  </w:style>
  <w:style w:type="paragraph" w:customStyle="1" w:styleId="Underlinestyle">
    <w:name w:val="Underline style"/>
    <w:basedOn w:val="Normal"/>
    <w:qFormat/>
    <w:rsid w:val="00342AB7"/>
    <w:rPr>
      <w:rFonts w:eastAsia="Times New Roman"/>
      <w:u w:val="single"/>
    </w:rPr>
  </w:style>
  <w:style w:type="character" w:customStyle="1" w:styleId="Style11ptUnderline3">
    <w:name w:val="Style 11 pt Underline3"/>
    <w:rsid w:val="00342AB7"/>
    <w:rPr>
      <w:sz w:val="20"/>
      <w:u w:val="single"/>
    </w:rPr>
  </w:style>
  <w:style w:type="character" w:customStyle="1" w:styleId="27">
    <w:name w:val="27"/>
    <w:rsid w:val="00342AB7"/>
    <w:rPr>
      <w:rFonts w:cs="Arial"/>
      <w:bCs/>
      <w:sz w:val="20"/>
      <w:u w:val="single"/>
      <w:lang w:val="en-US" w:eastAsia="en-US" w:bidi="ar-SA"/>
    </w:rPr>
  </w:style>
  <w:style w:type="character" w:customStyle="1" w:styleId="2">
    <w:name w:val="2"/>
    <w:rsid w:val="00342AB7"/>
    <w:rPr>
      <w:rFonts w:cs="Arial"/>
      <w:bCs/>
      <w:sz w:val="20"/>
      <w:u w:val="single"/>
      <w:lang w:val="en-US" w:eastAsia="en-US" w:bidi="ar-SA"/>
    </w:rPr>
  </w:style>
  <w:style w:type="character" w:customStyle="1" w:styleId="Style9ptUnderline11">
    <w:name w:val="Style 9 pt Underline11"/>
    <w:basedOn w:val="DefaultParagraphFont"/>
    <w:rsid w:val="00342AB7"/>
    <w:rPr>
      <w:sz w:val="20"/>
      <w:u w:val="single"/>
    </w:rPr>
  </w:style>
  <w:style w:type="character" w:customStyle="1" w:styleId="Style9ptBoldUnderline5">
    <w:name w:val="Style 9 pt Bold Underline5"/>
    <w:basedOn w:val="DefaultParagraphFont"/>
    <w:rsid w:val="00342AB7"/>
    <w:rPr>
      <w:b/>
      <w:bCs/>
      <w:sz w:val="20"/>
      <w:u w:val="single"/>
    </w:rPr>
  </w:style>
  <w:style w:type="character" w:customStyle="1" w:styleId="CharChar114">
    <w:name w:val="Char Char114"/>
    <w:basedOn w:val="DefaultParagraphFont"/>
    <w:rsid w:val="00342AB7"/>
    <w:rPr>
      <w:rFonts w:cs="Arial"/>
      <w:bCs/>
      <w:szCs w:val="26"/>
      <w:u w:val="single"/>
      <w:lang w:val="en-US" w:eastAsia="en-US" w:bidi="ar-SA"/>
    </w:rPr>
  </w:style>
  <w:style w:type="character" w:customStyle="1" w:styleId="CharChar113">
    <w:name w:val="Char Char113"/>
    <w:basedOn w:val="DefaultParagraphFont"/>
    <w:rsid w:val="00342AB7"/>
    <w:rPr>
      <w:rFonts w:cs="Arial"/>
      <w:bCs/>
      <w:szCs w:val="26"/>
      <w:u w:val="single"/>
      <w:lang w:val="en-US" w:eastAsia="en-US" w:bidi="ar-SA"/>
    </w:rPr>
  </w:style>
  <w:style w:type="character" w:customStyle="1" w:styleId="CharChar112">
    <w:name w:val="Char Char112"/>
    <w:basedOn w:val="DefaultParagraphFont"/>
    <w:rsid w:val="00342AB7"/>
    <w:rPr>
      <w:rFonts w:cs="Arial"/>
      <w:bCs/>
      <w:szCs w:val="26"/>
      <w:u w:val="single"/>
      <w:lang w:val="en-US" w:eastAsia="en-US" w:bidi="ar-SA"/>
    </w:rPr>
  </w:style>
  <w:style w:type="character" w:customStyle="1" w:styleId="ssl0">
    <w:name w:val="ss_l0"/>
    <w:basedOn w:val="DefaultParagraphFont"/>
    <w:rsid w:val="00342AB7"/>
  </w:style>
  <w:style w:type="character" w:customStyle="1" w:styleId="CommentSubjectChar1">
    <w:name w:val="Comment Subject Char1"/>
    <w:basedOn w:val="CommentTextChar"/>
    <w:uiPriority w:val="99"/>
    <w:semiHidden/>
    <w:rsid w:val="00342AB7"/>
    <w:rPr>
      <w:rFonts w:ascii="Calibri" w:eastAsiaTheme="minorHAnsi" w:hAnsi="Calibri" w:cs="Calibri"/>
      <w:b/>
      <w:bCs/>
      <w:sz w:val="22"/>
      <w:szCs w:val="20"/>
    </w:rPr>
  </w:style>
  <w:style w:type="paragraph" w:customStyle="1" w:styleId="WW-Default1">
    <w:name w:val="WW-Default1"/>
    <w:basedOn w:val="Normal"/>
    <w:qFormat/>
    <w:rsid w:val="00342AB7"/>
    <w:pPr>
      <w:suppressAutoHyphens/>
    </w:pPr>
    <w:rPr>
      <w:rFonts w:eastAsia="Times New Roman"/>
      <w:b/>
      <w:bCs/>
      <w:szCs w:val="20"/>
      <w:lang w:eastAsia="ar-SA"/>
    </w:rPr>
  </w:style>
  <w:style w:type="paragraph" w:customStyle="1" w:styleId="Normal1">
    <w:name w:val="Normal1"/>
    <w:basedOn w:val="BodyText"/>
    <w:qFormat/>
    <w:rsid w:val="00342AB7"/>
    <w:pPr>
      <w:widowControl/>
    </w:pPr>
    <w:rPr>
      <w:sz w:val="22"/>
    </w:rPr>
  </w:style>
  <w:style w:type="character" w:customStyle="1" w:styleId="zoomme">
    <w:name w:val="zoomme"/>
    <w:basedOn w:val="DefaultParagraphFont"/>
    <w:rsid w:val="00342AB7"/>
  </w:style>
  <w:style w:type="character" w:customStyle="1" w:styleId="Date1">
    <w:name w:val="Date1"/>
    <w:basedOn w:val="DefaultParagraphFont"/>
    <w:rsid w:val="00342AB7"/>
  </w:style>
  <w:style w:type="character" w:customStyle="1" w:styleId="classauthor">
    <w:name w:val="class=&quot;author&quot;"/>
    <w:basedOn w:val="DefaultParagraphFont"/>
    <w:rsid w:val="00342AB7"/>
  </w:style>
  <w:style w:type="paragraph" w:customStyle="1" w:styleId="CardStyle">
    <w:name w:val="Card Style"/>
    <w:basedOn w:val="Normal"/>
    <w:link w:val="CardStyleChar"/>
    <w:qFormat/>
    <w:rsid w:val="00342AB7"/>
    <w:rPr>
      <w:rFonts w:eastAsia="Times New Roman"/>
    </w:rPr>
  </w:style>
  <w:style w:type="character" w:customStyle="1" w:styleId="CharCharChar">
    <w:name w:val="Char Char Char"/>
    <w:basedOn w:val="DefaultParagraphFont"/>
    <w:rsid w:val="00342AB7"/>
    <w:rPr>
      <w:rFonts w:cs="Arial"/>
      <w:bCs/>
      <w:szCs w:val="26"/>
      <w:u w:val="single"/>
      <w:lang w:val="en-US" w:eastAsia="en-US" w:bidi="ar-SA"/>
    </w:rPr>
  </w:style>
  <w:style w:type="character" w:customStyle="1" w:styleId="BoldUnderlineChar0">
    <w:name w:val="Bold Underline Char"/>
    <w:rsid w:val="00342AB7"/>
    <w:rPr>
      <w:rFonts w:ascii="Times New Roman" w:eastAsia="Times New Roman" w:hAnsi="Times New Roman"/>
      <w:b/>
      <w:bCs/>
      <w:szCs w:val="24"/>
      <w:u w:val="single"/>
    </w:rPr>
  </w:style>
  <w:style w:type="character" w:customStyle="1" w:styleId="texto1">
    <w:name w:val="texto1"/>
    <w:rsid w:val="00342AB7"/>
  </w:style>
  <w:style w:type="character" w:customStyle="1" w:styleId="apple-style-span">
    <w:name w:val="apple-style-span"/>
    <w:rsid w:val="00342AB7"/>
  </w:style>
  <w:style w:type="paragraph" w:customStyle="1" w:styleId="citenon-bold">
    <w:name w:val="cite non-bold"/>
    <w:basedOn w:val="Normal"/>
    <w:link w:val="citenon-boldChar"/>
    <w:qFormat/>
    <w:rsid w:val="00342AB7"/>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42AB7"/>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342AB7"/>
    <w:rPr>
      <w:rFonts w:ascii="Calibri" w:eastAsia="Times New Roman" w:hAnsi="Calibri" w:cs="Arial"/>
      <w:b/>
      <w:szCs w:val="28"/>
    </w:rPr>
  </w:style>
  <w:style w:type="paragraph" w:customStyle="1" w:styleId="Style23">
    <w:name w:val="Style23"/>
    <w:basedOn w:val="Normal"/>
    <w:uiPriority w:val="99"/>
    <w:qFormat/>
    <w:rsid w:val="00342AB7"/>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342AB7"/>
    <w:rPr>
      <w:rFonts w:ascii="Calibri" w:eastAsia="Times New Roman" w:hAnsi="Calibri"/>
      <w:sz w:val="22"/>
      <w:lang w:bidi="en-US"/>
    </w:rPr>
  </w:style>
  <w:style w:type="character" w:customStyle="1" w:styleId="gray">
    <w:name w:val="gray"/>
    <w:basedOn w:val="DefaultParagraphFont"/>
    <w:rsid w:val="00342AB7"/>
  </w:style>
  <w:style w:type="paragraph" w:customStyle="1" w:styleId="Tagtemplate">
    <w:name w:val="Tagtemplate"/>
    <w:basedOn w:val="Normal"/>
    <w:link w:val="TagtemplateChar"/>
    <w:autoRedefine/>
    <w:qFormat/>
    <w:rsid w:val="00342AB7"/>
    <w:pPr>
      <w:keepNext/>
      <w:keepLines/>
    </w:pPr>
    <w:rPr>
      <w:rFonts w:eastAsia="Calibri"/>
      <w:b/>
    </w:rPr>
  </w:style>
  <w:style w:type="character" w:customStyle="1" w:styleId="TagtemplateChar">
    <w:name w:val="Tagtemplate Char"/>
    <w:basedOn w:val="DefaultParagraphFont"/>
    <w:link w:val="Tagtemplate"/>
    <w:rsid w:val="00342AB7"/>
    <w:rPr>
      <w:rFonts w:ascii="Calibri" w:eastAsia="Calibri" w:hAnsi="Calibri"/>
      <w:b/>
      <w:sz w:val="22"/>
    </w:rPr>
  </w:style>
  <w:style w:type="character" w:customStyle="1" w:styleId="Styleunderline11ptBorderSinglesolidlineAuto05p">
    <w:name w:val="Style underline + 11 pt Border: : (Single solid line Auto  0.5 p..."/>
    <w:rsid w:val="00342AB7"/>
    <w:rPr>
      <w:sz w:val="20"/>
      <w:u w:val="single"/>
      <w:bdr w:val="single" w:sz="4" w:space="0" w:color="auto"/>
    </w:rPr>
  </w:style>
  <w:style w:type="paragraph" w:customStyle="1" w:styleId="Citation-FirstLine">
    <w:name w:val="Citation - First Line"/>
    <w:basedOn w:val="Normal"/>
    <w:next w:val="Normal"/>
    <w:autoRedefine/>
    <w:qFormat/>
    <w:rsid w:val="00342AB7"/>
    <w:pPr>
      <w:spacing w:line="240" w:lineRule="atLeast"/>
      <w:jc w:val="both"/>
    </w:pPr>
    <w:rPr>
      <w:rFonts w:ascii="Book Antiqua" w:eastAsia="Times New Roman" w:hAnsi="Book Antiqua"/>
    </w:rPr>
  </w:style>
  <w:style w:type="character" w:customStyle="1" w:styleId="CardText-Underlined">
    <w:name w:val="Card Text - Underlined"/>
    <w:rsid w:val="00342AB7"/>
    <w:rPr>
      <w:b/>
      <w:sz w:val="20"/>
      <w:u w:val="single"/>
    </w:rPr>
  </w:style>
  <w:style w:type="paragraph" w:customStyle="1" w:styleId="Citation-Complete">
    <w:name w:val="Citation - Complete"/>
    <w:basedOn w:val="Normal"/>
    <w:next w:val="Normal"/>
    <w:link w:val="Citation-CompleteChar"/>
    <w:autoRedefine/>
    <w:qFormat/>
    <w:rsid w:val="00342AB7"/>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342AB7"/>
    <w:rPr>
      <w:rFonts w:ascii="Book Antiqua" w:eastAsia="Times New Roman" w:hAnsi="Book Antiqua"/>
      <w:sz w:val="22"/>
    </w:rPr>
  </w:style>
  <w:style w:type="character" w:customStyle="1" w:styleId="MicroTextChar">
    <w:name w:val="MicroText Char"/>
    <w:link w:val="MicroText"/>
    <w:rsid w:val="00342AB7"/>
    <w:rPr>
      <w:rFonts w:ascii="Arial Narrow" w:hAnsi="Arial Narrow"/>
      <w:sz w:val="12"/>
    </w:rPr>
  </w:style>
  <w:style w:type="paragraph" w:customStyle="1" w:styleId="TagCite">
    <w:name w:val="Tag/Cite"/>
    <w:basedOn w:val="Normal"/>
    <w:qFormat/>
    <w:rsid w:val="00342AB7"/>
    <w:rPr>
      <w:rFonts w:eastAsia="Times New Roman"/>
      <w:b/>
    </w:rPr>
  </w:style>
  <w:style w:type="character" w:customStyle="1" w:styleId="BoldandUnderlineChar">
    <w:name w:val="Bold and Underline Char"/>
    <w:basedOn w:val="DefaultParagraphFont"/>
    <w:link w:val="BoldandUnderline"/>
    <w:locked/>
    <w:rsid w:val="00342AB7"/>
    <w:rPr>
      <w:b/>
      <w:u w:val="single"/>
    </w:rPr>
  </w:style>
  <w:style w:type="paragraph" w:customStyle="1" w:styleId="BoldandUnderline">
    <w:name w:val="Bold and Underline"/>
    <w:basedOn w:val="Normal"/>
    <w:link w:val="BoldandUnderlineChar"/>
    <w:qFormat/>
    <w:rsid w:val="00342AB7"/>
    <w:rPr>
      <w:rFonts w:asciiTheme="minorHAnsi" w:hAnsiTheme="minorHAnsi"/>
      <w:b/>
      <w:sz w:val="24"/>
      <w:u w:val="single"/>
    </w:rPr>
  </w:style>
  <w:style w:type="character" w:customStyle="1" w:styleId="hdr">
    <w:name w:val="hdr"/>
    <w:basedOn w:val="DefaultParagraphFont"/>
    <w:rsid w:val="00342AB7"/>
  </w:style>
  <w:style w:type="paragraph" w:customStyle="1" w:styleId="StyleStyle49ptBold3">
    <w:name w:val="Style Style4 + 9 pt Bold3"/>
    <w:basedOn w:val="Style4"/>
    <w:link w:val="StyleStyle49ptBold3Char"/>
    <w:qFormat/>
    <w:rsid w:val="00342AB7"/>
    <w:rPr>
      <w:rFonts w:cs="Times New Roman"/>
      <w:b/>
      <w:bCs/>
    </w:rPr>
  </w:style>
  <w:style w:type="character" w:customStyle="1" w:styleId="StyleStyle49ptBold3Char">
    <w:name w:val="Style Style4 + 9 pt Bold3 Char"/>
    <w:basedOn w:val="Style4Char"/>
    <w:link w:val="StyleStyle49ptBold3"/>
    <w:rsid w:val="00342AB7"/>
    <w:rPr>
      <w:rFonts w:ascii="Calibri" w:eastAsia="Times New Roman" w:hAnsi="Calibri" w:cs="Times New Roman"/>
      <w:b/>
      <w:bCs/>
      <w:sz w:val="22"/>
      <w:u w:val="single"/>
    </w:rPr>
  </w:style>
  <w:style w:type="character" w:customStyle="1" w:styleId="Style9ptUnderline6">
    <w:name w:val="Style 9 pt Underline6"/>
    <w:basedOn w:val="DefaultParagraphFont"/>
    <w:rsid w:val="00342AB7"/>
    <w:rPr>
      <w:sz w:val="20"/>
      <w:u w:val="single"/>
    </w:rPr>
  </w:style>
  <w:style w:type="character" w:customStyle="1" w:styleId="ct-with-fmlt">
    <w:name w:val="ct-with-fmlt"/>
    <w:basedOn w:val="DefaultParagraphFont"/>
    <w:rsid w:val="00342AB7"/>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9.5 pt"/>
    <w:uiPriority w:val="5"/>
    <w:qFormat/>
    <w:rsid w:val="00342AB7"/>
    <w:rPr>
      <w:rFonts w:ascii="Arial" w:hAnsi="Arial" w:cs="Arial" w:hint="default"/>
      <w:b w:val="0"/>
      <w:bCs w:val="0"/>
      <w:sz w:val="20"/>
      <w:u w:val="single"/>
    </w:rPr>
  </w:style>
  <w:style w:type="paragraph" w:customStyle="1" w:styleId="TagText">
    <w:name w:val="TagText"/>
    <w:basedOn w:val="Normal"/>
    <w:uiPriority w:val="99"/>
    <w:qFormat/>
    <w:rsid w:val="00342AB7"/>
    <w:rPr>
      <w:b/>
    </w:rPr>
  </w:style>
  <w:style w:type="paragraph" w:customStyle="1" w:styleId="StyleStyle49pt">
    <w:name w:val="Style Style4 + 9 pt"/>
    <w:basedOn w:val="Normal"/>
    <w:link w:val="StyleStyle49ptChar"/>
    <w:qFormat/>
    <w:rsid w:val="00342AB7"/>
    <w:rPr>
      <w:rFonts w:eastAsia="Times New Roman"/>
      <w:u w:val="single"/>
    </w:rPr>
  </w:style>
  <w:style w:type="character" w:customStyle="1" w:styleId="StyleStyle49ptChar">
    <w:name w:val="Style Style4 + 9 pt Char"/>
    <w:basedOn w:val="DefaultParagraphFont"/>
    <w:link w:val="StyleStyle49pt"/>
    <w:rsid w:val="00342AB7"/>
    <w:rPr>
      <w:rFonts w:ascii="Calibri" w:eastAsia="Times New Roman" w:hAnsi="Calibri"/>
      <w:sz w:val="22"/>
      <w:u w:val="single"/>
    </w:rPr>
  </w:style>
  <w:style w:type="paragraph" w:customStyle="1" w:styleId="StyleStyle49ptBold">
    <w:name w:val="Style Style4 + 9 pt Bold"/>
    <w:basedOn w:val="Normal"/>
    <w:link w:val="StyleStyle49ptBoldChar"/>
    <w:qFormat/>
    <w:rsid w:val="00342AB7"/>
    <w:rPr>
      <w:rFonts w:eastAsia="Times New Roman"/>
      <w:b/>
      <w:bCs/>
      <w:u w:val="single"/>
    </w:rPr>
  </w:style>
  <w:style w:type="character" w:customStyle="1" w:styleId="StyleStyle49ptBoldChar">
    <w:name w:val="Style Style4 + 9 pt Bold Char"/>
    <w:basedOn w:val="DefaultParagraphFont"/>
    <w:link w:val="StyleStyle49ptBold"/>
    <w:rsid w:val="00342AB7"/>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342AB7"/>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342AB7"/>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342AB7"/>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342AB7"/>
    <w:rPr>
      <w:rFonts w:ascii="Arial" w:eastAsia="Times New Roman" w:hAnsi="Arial" w:cs="Arial"/>
      <w:b/>
      <w:bCs/>
      <w:sz w:val="22"/>
      <w:u w:val="single"/>
    </w:rPr>
  </w:style>
  <w:style w:type="paragraph" w:customStyle="1" w:styleId="StyleUnderlined11pt">
    <w:name w:val="Style Underlined + 11 pt"/>
    <w:link w:val="StyleUnderlined11ptChar"/>
    <w:qFormat/>
    <w:rsid w:val="00342AB7"/>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342AB7"/>
    <w:rPr>
      <w:rFonts w:ascii="Arial" w:eastAsia="Times New Roman" w:hAnsi="Arial" w:cs="Arial"/>
      <w:sz w:val="22"/>
      <w:u w:val="single"/>
    </w:rPr>
  </w:style>
  <w:style w:type="character" w:customStyle="1" w:styleId="newscontent">
    <w:name w:val="newscontent"/>
    <w:rsid w:val="00342AB7"/>
  </w:style>
  <w:style w:type="character" w:customStyle="1" w:styleId="StyleUnderlinePatternClearYellow">
    <w:name w:val="Style Underline Pattern: Clear (Yellow)"/>
    <w:basedOn w:val="DefaultParagraphFont"/>
    <w:rsid w:val="00342AB7"/>
    <w:rPr>
      <w:u w:val="single"/>
      <w:shd w:val="clear" w:color="auto" w:fill="00FF00"/>
    </w:rPr>
  </w:style>
  <w:style w:type="paragraph" w:customStyle="1" w:styleId="StyleUnderlineChar11pt3">
    <w:name w:val="Style Underline Char + 11 pt3"/>
    <w:link w:val="StyleUnderlineChar11pt3Char"/>
    <w:qFormat/>
    <w:rsid w:val="00342AB7"/>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342AB7"/>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342AB7"/>
    <w:rPr>
      <w:b w:val="0"/>
      <w:bCs/>
      <w:u w:val="single"/>
    </w:rPr>
  </w:style>
  <w:style w:type="character" w:customStyle="1" w:styleId="date-display-single">
    <w:name w:val="date-display-single"/>
    <w:basedOn w:val="DefaultParagraphFont"/>
    <w:rsid w:val="00342AB7"/>
  </w:style>
  <w:style w:type="character" w:customStyle="1" w:styleId="CommentTextChar1">
    <w:name w:val="Comment Text Char1"/>
    <w:basedOn w:val="DefaultParagraphFont"/>
    <w:uiPriority w:val="99"/>
    <w:rsid w:val="00342AB7"/>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342AB7"/>
    <w:rPr>
      <w:rFonts w:ascii="Times New Roman" w:hAnsi="Times New Roman" w:cs="Times New Roman"/>
      <w:sz w:val="20"/>
    </w:rPr>
  </w:style>
  <w:style w:type="paragraph" w:customStyle="1" w:styleId="Cite2">
    <w:name w:val="Cite 2"/>
    <w:basedOn w:val="Normal"/>
    <w:qFormat/>
    <w:rsid w:val="00342AB7"/>
    <w:rPr>
      <w:rFonts w:eastAsia="MS Mincho"/>
      <w:b/>
      <w:u w:val="single"/>
    </w:rPr>
  </w:style>
  <w:style w:type="character" w:customStyle="1" w:styleId="StyleunderlineBold">
    <w:name w:val="Style underline + Bold"/>
    <w:basedOn w:val="underline"/>
    <w:rsid w:val="00342AB7"/>
    <w:rPr>
      <w:rFonts w:ascii="Times New Roman" w:hAnsi="Times New Roman" w:cs="Times New Roman"/>
      <w:bCs/>
      <w:sz w:val="20"/>
      <w:u w:val="single"/>
    </w:rPr>
  </w:style>
  <w:style w:type="paragraph" w:customStyle="1" w:styleId="cards0">
    <w:name w:val="cards"/>
    <w:basedOn w:val="Cites0"/>
    <w:qFormat/>
    <w:rsid w:val="00342AB7"/>
    <w:pPr>
      <w:widowControl/>
      <w:jc w:val="left"/>
    </w:pPr>
    <w:rPr>
      <w:szCs w:val="22"/>
    </w:rPr>
  </w:style>
  <w:style w:type="character" w:customStyle="1" w:styleId="Style10ptUnderline">
    <w:name w:val="Style 10 pt Underline"/>
    <w:basedOn w:val="DefaultParagraphFont"/>
    <w:rsid w:val="00342AB7"/>
    <w:rPr>
      <w:sz w:val="20"/>
      <w:u w:val="single"/>
    </w:rPr>
  </w:style>
  <w:style w:type="character" w:styleId="HTMLCite">
    <w:name w:val="HTML Cite"/>
    <w:uiPriority w:val="99"/>
    <w:rsid w:val="00342AB7"/>
    <w:rPr>
      <w:i/>
      <w:iCs/>
    </w:rPr>
  </w:style>
  <w:style w:type="character" w:customStyle="1" w:styleId="slug-pub-date">
    <w:name w:val="slug-pub-date"/>
    <w:basedOn w:val="DefaultParagraphFont"/>
    <w:rsid w:val="00342AB7"/>
  </w:style>
  <w:style w:type="character" w:customStyle="1" w:styleId="slug-vol">
    <w:name w:val="slug-vol"/>
    <w:basedOn w:val="DefaultParagraphFont"/>
    <w:rsid w:val="00342AB7"/>
  </w:style>
  <w:style w:type="character" w:customStyle="1" w:styleId="slug-issue">
    <w:name w:val="slug-issue"/>
    <w:basedOn w:val="DefaultParagraphFont"/>
    <w:rsid w:val="00342AB7"/>
  </w:style>
  <w:style w:type="character" w:customStyle="1" w:styleId="slug-pages">
    <w:name w:val="slug-pages"/>
    <w:basedOn w:val="DefaultParagraphFont"/>
    <w:rsid w:val="00342AB7"/>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342AB7"/>
    <w:rPr>
      <w:b/>
      <w:bCs/>
      <w:strike w:val="0"/>
      <w:dstrike w:val="0"/>
      <w:sz w:val="24"/>
      <w:u w:val="none"/>
      <w:effect w:val="none"/>
    </w:rPr>
  </w:style>
  <w:style w:type="paragraph" w:customStyle="1" w:styleId="Tag2">
    <w:name w:val="Tag2"/>
    <w:basedOn w:val="Normal"/>
    <w:autoRedefine/>
    <w:qFormat/>
    <w:rsid w:val="00342AB7"/>
    <w:pPr>
      <w:spacing w:before="120"/>
    </w:pPr>
    <w:rPr>
      <w:b/>
      <w:sz w:val="26"/>
    </w:rPr>
  </w:style>
  <w:style w:type="character" w:customStyle="1" w:styleId="tagchar">
    <w:name w:val="tagchar"/>
    <w:basedOn w:val="DefaultParagraphFont"/>
    <w:rsid w:val="00342AB7"/>
  </w:style>
  <w:style w:type="paragraph" w:customStyle="1" w:styleId="NormalText">
    <w:name w:val="Normal Text"/>
    <w:basedOn w:val="Normal"/>
    <w:link w:val="NormalTextChar"/>
    <w:autoRedefine/>
    <w:qFormat/>
    <w:rsid w:val="00342AB7"/>
    <w:pPr>
      <w:jc w:val="both"/>
    </w:pPr>
    <w:rPr>
      <w:rFonts w:eastAsia="Times New Roman"/>
      <w:szCs w:val="26"/>
    </w:rPr>
  </w:style>
  <w:style w:type="character" w:customStyle="1" w:styleId="pmterms11">
    <w:name w:val="pmterms11"/>
    <w:basedOn w:val="DefaultParagraphFont"/>
    <w:rsid w:val="00342AB7"/>
    <w:rPr>
      <w:b/>
      <w:bCs/>
      <w:i w:val="0"/>
      <w:iCs w:val="0"/>
      <w:color w:val="000000"/>
    </w:rPr>
  </w:style>
  <w:style w:type="character" w:customStyle="1" w:styleId="StyleUnderlineChar9ptBold">
    <w:name w:val="Style Underline Char + 9 pt Bold"/>
    <w:basedOn w:val="DefaultParagraphFont"/>
    <w:rsid w:val="00342AB7"/>
    <w:rPr>
      <w:rFonts w:ascii="Times New Roman" w:hAnsi="Times New Roman"/>
      <w:b/>
      <w:bCs/>
      <w:sz w:val="20"/>
      <w:u w:val="single"/>
      <w:lang w:val="en-US" w:eastAsia="en-US" w:bidi="ar-SA"/>
    </w:rPr>
  </w:style>
  <w:style w:type="character" w:customStyle="1" w:styleId="Style8pt">
    <w:name w:val="Style 8 pt"/>
    <w:basedOn w:val="DefaultParagraphFont"/>
    <w:rsid w:val="00342AB7"/>
    <w:rPr>
      <w:sz w:val="20"/>
    </w:rPr>
  </w:style>
  <w:style w:type="character" w:customStyle="1" w:styleId="UnderlineChar5Char">
    <w:name w:val="Underline Char5 Char"/>
    <w:basedOn w:val="DefaultParagraphFont"/>
    <w:rsid w:val="00342AB7"/>
    <w:rPr>
      <w:szCs w:val="24"/>
      <w:u w:val="single"/>
      <w:lang w:val="en-US" w:eastAsia="en-US" w:bidi="ar-SA"/>
    </w:rPr>
  </w:style>
  <w:style w:type="character" w:customStyle="1" w:styleId="BoldandUnderlineChar2Char1">
    <w:name w:val="Bold and Underline Char2 Char1"/>
    <w:basedOn w:val="DefaultParagraphFont"/>
    <w:rsid w:val="00342AB7"/>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342AB7"/>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342AB7"/>
    <w:rPr>
      <w:szCs w:val="24"/>
      <w:u w:val="single"/>
      <w:lang w:val="en-US" w:eastAsia="en-US" w:bidi="ar-SA"/>
    </w:rPr>
  </w:style>
  <w:style w:type="paragraph" w:customStyle="1" w:styleId="Language">
    <w:name w:val="Language"/>
    <w:basedOn w:val="Normal"/>
    <w:link w:val="LanguageChar"/>
    <w:qFormat/>
    <w:rsid w:val="00342AB7"/>
    <w:rPr>
      <w:rFonts w:eastAsia="Times New Roman"/>
      <w:strike/>
      <w:szCs w:val="20"/>
    </w:rPr>
  </w:style>
  <w:style w:type="character" w:customStyle="1" w:styleId="LanguageChar">
    <w:name w:val="Language Char"/>
    <w:basedOn w:val="DefaultParagraphFont"/>
    <w:link w:val="Language"/>
    <w:rsid w:val="00342AB7"/>
    <w:rPr>
      <w:rFonts w:ascii="Calibri" w:eastAsia="Times New Roman" w:hAnsi="Calibri"/>
      <w:strike/>
      <w:sz w:val="22"/>
      <w:szCs w:val="20"/>
    </w:rPr>
  </w:style>
  <w:style w:type="paragraph" w:customStyle="1" w:styleId="UnderlineChar3">
    <w:name w:val="Underline Char3"/>
    <w:basedOn w:val="Normal"/>
    <w:link w:val="UnderlineChar3Char"/>
    <w:qFormat/>
    <w:rsid w:val="00342AB7"/>
    <w:rPr>
      <w:rFonts w:eastAsia="Times New Roman"/>
      <w:u w:val="single"/>
    </w:rPr>
  </w:style>
  <w:style w:type="character" w:customStyle="1" w:styleId="UnderlineChar3Char">
    <w:name w:val="Underline Char3 Char"/>
    <w:basedOn w:val="DefaultParagraphFont"/>
    <w:link w:val="UnderlineChar3"/>
    <w:rsid w:val="00342AB7"/>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342AB7"/>
    <w:rPr>
      <w:rFonts w:eastAsia="Times New Roman"/>
      <w:b/>
      <w:u w:val="single"/>
    </w:rPr>
  </w:style>
  <w:style w:type="character" w:customStyle="1" w:styleId="BoldandUnderlineChar3CharChar">
    <w:name w:val="Bold and Underline Char3 Char Char"/>
    <w:basedOn w:val="DefaultParagraphFont"/>
    <w:link w:val="BoldandUnderlineChar3Char"/>
    <w:rsid w:val="00342AB7"/>
    <w:rPr>
      <w:rFonts w:ascii="Calibri" w:eastAsia="Times New Roman" w:hAnsi="Calibri"/>
      <w:b/>
      <w:sz w:val="22"/>
      <w:u w:val="single"/>
    </w:rPr>
  </w:style>
  <w:style w:type="character" w:customStyle="1" w:styleId="UnderlineChar1">
    <w:name w:val="Underline Char1"/>
    <w:basedOn w:val="DefaultParagraphFont"/>
    <w:rsid w:val="00342AB7"/>
    <w:rPr>
      <w:szCs w:val="24"/>
      <w:u w:val="single"/>
      <w:lang w:val="en-US" w:eastAsia="en-US" w:bidi="ar-SA"/>
    </w:rPr>
  </w:style>
  <w:style w:type="character" w:customStyle="1" w:styleId="BoldandUnderlineChar1Char2Char">
    <w:name w:val="Bold and Underline Char1 Char2 Char"/>
    <w:basedOn w:val="DefaultParagraphFont"/>
    <w:rsid w:val="00342AB7"/>
    <w:rPr>
      <w:b/>
      <w:szCs w:val="24"/>
      <w:u w:val="single"/>
      <w:lang w:val="en-US" w:eastAsia="en-US" w:bidi="ar-SA"/>
    </w:rPr>
  </w:style>
  <w:style w:type="character" w:customStyle="1" w:styleId="SmalltextChar">
    <w:name w:val="Small text Char"/>
    <w:aliases w:val="Quote1 Char1"/>
    <w:link w:val="Smalltext"/>
    <w:rsid w:val="00342AB7"/>
    <w:rPr>
      <w:rFonts w:ascii="Arial Narrow" w:eastAsia="Times New Roman" w:hAnsi="Arial Narrow"/>
      <w:sz w:val="22"/>
    </w:rPr>
  </w:style>
  <w:style w:type="paragraph" w:customStyle="1" w:styleId="HotRoute">
    <w:name w:val="Hot Route"/>
    <w:basedOn w:val="Normal"/>
    <w:link w:val="HotRouteChar0"/>
    <w:qFormat/>
    <w:rsid w:val="00342AB7"/>
    <w:pPr>
      <w:ind w:left="144"/>
    </w:pPr>
    <w:rPr>
      <w:rFonts w:eastAsia="Times New Roman"/>
    </w:rPr>
  </w:style>
  <w:style w:type="paragraph" w:customStyle="1" w:styleId="Cardstyle0">
    <w:name w:val="Cardstyle"/>
    <w:basedOn w:val="Normal"/>
    <w:next w:val="Normal"/>
    <w:qFormat/>
    <w:rsid w:val="00342AB7"/>
    <w:rPr>
      <w:rFonts w:eastAsia="Times New Roman"/>
    </w:rPr>
  </w:style>
  <w:style w:type="character" w:customStyle="1" w:styleId="Style12ptBoldUnderline1">
    <w:name w:val="Style 12 pt Bold Underline1"/>
    <w:basedOn w:val="DefaultParagraphFont"/>
    <w:rsid w:val="00342AB7"/>
    <w:rPr>
      <w:b/>
      <w:bCs/>
      <w:sz w:val="24"/>
      <w:u w:val="single"/>
    </w:rPr>
  </w:style>
  <w:style w:type="character" w:customStyle="1" w:styleId="StyleEmphasisArial12ptBoldNotItalic">
    <w:name w:val="Style Emphasis + Arial 12 pt Bold Not Italic"/>
    <w:basedOn w:val="Emphasis"/>
    <w:rsid w:val="00342AB7"/>
    <w:rPr>
      <w:rFonts w:ascii="Arial" w:hAnsi="Arial" w:cs="Times New Roman"/>
      <w:b w:val="0"/>
      <w:bCs/>
      <w:i/>
      <w:iCs/>
      <w:sz w:val="24"/>
      <w:u w:val="single"/>
      <w:bdr w:val="single" w:sz="8" w:space="0" w:color="auto"/>
    </w:rPr>
  </w:style>
  <w:style w:type="character" w:customStyle="1" w:styleId="DebateHighlighted">
    <w:name w:val="Debate Highlighted"/>
    <w:qFormat/>
    <w:rsid w:val="00342AB7"/>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342AB7"/>
    <w:rPr>
      <w:rFonts w:ascii="SimSun" w:eastAsia="SimSun" w:hAnsi="SimSun"/>
      <w:sz w:val="15"/>
      <w:lang w:eastAsia="zh-CN"/>
    </w:rPr>
  </w:style>
  <w:style w:type="paragraph" w:customStyle="1" w:styleId="UnreadText">
    <w:name w:val="Unread Text"/>
    <w:basedOn w:val="Normal"/>
    <w:next w:val="Normal"/>
    <w:link w:val="UnreadTextChar"/>
    <w:autoRedefine/>
    <w:qFormat/>
    <w:rsid w:val="00342AB7"/>
    <w:pPr>
      <w:ind w:left="360"/>
    </w:pPr>
    <w:rPr>
      <w:rFonts w:ascii="SimSun" w:eastAsia="SimSun" w:hAnsi="SimSun"/>
      <w:sz w:val="15"/>
      <w:lang w:eastAsia="zh-CN"/>
    </w:rPr>
  </w:style>
  <w:style w:type="paragraph" w:customStyle="1" w:styleId="AuthorDate">
    <w:name w:val="AuthorDate"/>
    <w:next w:val="Normal"/>
    <w:link w:val="AuthorDateChar"/>
    <w:qFormat/>
    <w:rsid w:val="00342AB7"/>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342AB7"/>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342AB7"/>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342AB7"/>
    <w:rPr>
      <w:rFonts w:ascii="Times New Roman" w:hAnsi="Times New Roman"/>
      <w:sz w:val="20"/>
      <w:u w:val="single"/>
      <w:bdr w:val="none" w:sz="0" w:space="0" w:color="auto"/>
      <w:shd w:val="clear" w:color="auto" w:fill="C0C0C0"/>
    </w:rPr>
  </w:style>
  <w:style w:type="character" w:customStyle="1" w:styleId="smallChar">
    <w:name w:val="small Char"/>
    <w:rsid w:val="00342AB7"/>
    <w:rPr>
      <w:rFonts w:ascii="Calibri" w:eastAsia="Calibri" w:hAnsi="Calibri" w:cs="Calibri"/>
      <w:sz w:val="16"/>
      <w:szCs w:val="20"/>
      <w:lang w:val="x-none" w:eastAsia="x-none"/>
    </w:rPr>
  </w:style>
  <w:style w:type="paragraph" w:customStyle="1" w:styleId="HotRoute0">
    <w:name w:val="Hot Route!"/>
    <w:basedOn w:val="Normal"/>
    <w:qFormat/>
    <w:rsid w:val="00342AB7"/>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342AB7"/>
    <w:rPr>
      <w:rFonts w:ascii="Times New Roman" w:hAnsi="Times New Roman" w:cs="Times New Roman"/>
      <w:sz w:val="16"/>
      <w:szCs w:val="16"/>
    </w:rPr>
  </w:style>
  <w:style w:type="character" w:customStyle="1" w:styleId="BodyText2Char1">
    <w:name w:val="Body Text 2 Char1"/>
    <w:basedOn w:val="DefaultParagraphFont"/>
    <w:semiHidden/>
    <w:rsid w:val="00342AB7"/>
    <w:rPr>
      <w:rFonts w:ascii="Times New Roman" w:hAnsi="Times New Roman" w:cs="Times New Roman"/>
      <w:sz w:val="20"/>
    </w:rPr>
  </w:style>
  <w:style w:type="character" w:customStyle="1" w:styleId="Heading2Char1CharCharCharCharCharC">
    <w:name w:val="Heading 2 Char1 Char Char Char Char Char C"/>
    <w:rsid w:val="00342AB7"/>
    <w:rPr>
      <w:rFonts w:cs="Arial"/>
      <w:b/>
      <w:bCs/>
      <w:iCs/>
      <w:sz w:val="24"/>
      <w:szCs w:val="28"/>
      <w:lang w:val="en-US" w:eastAsia="en-US" w:bidi="ar-SA"/>
    </w:rPr>
  </w:style>
  <w:style w:type="character" w:customStyle="1" w:styleId="underline1">
    <w:name w:val="underline1"/>
    <w:basedOn w:val="DefaultParagraphFont"/>
    <w:rsid w:val="00342AB7"/>
    <w:rPr>
      <w:u w:val="single"/>
    </w:rPr>
  </w:style>
  <w:style w:type="character" w:customStyle="1" w:styleId="author0">
    <w:name w:val="author"/>
    <w:basedOn w:val="DefaultParagraphFont"/>
    <w:rsid w:val="00342AB7"/>
    <w:rPr>
      <w:rFonts w:ascii="Times New Roman" w:hAnsi="Times New Roman"/>
      <w:b/>
      <w:sz w:val="24"/>
    </w:rPr>
  </w:style>
  <w:style w:type="character" w:customStyle="1" w:styleId="FontStyle291">
    <w:name w:val="Font Style291"/>
    <w:basedOn w:val="DefaultParagraphFont"/>
    <w:uiPriority w:val="99"/>
    <w:rsid w:val="00342AB7"/>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342AB7"/>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342AB7"/>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342AB7"/>
    <w:rPr>
      <w:rFonts w:ascii="Calibri" w:eastAsia="Times New Roman" w:hAnsi="Calibri"/>
      <w:sz w:val="22"/>
    </w:rPr>
  </w:style>
  <w:style w:type="paragraph" w:customStyle="1" w:styleId="Cards1">
    <w:name w:val="Cards1"/>
    <w:basedOn w:val="Normal"/>
    <w:link w:val="Cards1Char"/>
    <w:qFormat/>
    <w:rsid w:val="00342AB7"/>
    <w:pPr>
      <w:ind w:left="288"/>
    </w:pPr>
    <w:rPr>
      <w:rFonts w:eastAsia="Times New Roman"/>
      <w:u w:val="single"/>
    </w:rPr>
  </w:style>
  <w:style w:type="character" w:customStyle="1" w:styleId="Cards1Char">
    <w:name w:val="Cards1 Char"/>
    <w:basedOn w:val="DefaultParagraphFont"/>
    <w:link w:val="Cards1"/>
    <w:rsid w:val="00342AB7"/>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342AB7"/>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342AB7"/>
    <w:rPr>
      <w:rFonts w:ascii="Arial" w:eastAsia="Calibri" w:hAnsi="Arial" w:cs="Arial"/>
      <w:sz w:val="22"/>
      <w:szCs w:val="22"/>
      <w:u w:val="single"/>
    </w:rPr>
  </w:style>
  <w:style w:type="character" w:customStyle="1" w:styleId="EmphasizeThis">
    <w:name w:val="EmphasizeThis"/>
    <w:rsid w:val="00342AB7"/>
    <w:rPr>
      <w:rFonts w:ascii="Georgia" w:hAnsi="Georgia"/>
      <w:b/>
      <w:iCs/>
      <w:sz w:val="24"/>
      <w:u w:val="thick"/>
    </w:rPr>
  </w:style>
  <w:style w:type="paragraph" w:customStyle="1" w:styleId="Stylecard8pt">
    <w:name w:val="Style card + 8 pt"/>
    <w:basedOn w:val="Normal"/>
    <w:link w:val="Stylecard8ptChar"/>
    <w:qFormat/>
    <w:rsid w:val="00342AB7"/>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342AB7"/>
    <w:rPr>
      <w:rFonts w:ascii="Georgia" w:hAnsi="Georgia" w:cs="Calibri"/>
      <w:color w:val="000000"/>
      <w:sz w:val="22"/>
      <w:lang w:eastAsia="ar-SA"/>
    </w:rPr>
  </w:style>
  <w:style w:type="character" w:customStyle="1" w:styleId="bhl">
    <w:name w:val="bhl"/>
    <w:basedOn w:val="DefaultParagraphFont"/>
    <w:rsid w:val="00342AB7"/>
  </w:style>
  <w:style w:type="paragraph" w:customStyle="1" w:styleId="TagGA11">
    <w:name w:val="Tag GA 11"/>
    <w:basedOn w:val="TOC1"/>
    <w:qFormat/>
    <w:rsid w:val="00342AB7"/>
    <w:pPr>
      <w:spacing w:before="0" w:after="160"/>
    </w:pPr>
    <w:rPr>
      <w:rFonts w:ascii="Georgia" w:eastAsia="Calibri" w:hAnsi="Georgia"/>
      <w:u w:val="none"/>
      <w:lang w:bidi="ar-SA"/>
    </w:rPr>
  </w:style>
  <w:style w:type="paragraph" w:customStyle="1" w:styleId="CiteCard">
    <w:name w:val="Cite/Card"/>
    <w:basedOn w:val="TOC2"/>
    <w:qFormat/>
    <w:rsid w:val="00342AB7"/>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342AB7"/>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342AB7"/>
    <w:rPr>
      <w:rFonts w:ascii="Tahoma" w:hAnsi="Tahoma" w:cs="Tahoma"/>
      <w:sz w:val="16"/>
      <w:szCs w:val="16"/>
    </w:rPr>
  </w:style>
  <w:style w:type="character" w:customStyle="1" w:styleId="addmd">
    <w:name w:val="addmd"/>
    <w:basedOn w:val="DefaultParagraphFont"/>
    <w:rsid w:val="00342AB7"/>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342AB7"/>
    <w:rPr>
      <w:rFonts w:ascii="Arial" w:hAnsi="Arial"/>
      <w:b/>
      <w:sz w:val="26"/>
    </w:rPr>
  </w:style>
  <w:style w:type="paragraph" w:styleId="FootnoteText">
    <w:name w:val="footnote text"/>
    <w:basedOn w:val="Normal"/>
    <w:link w:val="FootnoteTextChar"/>
    <w:unhideWhenUsed/>
    <w:rsid w:val="00342AB7"/>
    <w:rPr>
      <w:rFonts w:ascii="Georgia" w:eastAsia="Calibri" w:hAnsi="Georgia"/>
      <w:szCs w:val="20"/>
      <w:lang w:eastAsia="zh-CN"/>
    </w:rPr>
  </w:style>
  <w:style w:type="character" w:customStyle="1" w:styleId="FootnoteTextChar">
    <w:name w:val="Footnote Text Char"/>
    <w:basedOn w:val="DefaultParagraphFont"/>
    <w:link w:val="FootnoteText"/>
    <w:rsid w:val="00342AB7"/>
    <w:rPr>
      <w:rFonts w:ascii="Georgia" w:eastAsia="Calibri" w:hAnsi="Georgia"/>
      <w:sz w:val="22"/>
      <w:szCs w:val="20"/>
      <w:lang w:eastAsia="zh-CN"/>
    </w:rPr>
  </w:style>
  <w:style w:type="character" w:customStyle="1" w:styleId="UnderlinedTextCharChar">
    <w:name w:val="Underlined Text Char Char"/>
    <w:basedOn w:val="DefaultParagraphFont"/>
    <w:rsid w:val="00342AB7"/>
    <w:rPr>
      <w:rFonts w:cs="Arial"/>
      <w:bCs/>
      <w:noProof w:val="0"/>
      <w:szCs w:val="26"/>
      <w:u w:val="single"/>
      <w:lang w:val="en-US" w:eastAsia="en-US" w:bidi="ar-SA"/>
    </w:rPr>
  </w:style>
  <w:style w:type="character" w:customStyle="1" w:styleId="StyleTimesNewRoman12ptBold">
    <w:name w:val="Style Times New Roman 12 pt Bold"/>
    <w:rsid w:val="00342AB7"/>
    <w:rPr>
      <w:b/>
      <w:bCs/>
      <w:sz w:val="24"/>
    </w:rPr>
  </w:style>
  <w:style w:type="character" w:customStyle="1" w:styleId="CardText1Char">
    <w:name w:val="Card Text 1 Char"/>
    <w:rsid w:val="00342AB7"/>
    <w:rPr>
      <w:rFonts w:ascii="Georgia" w:hAnsi="Georgia"/>
      <w:color w:val="000000"/>
      <w:sz w:val="22"/>
      <w:szCs w:val="22"/>
      <w:u w:val="single"/>
    </w:rPr>
  </w:style>
  <w:style w:type="character" w:customStyle="1" w:styleId="BoldUnderlining">
    <w:name w:val="Bold Underlining"/>
    <w:rsid w:val="00342AB7"/>
    <w:rPr>
      <w:u w:val="single"/>
    </w:rPr>
  </w:style>
  <w:style w:type="character" w:customStyle="1" w:styleId="Intemphasis">
    <w:name w:val="Intemphasis"/>
    <w:uiPriority w:val="1"/>
    <w:qFormat/>
    <w:rsid w:val="00342AB7"/>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342AB7"/>
    <w:pPr>
      <w:ind w:left="288" w:right="288"/>
    </w:pPr>
    <w:rPr>
      <w:szCs w:val="16"/>
    </w:rPr>
  </w:style>
  <w:style w:type="character" w:customStyle="1" w:styleId="cardtextChar2">
    <w:name w:val="cardtext Char"/>
    <w:basedOn w:val="DefaultParagraphFont"/>
    <w:link w:val="cardtext0"/>
    <w:rsid w:val="00342AB7"/>
    <w:rPr>
      <w:rFonts w:ascii="Calibri" w:hAnsi="Calibri"/>
      <w:sz w:val="22"/>
      <w:szCs w:val="16"/>
    </w:rPr>
  </w:style>
  <w:style w:type="character" w:customStyle="1" w:styleId="BoldUnderlineChar1">
    <w:name w:val="BoldUnderline Char1"/>
    <w:rsid w:val="00342AB7"/>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342AB7"/>
    <w:pPr>
      <w:spacing w:after="200"/>
      <w:contextualSpacing/>
    </w:pPr>
    <w:rPr>
      <w:rFonts w:eastAsia="Calibri"/>
      <w:u w:val="single"/>
    </w:rPr>
  </w:style>
  <w:style w:type="character" w:customStyle="1" w:styleId="UnderlinedCardTextChar">
    <w:name w:val="Underlined Card Text Char"/>
    <w:link w:val="UnderlinedCardText"/>
    <w:rsid w:val="00342AB7"/>
    <w:rPr>
      <w:rFonts w:ascii="Calibri" w:eastAsia="Calibri" w:hAnsi="Calibri"/>
      <w:sz w:val="22"/>
      <w:u w:val="single"/>
    </w:rPr>
  </w:style>
  <w:style w:type="character" w:customStyle="1" w:styleId="Hyperlink6">
    <w:name w:val="Hyperlink6"/>
    <w:basedOn w:val="DefaultParagraphFont"/>
    <w:rsid w:val="00342AB7"/>
    <w:rPr>
      <w:color w:val="3300CC"/>
      <w:u w:val="single"/>
    </w:rPr>
  </w:style>
  <w:style w:type="paragraph" w:customStyle="1" w:styleId="Tag12">
    <w:name w:val="Tag12"/>
    <w:basedOn w:val="Normal"/>
    <w:qFormat/>
    <w:rsid w:val="00342AB7"/>
    <w:pPr>
      <w:contextualSpacing/>
    </w:pPr>
    <w:rPr>
      <w:rFonts w:eastAsia="Cambria"/>
      <w:b/>
    </w:rPr>
  </w:style>
  <w:style w:type="paragraph" w:customStyle="1" w:styleId="Shrink8">
    <w:name w:val="Shrink8"/>
    <w:basedOn w:val="Normal"/>
    <w:qFormat/>
    <w:rsid w:val="00342AB7"/>
    <w:rPr>
      <w:rFonts w:eastAsia="Cambria"/>
    </w:rPr>
  </w:style>
  <w:style w:type="character" w:customStyle="1" w:styleId="highlight2">
    <w:name w:val="highlight2"/>
    <w:rsid w:val="00342AB7"/>
    <w:rPr>
      <w:rFonts w:ascii="Arial" w:hAnsi="Arial"/>
      <w:b/>
      <w:sz w:val="19"/>
      <w:u w:val="thick"/>
      <w:bdr w:val="none" w:sz="0" w:space="0" w:color="auto"/>
      <w:shd w:val="clear" w:color="auto" w:fill="auto"/>
    </w:rPr>
  </w:style>
  <w:style w:type="character" w:customStyle="1" w:styleId="citation">
    <w:name w:val="citation"/>
    <w:basedOn w:val="DefaultParagraphFont"/>
    <w:rsid w:val="00342AB7"/>
  </w:style>
  <w:style w:type="paragraph" w:customStyle="1" w:styleId="UnderlineText">
    <w:name w:val="Underline Text"/>
    <w:basedOn w:val="Normal"/>
    <w:link w:val="UnderlineTextChar"/>
    <w:qFormat/>
    <w:rsid w:val="00342AB7"/>
    <w:pPr>
      <w:ind w:left="288"/>
    </w:pPr>
    <w:rPr>
      <w:rFonts w:eastAsia="Times New Roman"/>
      <w:u w:val="single"/>
    </w:rPr>
  </w:style>
  <w:style w:type="character" w:customStyle="1" w:styleId="UnderlineTextChar">
    <w:name w:val="Underline Text Char"/>
    <w:basedOn w:val="DefaultParagraphFont"/>
    <w:link w:val="UnderlineText"/>
    <w:rsid w:val="00342AB7"/>
    <w:rPr>
      <w:rFonts w:ascii="Calibri" w:eastAsia="Times New Roman" w:hAnsi="Calibri"/>
      <w:sz w:val="22"/>
      <w:u w:val="single"/>
    </w:rPr>
  </w:style>
  <w:style w:type="character" w:customStyle="1" w:styleId="il">
    <w:name w:val="il"/>
    <w:basedOn w:val="DefaultParagraphFont"/>
    <w:rsid w:val="00342AB7"/>
  </w:style>
  <w:style w:type="character" w:customStyle="1" w:styleId="commentstext">
    <w:name w:val="comments_text"/>
    <w:uiPriority w:val="99"/>
    <w:rsid w:val="00342AB7"/>
    <w:rPr>
      <w:rFonts w:cs="Times New Roman"/>
    </w:rPr>
  </w:style>
  <w:style w:type="paragraph" w:customStyle="1" w:styleId="Heading42">
    <w:name w:val="Heading 42"/>
    <w:basedOn w:val="Normal"/>
    <w:qFormat/>
    <w:rsid w:val="00342AB7"/>
    <w:rPr>
      <w:rFonts w:eastAsia="Times New Roman"/>
    </w:rPr>
  </w:style>
  <w:style w:type="paragraph" w:customStyle="1" w:styleId="DebateNormal">
    <w:name w:val="DebateNormal"/>
    <w:basedOn w:val="Normal"/>
    <w:link w:val="DebateNormalChar"/>
    <w:qFormat/>
    <w:rsid w:val="00342AB7"/>
    <w:pPr>
      <w:spacing w:line="276" w:lineRule="auto"/>
    </w:pPr>
    <w:rPr>
      <w:rFonts w:eastAsia="Calibri"/>
      <w:szCs w:val="20"/>
    </w:rPr>
  </w:style>
  <w:style w:type="character" w:customStyle="1" w:styleId="DebateNormalChar">
    <w:name w:val="DebateNormal Char"/>
    <w:basedOn w:val="DefaultParagraphFont"/>
    <w:link w:val="DebateNormal"/>
    <w:rsid w:val="00342AB7"/>
    <w:rPr>
      <w:rFonts w:ascii="Calibri" w:eastAsia="Calibri" w:hAnsi="Calibri"/>
      <w:sz w:val="22"/>
      <w:szCs w:val="20"/>
    </w:rPr>
  </w:style>
  <w:style w:type="paragraph" w:customStyle="1" w:styleId="DebateEmphasis">
    <w:name w:val="DebateEmphasis"/>
    <w:basedOn w:val="Normal"/>
    <w:link w:val="DebateEmphasisChar"/>
    <w:qFormat/>
    <w:rsid w:val="00342AB7"/>
    <w:pPr>
      <w:spacing w:line="276" w:lineRule="auto"/>
    </w:pPr>
    <w:rPr>
      <w:rFonts w:eastAsia="Calibri"/>
      <w:b/>
      <w:szCs w:val="20"/>
      <w:u w:val="single"/>
    </w:rPr>
  </w:style>
  <w:style w:type="character" w:customStyle="1" w:styleId="DebateEmphasisChar">
    <w:name w:val="DebateEmphasis Char"/>
    <w:basedOn w:val="DefaultParagraphFont"/>
    <w:link w:val="DebateEmphasis"/>
    <w:rsid w:val="00342AB7"/>
    <w:rPr>
      <w:rFonts w:ascii="Calibri" w:eastAsia="Calibri" w:hAnsi="Calibri"/>
      <w:b/>
      <w:sz w:val="22"/>
      <w:szCs w:val="20"/>
      <w:u w:val="single"/>
    </w:rPr>
  </w:style>
  <w:style w:type="paragraph" w:customStyle="1" w:styleId="NormalCite">
    <w:name w:val="NormalCite"/>
    <w:link w:val="NormalCiteChar"/>
    <w:qFormat/>
    <w:rsid w:val="00342AB7"/>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342AB7"/>
    <w:rPr>
      <w:rFonts w:ascii="Times New Roman" w:eastAsiaTheme="minorHAnsi" w:hAnsi="Times New Roman" w:cs="Times New Roman"/>
      <w:sz w:val="18"/>
      <w:szCs w:val="22"/>
    </w:rPr>
  </w:style>
  <w:style w:type="character" w:customStyle="1" w:styleId="articletext">
    <w:name w:val="articletext"/>
    <w:basedOn w:val="DefaultParagraphFont"/>
    <w:rsid w:val="00342AB7"/>
  </w:style>
  <w:style w:type="character" w:customStyle="1" w:styleId="grey10">
    <w:name w:val="grey10"/>
    <w:basedOn w:val="DefaultParagraphFont"/>
    <w:rsid w:val="00342AB7"/>
  </w:style>
  <w:style w:type="character" w:customStyle="1" w:styleId="navy13bd">
    <w:name w:val="navy13bd"/>
    <w:basedOn w:val="DefaultParagraphFont"/>
    <w:rsid w:val="00342AB7"/>
  </w:style>
  <w:style w:type="character" w:customStyle="1" w:styleId="Style9ptUnderline2">
    <w:name w:val="Style 9 pt Underline2"/>
    <w:basedOn w:val="DefaultParagraphFont"/>
    <w:rsid w:val="00342AB7"/>
    <w:rPr>
      <w:sz w:val="20"/>
      <w:u w:val="single"/>
    </w:rPr>
  </w:style>
  <w:style w:type="character" w:customStyle="1" w:styleId="Style9ptBoldUnderline1">
    <w:name w:val="Style 9 pt Bold Underline1"/>
    <w:basedOn w:val="DefaultParagraphFont"/>
    <w:rsid w:val="00342AB7"/>
    <w:rPr>
      <w:b/>
      <w:bCs/>
      <w:sz w:val="20"/>
      <w:u w:val="single"/>
    </w:rPr>
  </w:style>
  <w:style w:type="character" w:customStyle="1" w:styleId="TagsCharChar">
    <w:name w:val="Tags Char Char"/>
    <w:basedOn w:val="DefaultParagraphFont"/>
    <w:rsid w:val="00342AB7"/>
    <w:rPr>
      <w:rFonts w:eastAsia="SimSun"/>
      <w:b/>
      <w:sz w:val="24"/>
      <w:lang w:val="en-US" w:eastAsia="zh-CN" w:bidi="ar-SA"/>
    </w:rPr>
  </w:style>
  <w:style w:type="paragraph" w:customStyle="1" w:styleId="cardCharCharCharChar">
    <w:name w:val="card Char Char Char Char"/>
    <w:basedOn w:val="Normal"/>
    <w:qFormat/>
    <w:rsid w:val="00342AB7"/>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342AB7"/>
    <w:rPr>
      <w:rFonts w:ascii="Times" w:eastAsia="Times New Roman" w:hAnsi="Times"/>
    </w:rPr>
  </w:style>
  <w:style w:type="paragraph" w:customStyle="1" w:styleId="CARD">
    <w:name w:val="CARD"/>
    <w:basedOn w:val="Normal"/>
    <w:link w:val="CARDChar0"/>
    <w:qFormat/>
    <w:rsid w:val="00342AB7"/>
    <w:rPr>
      <w:rFonts w:eastAsia="Times New Roman"/>
      <w:u w:val="single"/>
    </w:rPr>
  </w:style>
  <w:style w:type="character" w:customStyle="1" w:styleId="CARDChar0">
    <w:name w:val="CARD Char"/>
    <w:basedOn w:val="DefaultParagraphFont"/>
    <w:link w:val="CARD"/>
    <w:rsid w:val="00342AB7"/>
    <w:rPr>
      <w:rFonts w:ascii="Calibri" w:eastAsia="Times New Roman" w:hAnsi="Calibri"/>
      <w:sz w:val="22"/>
      <w:u w:val="single"/>
    </w:rPr>
  </w:style>
  <w:style w:type="paragraph" w:customStyle="1" w:styleId="Normal2">
    <w:name w:val="Normal2"/>
    <w:basedOn w:val="Normal"/>
    <w:qFormat/>
    <w:rsid w:val="00342AB7"/>
    <w:rPr>
      <w:rFonts w:eastAsia="Times New Roman"/>
    </w:rPr>
  </w:style>
  <w:style w:type="character" w:customStyle="1" w:styleId="Style11ptThickunderline">
    <w:name w:val="Style 11 pt Thick underline"/>
    <w:rsid w:val="00342AB7"/>
    <w:rPr>
      <w:rFonts w:ascii="Times New Roman" w:hAnsi="Times New Roman"/>
      <w:sz w:val="20"/>
      <w:u w:val="single"/>
    </w:rPr>
  </w:style>
  <w:style w:type="character" w:customStyle="1" w:styleId="Style11ptBoldThickunderline">
    <w:name w:val="Style 11 pt Bold Thick underline"/>
    <w:rsid w:val="00342AB7"/>
    <w:rPr>
      <w:rFonts w:ascii="Times New Roman" w:hAnsi="Times New Roman"/>
      <w:b/>
      <w:bCs/>
      <w:sz w:val="20"/>
      <w:u w:val="single"/>
    </w:rPr>
  </w:style>
  <w:style w:type="character" w:styleId="FootnoteReference">
    <w:name w:val="footnote reference"/>
    <w:unhideWhenUsed/>
    <w:rsid w:val="00342AB7"/>
    <w:rPr>
      <w:vertAlign w:val="superscript"/>
    </w:rPr>
  </w:style>
  <w:style w:type="character" w:customStyle="1" w:styleId="CharChar5">
    <w:name w:val="Char Char5"/>
    <w:rsid w:val="00342AB7"/>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342AB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42AB7"/>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342AB7"/>
    <w:rPr>
      <w:u w:val="single"/>
    </w:rPr>
  </w:style>
  <w:style w:type="character" w:customStyle="1" w:styleId="StyleUnderlineBoldIndent11ptChar">
    <w:name w:val="Style Underline + Bold Indent + 11 pt Char"/>
    <w:link w:val="StyleUnderlineBoldIndent11pt"/>
    <w:rsid w:val="00342AB7"/>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342AB7"/>
    <w:rPr>
      <w:b/>
      <w:bCs/>
      <w:u w:val="single"/>
    </w:rPr>
  </w:style>
  <w:style w:type="character" w:customStyle="1" w:styleId="StyleUnderlineBoldIndent11ptBoldChar">
    <w:name w:val="Style Underline + Bold Indent + 11 pt Bold Char"/>
    <w:link w:val="StyleUnderlineBoldIndent11ptBold"/>
    <w:rsid w:val="00342AB7"/>
    <w:rPr>
      <w:rFonts w:ascii="Calibri" w:eastAsia="Times New Roman" w:hAnsi="Calibri"/>
      <w:b/>
      <w:bCs/>
      <w:sz w:val="22"/>
      <w:szCs w:val="20"/>
      <w:u w:val="single"/>
    </w:rPr>
  </w:style>
  <w:style w:type="paragraph" w:customStyle="1" w:styleId="Normal20pt">
    <w:name w:val="Normal  + 20 pt"/>
    <w:basedOn w:val="Normal"/>
    <w:uiPriority w:val="6"/>
    <w:qFormat/>
    <w:rsid w:val="00342AB7"/>
    <w:rPr>
      <w:bCs/>
      <w:u w:val="single"/>
    </w:rPr>
  </w:style>
  <w:style w:type="character" w:customStyle="1" w:styleId="StyleStyle4CharTimesNewRoman11pt">
    <w:name w:val="Style Style4 Char + Times New Roman 11 pt"/>
    <w:basedOn w:val="DefaultParagraphFont"/>
    <w:rsid w:val="00342AB7"/>
    <w:rPr>
      <w:rFonts w:ascii="Times New Roman" w:hAnsi="Times New Roman"/>
      <w:sz w:val="20"/>
      <w:szCs w:val="24"/>
      <w:u w:val="single"/>
      <w:lang w:val="en-US" w:eastAsia="en-US" w:bidi="ar-SA"/>
    </w:rPr>
  </w:style>
  <w:style w:type="paragraph" w:customStyle="1" w:styleId="author-name">
    <w:name w:val="author-name"/>
    <w:basedOn w:val="Normal"/>
    <w:qFormat/>
    <w:rsid w:val="00342AB7"/>
    <w:pPr>
      <w:spacing w:before="100" w:beforeAutospacing="1" w:after="100" w:afterAutospacing="1"/>
    </w:pPr>
    <w:rPr>
      <w:rFonts w:eastAsia="Times New Roman"/>
    </w:rPr>
  </w:style>
  <w:style w:type="paragraph" w:customStyle="1" w:styleId="author-credentials">
    <w:name w:val="author-credentials"/>
    <w:basedOn w:val="Normal"/>
    <w:qFormat/>
    <w:rsid w:val="00342AB7"/>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342AB7"/>
    <w:rPr>
      <w:rFonts w:ascii="Consolas" w:hAnsi="Consolas" w:cs="Consolas"/>
      <w:sz w:val="20"/>
      <w:szCs w:val="20"/>
    </w:rPr>
  </w:style>
  <w:style w:type="character" w:customStyle="1" w:styleId="StyleStyle4CharTimesNewRoman11ptBold">
    <w:name w:val="Style Style4 Char + Times New Roman 11 pt Bold"/>
    <w:basedOn w:val="DefaultParagraphFont"/>
    <w:rsid w:val="00342AB7"/>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342AB7"/>
    <w:rPr>
      <w:rFonts w:ascii="Times New Roman" w:hAnsi="Times New Roman"/>
      <w:i/>
      <w:iCs/>
      <w:sz w:val="20"/>
      <w:szCs w:val="24"/>
      <w:u w:val="single"/>
      <w:lang w:val="en-US" w:eastAsia="en-US" w:bidi="ar-SA"/>
    </w:rPr>
  </w:style>
  <w:style w:type="character" w:customStyle="1" w:styleId="headline">
    <w:name w:val="headline"/>
    <w:basedOn w:val="DefaultParagraphFont"/>
    <w:rsid w:val="00342AB7"/>
  </w:style>
  <w:style w:type="character" w:customStyle="1" w:styleId="CharChar4">
    <w:name w:val="Char Char4"/>
    <w:basedOn w:val="DefaultParagraphFont"/>
    <w:rsid w:val="00342AB7"/>
    <w:rPr>
      <w:rFonts w:cs="Arial"/>
      <w:b/>
      <w:bCs/>
      <w:iCs/>
      <w:szCs w:val="28"/>
      <w:lang w:val="en-US" w:eastAsia="en-US" w:bidi="ar-SA"/>
    </w:rPr>
  </w:style>
  <w:style w:type="character" w:customStyle="1" w:styleId="yshortcuts">
    <w:name w:val="yshortcuts"/>
    <w:basedOn w:val="DefaultParagraphFont"/>
    <w:rsid w:val="00342AB7"/>
  </w:style>
  <w:style w:type="character" w:customStyle="1" w:styleId="HotRouteChar0">
    <w:name w:val="Hot Route Char"/>
    <w:link w:val="HotRoute"/>
    <w:rsid w:val="00342AB7"/>
    <w:rPr>
      <w:rFonts w:ascii="Calibri" w:eastAsia="Times New Roman" w:hAnsi="Calibri"/>
      <w:sz w:val="22"/>
    </w:rPr>
  </w:style>
  <w:style w:type="paragraph" w:styleId="PlainText">
    <w:name w:val="Plain Text"/>
    <w:basedOn w:val="Normal"/>
    <w:link w:val="PlainTextChar"/>
    <w:rsid w:val="00342AB7"/>
    <w:rPr>
      <w:rFonts w:ascii="Courier New" w:eastAsia="Times New Roman" w:hAnsi="Courier New" w:cs="Courier New"/>
      <w:szCs w:val="20"/>
    </w:rPr>
  </w:style>
  <w:style w:type="character" w:customStyle="1" w:styleId="PlainTextChar">
    <w:name w:val="Plain Text Char"/>
    <w:basedOn w:val="DefaultParagraphFont"/>
    <w:link w:val="PlainText"/>
    <w:rsid w:val="00342AB7"/>
    <w:rPr>
      <w:rFonts w:ascii="Courier New" w:eastAsia="Times New Roman" w:hAnsi="Courier New" w:cs="Courier New"/>
      <w:sz w:val="22"/>
      <w:szCs w:val="20"/>
    </w:rPr>
  </w:style>
  <w:style w:type="character" w:customStyle="1" w:styleId="senselabelstart">
    <w:name w:val="sense_label start"/>
    <w:basedOn w:val="DefaultParagraphFont"/>
    <w:rsid w:val="00342AB7"/>
  </w:style>
  <w:style w:type="character" w:customStyle="1" w:styleId="sensecontent">
    <w:name w:val="sense_content"/>
    <w:basedOn w:val="DefaultParagraphFont"/>
    <w:rsid w:val="00342AB7"/>
  </w:style>
  <w:style w:type="character" w:customStyle="1" w:styleId="vi">
    <w:name w:val="vi"/>
    <w:basedOn w:val="DefaultParagraphFont"/>
    <w:rsid w:val="00342AB7"/>
  </w:style>
  <w:style w:type="character" w:customStyle="1" w:styleId="italic">
    <w:name w:val="italic"/>
    <w:basedOn w:val="DefaultParagraphFont"/>
    <w:rsid w:val="00342AB7"/>
  </w:style>
  <w:style w:type="paragraph" w:customStyle="1" w:styleId="Microtext0">
    <w:name w:val="Microtext"/>
    <w:basedOn w:val="Normal"/>
    <w:next w:val="Normal"/>
    <w:link w:val="MicrotextChar0"/>
    <w:qFormat/>
    <w:rsid w:val="00342AB7"/>
    <w:rPr>
      <w:sz w:val="12"/>
    </w:rPr>
  </w:style>
  <w:style w:type="character" w:customStyle="1" w:styleId="MicrotextChar0">
    <w:name w:val="Microtext Char"/>
    <w:link w:val="Microtext0"/>
    <w:rsid w:val="00342AB7"/>
    <w:rPr>
      <w:rFonts w:ascii="Calibri" w:hAnsi="Calibri"/>
      <w:sz w:val="12"/>
    </w:rPr>
  </w:style>
  <w:style w:type="character" w:customStyle="1" w:styleId="st">
    <w:name w:val="st"/>
    <w:basedOn w:val="DefaultParagraphFont"/>
    <w:rsid w:val="00342AB7"/>
  </w:style>
  <w:style w:type="paragraph" w:customStyle="1" w:styleId="Style6">
    <w:name w:val="Style6"/>
    <w:basedOn w:val="Normal"/>
    <w:link w:val="Style6Char"/>
    <w:autoRedefine/>
    <w:qFormat/>
    <w:rsid w:val="00342AB7"/>
    <w:rPr>
      <w:b/>
    </w:rPr>
  </w:style>
  <w:style w:type="character" w:customStyle="1" w:styleId="Style6Char">
    <w:name w:val="Style6 Char"/>
    <w:basedOn w:val="DefaultParagraphFont"/>
    <w:link w:val="Style6"/>
    <w:rsid w:val="00342AB7"/>
    <w:rPr>
      <w:rFonts w:ascii="Calibri" w:hAnsi="Calibri"/>
      <w:b/>
      <w:sz w:val="22"/>
    </w:rPr>
  </w:style>
  <w:style w:type="paragraph" w:customStyle="1" w:styleId="Style11">
    <w:name w:val="Style11"/>
    <w:basedOn w:val="Normal"/>
    <w:link w:val="Style11Char"/>
    <w:qFormat/>
    <w:rsid w:val="00342AB7"/>
    <w:rPr>
      <w:rFonts w:eastAsia="Times New Roman"/>
      <w:b/>
      <w:szCs w:val="20"/>
      <w:u w:val="thick"/>
    </w:rPr>
  </w:style>
  <w:style w:type="paragraph" w:customStyle="1" w:styleId="Style12">
    <w:name w:val="Style12"/>
    <w:basedOn w:val="Normal"/>
    <w:link w:val="Style12Char"/>
    <w:qFormat/>
    <w:rsid w:val="00342AB7"/>
    <w:rPr>
      <w:rFonts w:eastAsia="Times New Roman"/>
      <w:b/>
      <w:u w:val="thick"/>
    </w:rPr>
  </w:style>
  <w:style w:type="character" w:customStyle="1" w:styleId="Style11Char">
    <w:name w:val="Style11 Char"/>
    <w:basedOn w:val="DefaultParagraphFont"/>
    <w:link w:val="Style11"/>
    <w:rsid w:val="00342AB7"/>
    <w:rPr>
      <w:rFonts w:ascii="Calibri" w:eastAsia="Times New Roman" w:hAnsi="Calibri"/>
      <w:b/>
      <w:sz w:val="22"/>
      <w:szCs w:val="20"/>
      <w:u w:val="thick"/>
    </w:rPr>
  </w:style>
  <w:style w:type="character" w:customStyle="1" w:styleId="Style12Char">
    <w:name w:val="Style12 Char"/>
    <w:basedOn w:val="DefaultParagraphFont"/>
    <w:link w:val="Style12"/>
    <w:rsid w:val="00342AB7"/>
    <w:rPr>
      <w:rFonts w:ascii="Calibri" w:eastAsia="Times New Roman" w:hAnsi="Calibri"/>
      <w:b/>
      <w:sz w:val="22"/>
      <w:u w:val="thick"/>
    </w:rPr>
  </w:style>
  <w:style w:type="character" w:customStyle="1" w:styleId="caps-label">
    <w:name w:val="caps-label"/>
    <w:basedOn w:val="DefaultParagraphFont"/>
    <w:rsid w:val="00342AB7"/>
  </w:style>
  <w:style w:type="character" w:customStyle="1" w:styleId="wikiexternallink">
    <w:name w:val="wikiexternallink"/>
    <w:basedOn w:val="DefaultParagraphFont"/>
    <w:rsid w:val="00342AB7"/>
  </w:style>
  <w:style w:type="character" w:customStyle="1" w:styleId="wikigeneratedlinkcontent">
    <w:name w:val="wikigeneratedlinkcontent"/>
    <w:basedOn w:val="DefaultParagraphFont"/>
    <w:rsid w:val="00342AB7"/>
  </w:style>
  <w:style w:type="character" w:customStyle="1" w:styleId="ShrinkChar">
    <w:name w:val="Shrink Char"/>
    <w:link w:val="Shrink"/>
    <w:locked/>
    <w:rsid w:val="00342AB7"/>
    <w:rPr>
      <w:rFonts w:ascii="Garamond" w:eastAsia="Times New Roman" w:hAnsi="Garamond"/>
      <w:sz w:val="12"/>
    </w:rPr>
  </w:style>
  <w:style w:type="paragraph" w:customStyle="1" w:styleId="Shrink">
    <w:name w:val="Shrink"/>
    <w:link w:val="ShrinkChar"/>
    <w:qFormat/>
    <w:rsid w:val="00342AB7"/>
    <w:pPr>
      <w:ind w:left="288" w:right="288"/>
    </w:pPr>
    <w:rPr>
      <w:rFonts w:ascii="Garamond" w:eastAsia="Times New Roman" w:hAnsi="Garamond"/>
      <w:sz w:val="12"/>
    </w:rPr>
  </w:style>
  <w:style w:type="character" w:customStyle="1" w:styleId="aqj">
    <w:name w:val="aqj"/>
    <w:basedOn w:val="DefaultParagraphFont"/>
    <w:rsid w:val="00342AB7"/>
  </w:style>
  <w:style w:type="character" w:customStyle="1" w:styleId="StyleStyleBoldUnderlineIntenseEmphasisUnderlineapple-style-s">
    <w:name w:val="Style Style Bold UnderlineIntense EmphasisUnderlineapple-style-s..."/>
    <w:basedOn w:val="DefaultParagraphFont"/>
    <w:rsid w:val="00342AB7"/>
    <w:rPr>
      <w:b w:val="0"/>
      <w:bCs w:val="0"/>
      <w:sz w:val="22"/>
      <w:u w:val="single"/>
      <w:bdr w:val="none" w:sz="0" w:space="0" w:color="auto"/>
    </w:rPr>
  </w:style>
  <w:style w:type="paragraph" w:customStyle="1" w:styleId="blocktitle0">
    <w:name w:val="block title"/>
    <w:basedOn w:val="Normal"/>
    <w:link w:val="blocktitleChar0"/>
    <w:autoRedefine/>
    <w:qFormat/>
    <w:rsid w:val="00342AB7"/>
    <w:pPr>
      <w:spacing w:after="240"/>
      <w:jc w:val="center"/>
      <w:outlineLvl w:val="0"/>
    </w:pPr>
    <w:rPr>
      <w:rFonts w:eastAsia="Calibri"/>
      <w:b/>
      <w:caps/>
      <w:sz w:val="28"/>
      <w:szCs w:val="28"/>
      <w:lang w:val="es-ES"/>
    </w:rPr>
  </w:style>
  <w:style w:type="character" w:customStyle="1" w:styleId="Boxed">
    <w:name w:val="Boxed"/>
    <w:qFormat/>
    <w:rsid w:val="00342AB7"/>
    <w:rPr>
      <w:rFonts w:ascii="Times New Roman" w:hAnsi="Times New Roman"/>
      <w:sz w:val="20"/>
      <w:bdr w:val="single" w:sz="6" w:space="0" w:color="auto"/>
    </w:rPr>
  </w:style>
  <w:style w:type="character" w:customStyle="1" w:styleId="UnderlineCard">
    <w:name w:val="Underline Card"/>
    <w:uiPriority w:val="6"/>
    <w:qFormat/>
    <w:rsid w:val="00342AB7"/>
    <w:rPr>
      <w:rFonts w:ascii="Arial" w:hAnsi="Arial"/>
      <w:b w:val="0"/>
      <w:bCs/>
      <w:sz w:val="20"/>
      <w:u w:val="single"/>
    </w:rPr>
  </w:style>
  <w:style w:type="character" w:customStyle="1" w:styleId="story-author">
    <w:name w:val="story-author"/>
    <w:basedOn w:val="DefaultParagraphFont"/>
    <w:rsid w:val="00342AB7"/>
  </w:style>
  <w:style w:type="paragraph" w:customStyle="1" w:styleId="type">
    <w:name w:val="type"/>
    <w:basedOn w:val="Normal"/>
    <w:qFormat/>
    <w:rsid w:val="00342AB7"/>
    <w:pPr>
      <w:spacing w:before="100" w:beforeAutospacing="1" w:after="100" w:afterAutospacing="1"/>
    </w:pPr>
    <w:rPr>
      <w:rFonts w:eastAsia="Times New Roman"/>
    </w:rPr>
  </w:style>
  <w:style w:type="character" w:customStyle="1" w:styleId="institution">
    <w:name w:val="institution"/>
    <w:basedOn w:val="DefaultParagraphFont"/>
    <w:rsid w:val="00342AB7"/>
  </w:style>
  <w:style w:type="character" w:customStyle="1" w:styleId="abodyblack3">
    <w:name w:val="abodyblack3"/>
    <w:basedOn w:val="DefaultParagraphFont"/>
    <w:rsid w:val="00342AB7"/>
  </w:style>
  <w:style w:type="paragraph" w:customStyle="1" w:styleId="UnderlineChar2CharChar">
    <w:name w:val="Underline Char2 Char Char"/>
    <w:basedOn w:val="Normal"/>
    <w:link w:val="UnderlineChar2CharCharChar"/>
    <w:qFormat/>
    <w:rsid w:val="00342AB7"/>
    <w:rPr>
      <w:rFonts w:eastAsia="MS Mincho"/>
      <w:szCs w:val="20"/>
      <w:u w:val="single"/>
    </w:rPr>
  </w:style>
  <w:style w:type="character" w:customStyle="1" w:styleId="UnderlineChar2CharCharChar">
    <w:name w:val="Underline Char2 Char Char Char"/>
    <w:link w:val="UnderlineChar2CharChar"/>
    <w:rsid w:val="00342AB7"/>
    <w:rPr>
      <w:rFonts w:ascii="Calibri" w:eastAsia="MS Mincho" w:hAnsi="Calibri"/>
      <w:sz w:val="22"/>
      <w:szCs w:val="20"/>
      <w:u w:val="single"/>
    </w:rPr>
  </w:style>
  <w:style w:type="character" w:customStyle="1" w:styleId="CharacterStyle1">
    <w:name w:val="Character Style 1"/>
    <w:rsid w:val="00342AB7"/>
    <w:rPr>
      <w:sz w:val="20"/>
      <w:szCs w:val="20"/>
    </w:rPr>
  </w:style>
  <w:style w:type="character" w:customStyle="1" w:styleId="FontStyle177">
    <w:name w:val="Font Style177"/>
    <w:basedOn w:val="DefaultParagraphFont"/>
    <w:uiPriority w:val="99"/>
    <w:rsid w:val="00342AB7"/>
    <w:rPr>
      <w:rFonts w:ascii="Times New Roman" w:hAnsi="Times New Roman" w:cs="Times New Roman"/>
      <w:sz w:val="20"/>
      <w:szCs w:val="20"/>
    </w:rPr>
  </w:style>
  <w:style w:type="character" w:customStyle="1" w:styleId="FontStyle173">
    <w:name w:val="Font Style173"/>
    <w:basedOn w:val="DefaultParagraphFont"/>
    <w:uiPriority w:val="99"/>
    <w:rsid w:val="00342AB7"/>
    <w:rPr>
      <w:rFonts w:ascii="Times New Roman" w:hAnsi="Times New Roman" w:cs="Times New Roman"/>
      <w:sz w:val="14"/>
      <w:szCs w:val="14"/>
    </w:rPr>
  </w:style>
  <w:style w:type="character" w:customStyle="1" w:styleId="FontStyle151">
    <w:name w:val="Font Style151"/>
    <w:basedOn w:val="DefaultParagraphFont"/>
    <w:uiPriority w:val="99"/>
    <w:rsid w:val="00342AB7"/>
    <w:rPr>
      <w:rFonts w:ascii="Arial Narrow" w:hAnsi="Arial Narrow" w:cs="Arial Narrow"/>
      <w:b/>
      <w:bCs/>
      <w:sz w:val="12"/>
      <w:szCs w:val="12"/>
    </w:rPr>
  </w:style>
  <w:style w:type="character" w:customStyle="1" w:styleId="FontStyle156">
    <w:name w:val="Font Style156"/>
    <w:basedOn w:val="DefaultParagraphFont"/>
    <w:uiPriority w:val="99"/>
    <w:rsid w:val="00342AB7"/>
    <w:rPr>
      <w:rFonts w:ascii="Arial Narrow" w:hAnsi="Arial Narrow" w:cs="Arial Narrow"/>
      <w:sz w:val="8"/>
      <w:szCs w:val="8"/>
    </w:rPr>
  </w:style>
  <w:style w:type="character" w:customStyle="1" w:styleId="FontStyle160">
    <w:name w:val="Font Style160"/>
    <w:basedOn w:val="DefaultParagraphFont"/>
    <w:uiPriority w:val="99"/>
    <w:rsid w:val="00342AB7"/>
    <w:rPr>
      <w:rFonts w:ascii="Times New Roman" w:hAnsi="Times New Roman" w:cs="Times New Roman"/>
      <w:b/>
      <w:bCs/>
      <w:sz w:val="20"/>
      <w:szCs w:val="20"/>
    </w:rPr>
  </w:style>
  <w:style w:type="character" w:customStyle="1" w:styleId="FontStyle178">
    <w:name w:val="Font Style178"/>
    <w:basedOn w:val="DefaultParagraphFont"/>
    <w:uiPriority w:val="99"/>
    <w:rsid w:val="00342AB7"/>
    <w:rPr>
      <w:rFonts w:ascii="Times New Roman" w:hAnsi="Times New Roman" w:cs="Times New Roman"/>
      <w:sz w:val="18"/>
      <w:szCs w:val="18"/>
    </w:rPr>
  </w:style>
  <w:style w:type="paragraph" w:customStyle="1" w:styleId="Style14">
    <w:name w:val="Style14"/>
    <w:basedOn w:val="Normal"/>
    <w:uiPriority w:val="99"/>
    <w:qFormat/>
    <w:rsid w:val="00342AB7"/>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342AB7"/>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342AB7"/>
    <w:rPr>
      <w:rFonts w:ascii="Times New Roman" w:hAnsi="Times New Roman" w:cs="Times New Roman"/>
      <w:sz w:val="12"/>
      <w:szCs w:val="12"/>
    </w:rPr>
  </w:style>
  <w:style w:type="paragraph" w:customStyle="1" w:styleId="Style9">
    <w:name w:val="Style9"/>
    <w:basedOn w:val="Normal"/>
    <w:uiPriority w:val="99"/>
    <w:qFormat/>
    <w:rsid w:val="00342AB7"/>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342AB7"/>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342AB7"/>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342AB7"/>
    <w:rPr>
      <w:rFonts w:ascii="Times New Roman" w:hAnsi="Times New Roman" w:cs="Times New Roman"/>
      <w:sz w:val="16"/>
      <w:szCs w:val="16"/>
    </w:rPr>
  </w:style>
  <w:style w:type="character" w:customStyle="1" w:styleId="f">
    <w:name w:val="f"/>
    <w:basedOn w:val="DefaultParagraphFont"/>
    <w:rsid w:val="00342AB7"/>
  </w:style>
  <w:style w:type="character" w:customStyle="1" w:styleId="TagsChar2">
    <w:name w:val="Tags Char2"/>
    <w:rsid w:val="00342AB7"/>
    <w:rPr>
      <w:b/>
      <w:sz w:val="24"/>
    </w:rPr>
  </w:style>
  <w:style w:type="paragraph" w:customStyle="1" w:styleId="CardsFont6ptChar">
    <w:name w:val="Cards + Font: 6 pt Char"/>
    <w:basedOn w:val="Normal"/>
    <w:link w:val="CardsFont6ptCharChar"/>
    <w:qFormat/>
    <w:rsid w:val="00342AB7"/>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342AB7"/>
    <w:rPr>
      <w:rFonts w:ascii="Calibri" w:eastAsia="Times New Roman" w:hAnsi="Calibri"/>
      <w:sz w:val="12"/>
    </w:rPr>
  </w:style>
  <w:style w:type="character" w:customStyle="1" w:styleId="FontStyle172">
    <w:name w:val="Font Style172"/>
    <w:basedOn w:val="DefaultParagraphFont"/>
    <w:uiPriority w:val="99"/>
    <w:rsid w:val="00342AB7"/>
    <w:rPr>
      <w:rFonts w:ascii="Times New Roman" w:hAnsi="Times New Roman" w:cs="Times New Roman"/>
      <w:b/>
      <w:bCs/>
      <w:sz w:val="16"/>
      <w:szCs w:val="16"/>
    </w:rPr>
  </w:style>
  <w:style w:type="paragraph" w:customStyle="1" w:styleId="Style18">
    <w:name w:val="Style18"/>
    <w:basedOn w:val="Normal"/>
    <w:uiPriority w:val="99"/>
    <w:qFormat/>
    <w:rsid w:val="00342AB7"/>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342AB7"/>
    <w:rPr>
      <w:rFonts w:ascii="Times New Roman" w:hAnsi="Times New Roman" w:cs="Times New Roman"/>
      <w:i/>
      <w:iCs/>
      <w:sz w:val="16"/>
      <w:szCs w:val="16"/>
    </w:rPr>
  </w:style>
  <w:style w:type="character" w:customStyle="1" w:styleId="FontStyle162">
    <w:name w:val="Font Style162"/>
    <w:basedOn w:val="DefaultParagraphFont"/>
    <w:uiPriority w:val="99"/>
    <w:rsid w:val="00342AB7"/>
    <w:rPr>
      <w:rFonts w:ascii="Times New Roman" w:hAnsi="Times New Roman" w:cs="Times New Roman"/>
      <w:b/>
      <w:bCs/>
      <w:sz w:val="18"/>
      <w:szCs w:val="18"/>
    </w:rPr>
  </w:style>
  <w:style w:type="character" w:customStyle="1" w:styleId="FontStyle167">
    <w:name w:val="Font Style167"/>
    <w:basedOn w:val="DefaultParagraphFont"/>
    <w:uiPriority w:val="99"/>
    <w:rsid w:val="00342AB7"/>
    <w:rPr>
      <w:rFonts w:ascii="Times New Roman" w:hAnsi="Times New Roman" w:cs="Times New Roman"/>
      <w:sz w:val="10"/>
      <w:szCs w:val="10"/>
    </w:rPr>
  </w:style>
  <w:style w:type="character" w:customStyle="1" w:styleId="FontStyle174">
    <w:name w:val="Font Style174"/>
    <w:basedOn w:val="DefaultParagraphFont"/>
    <w:uiPriority w:val="99"/>
    <w:rsid w:val="00342AB7"/>
    <w:rPr>
      <w:rFonts w:ascii="Arial Narrow" w:hAnsi="Arial Narrow" w:cs="Arial Narrow"/>
      <w:b/>
      <w:bCs/>
      <w:sz w:val="18"/>
      <w:szCs w:val="18"/>
    </w:rPr>
  </w:style>
  <w:style w:type="paragraph" w:customStyle="1" w:styleId="Style47">
    <w:name w:val="Style47"/>
    <w:basedOn w:val="Normal"/>
    <w:uiPriority w:val="99"/>
    <w:qFormat/>
    <w:rsid w:val="00342AB7"/>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342AB7"/>
    <w:rPr>
      <w:rFonts w:ascii="Times New Roman" w:hAnsi="Times New Roman" w:cs="Times New Roman"/>
      <w:sz w:val="12"/>
      <w:szCs w:val="12"/>
    </w:rPr>
  </w:style>
  <w:style w:type="paragraph" w:customStyle="1" w:styleId="Style24">
    <w:name w:val="Style24"/>
    <w:basedOn w:val="Normal"/>
    <w:uiPriority w:val="99"/>
    <w:qFormat/>
    <w:rsid w:val="00342AB7"/>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342AB7"/>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342AB7"/>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342AB7"/>
    <w:rPr>
      <w:rFonts w:ascii="Times New Roman" w:hAnsi="Times New Roman" w:cs="Times New Roman"/>
      <w:b/>
      <w:bCs/>
      <w:sz w:val="18"/>
      <w:szCs w:val="18"/>
    </w:rPr>
  </w:style>
  <w:style w:type="paragraph" w:customStyle="1" w:styleId="Style21">
    <w:name w:val="Style21"/>
    <w:basedOn w:val="Normal"/>
    <w:uiPriority w:val="99"/>
    <w:qFormat/>
    <w:rsid w:val="00342AB7"/>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342AB7"/>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342AB7"/>
    <w:rPr>
      <w:rFonts w:ascii="Calibri" w:hAnsi="Calibri"/>
      <w:sz w:val="20"/>
      <w:szCs w:val="20"/>
    </w:rPr>
  </w:style>
  <w:style w:type="paragraph" w:customStyle="1" w:styleId="Standard">
    <w:name w:val="Standard"/>
    <w:qFormat/>
    <w:rsid w:val="00342AB7"/>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342AB7"/>
    <w:rPr>
      <w:color w:val="000000"/>
      <w:sz w:val="32"/>
      <w:szCs w:val="32"/>
    </w:rPr>
  </w:style>
  <w:style w:type="paragraph" w:customStyle="1" w:styleId="Cardnon-underlined">
    <w:name w:val="Card non-underlined"/>
    <w:basedOn w:val="Normal"/>
    <w:link w:val="Cardnon-underlinedChar"/>
    <w:autoRedefine/>
    <w:uiPriority w:val="99"/>
    <w:qFormat/>
    <w:rsid w:val="00342AB7"/>
    <w:rPr>
      <w:rFonts w:eastAsia="Times New Roman"/>
      <w:szCs w:val="20"/>
    </w:rPr>
  </w:style>
  <w:style w:type="character" w:customStyle="1" w:styleId="Cardnon-underlinedChar">
    <w:name w:val="Card non-underlined Char"/>
    <w:basedOn w:val="DefaultParagraphFont"/>
    <w:link w:val="Cardnon-underlined"/>
    <w:uiPriority w:val="99"/>
    <w:rsid w:val="00342AB7"/>
    <w:rPr>
      <w:rFonts w:ascii="Calibri" w:eastAsia="Times New Roman" w:hAnsi="Calibri"/>
      <w:sz w:val="22"/>
      <w:szCs w:val="20"/>
    </w:rPr>
  </w:style>
  <w:style w:type="numbering" w:customStyle="1" w:styleId="NoList1">
    <w:name w:val="No List1"/>
    <w:next w:val="NoList"/>
    <w:semiHidden/>
    <w:unhideWhenUsed/>
    <w:rsid w:val="00342AB7"/>
  </w:style>
  <w:style w:type="character" w:customStyle="1" w:styleId="TitleChar2">
    <w:name w:val="Title Char2"/>
    <w:basedOn w:val="DefaultParagraphFont"/>
    <w:uiPriority w:val="10"/>
    <w:qFormat/>
    <w:locked/>
    <w:rsid w:val="00342AB7"/>
    <w:rPr>
      <w:b/>
      <w:bCs/>
      <w:u w:val="single"/>
    </w:rPr>
  </w:style>
  <w:style w:type="paragraph" w:styleId="TOC3">
    <w:name w:val="toc 3"/>
    <w:basedOn w:val="Normal"/>
    <w:next w:val="Normal"/>
    <w:autoRedefine/>
    <w:rsid w:val="00342AB7"/>
    <w:pPr>
      <w:ind w:left="400"/>
    </w:pPr>
    <w:rPr>
      <w:rFonts w:eastAsia="Times New Roman"/>
      <w:szCs w:val="20"/>
    </w:rPr>
  </w:style>
  <w:style w:type="paragraph" w:styleId="TOC4">
    <w:name w:val="toc 4"/>
    <w:basedOn w:val="Normal"/>
    <w:next w:val="Normal"/>
    <w:autoRedefine/>
    <w:rsid w:val="00342AB7"/>
    <w:pPr>
      <w:ind w:left="600"/>
    </w:pPr>
    <w:rPr>
      <w:rFonts w:eastAsia="Times New Roman"/>
      <w:szCs w:val="20"/>
    </w:rPr>
  </w:style>
  <w:style w:type="paragraph" w:styleId="TOC5">
    <w:name w:val="toc 5"/>
    <w:basedOn w:val="Normal"/>
    <w:next w:val="Normal"/>
    <w:autoRedefine/>
    <w:rsid w:val="00342AB7"/>
    <w:pPr>
      <w:ind w:left="800"/>
    </w:pPr>
    <w:rPr>
      <w:rFonts w:eastAsia="Times New Roman"/>
      <w:szCs w:val="20"/>
    </w:rPr>
  </w:style>
  <w:style w:type="paragraph" w:styleId="TOC6">
    <w:name w:val="toc 6"/>
    <w:basedOn w:val="Normal"/>
    <w:next w:val="Normal"/>
    <w:autoRedefine/>
    <w:rsid w:val="00342AB7"/>
    <w:pPr>
      <w:ind w:left="1000"/>
    </w:pPr>
    <w:rPr>
      <w:rFonts w:eastAsia="Times New Roman"/>
      <w:szCs w:val="20"/>
    </w:rPr>
  </w:style>
  <w:style w:type="paragraph" w:styleId="TOC7">
    <w:name w:val="toc 7"/>
    <w:basedOn w:val="Normal"/>
    <w:next w:val="Normal"/>
    <w:autoRedefine/>
    <w:rsid w:val="00342AB7"/>
    <w:pPr>
      <w:ind w:left="1200"/>
    </w:pPr>
    <w:rPr>
      <w:rFonts w:eastAsia="Times New Roman"/>
      <w:szCs w:val="20"/>
    </w:rPr>
  </w:style>
  <w:style w:type="paragraph" w:styleId="TOC8">
    <w:name w:val="toc 8"/>
    <w:basedOn w:val="Normal"/>
    <w:next w:val="Normal"/>
    <w:autoRedefine/>
    <w:rsid w:val="00342AB7"/>
    <w:pPr>
      <w:ind w:left="1400"/>
    </w:pPr>
    <w:rPr>
      <w:rFonts w:eastAsia="Times New Roman"/>
      <w:szCs w:val="20"/>
    </w:rPr>
  </w:style>
  <w:style w:type="character" w:customStyle="1" w:styleId="allocatoragentsleft">
    <w:name w:val="al_locatoragentsleft"/>
    <w:basedOn w:val="DefaultParagraphFont"/>
    <w:rsid w:val="00342AB7"/>
  </w:style>
  <w:style w:type="character" w:styleId="HTMLTypewriter">
    <w:name w:val="HTML Typewriter"/>
    <w:basedOn w:val="DefaultParagraphFont"/>
    <w:unhideWhenUsed/>
    <w:rsid w:val="00342AB7"/>
    <w:rPr>
      <w:rFonts w:ascii="Courier New" w:eastAsia="Times New Roman" w:hAnsi="Courier New" w:cs="Courier New"/>
      <w:sz w:val="20"/>
      <w:szCs w:val="20"/>
    </w:rPr>
  </w:style>
  <w:style w:type="character" w:customStyle="1" w:styleId="caps">
    <w:name w:val="caps"/>
    <w:basedOn w:val="DefaultParagraphFont"/>
    <w:rsid w:val="00342AB7"/>
  </w:style>
  <w:style w:type="character" w:customStyle="1" w:styleId="UnderlinesCharChar">
    <w:name w:val="Underlines Char Char"/>
    <w:basedOn w:val="DefaultParagraphFont"/>
    <w:rsid w:val="00342AB7"/>
    <w:rPr>
      <w:rFonts w:cs="Arial"/>
      <w:b/>
      <w:bCs/>
      <w:noProof w:val="0"/>
      <w:sz w:val="22"/>
      <w:szCs w:val="26"/>
      <w:u w:val="single"/>
      <w:lang w:val="en-US" w:eastAsia="en-US" w:bidi="ar-SA"/>
    </w:rPr>
  </w:style>
  <w:style w:type="paragraph" w:customStyle="1" w:styleId="Carding">
    <w:name w:val="Carding"/>
    <w:basedOn w:val="Normal"/>
    <w:uiPriority w:val="99"/>
    <w:qFormat/>
    <w:rsid w:val="00342AB7"/>
    <w:rPr>
      <w:rFonts w:eastAsia="Times New Roman"/>
      <w:sz w:val="18"/>
    </w:rPr>
  </w:style>
  <w:style w:type="character" w:customStyle="1" w:styleId="TagsChar1">
    <w:name w:val="Tags Char1"/>
    <w:aliases w:val="Super Script Char1,TagStyle Char1"/>
    <w:basedOn w:val="DefaultParagraphFont"/>
    <w:rsid w:val="00342AB7"/>
    <w:rPr>
      <w:rFonts w:ascii="Arial Narrow" w:hAnsi="Arial Narrow"/>
      <w:b/>
      <w:noProof w:val="0"/>
      <w:sz w:val="22"/>
      <w:szCs w:val="60"/>
      <w:lang w:val="en-US" w:eastAsia="en-US" w:bidi="ar-SA"/>
    </w:rPr>
  </w:style>
  <w:style w:type="character" w:customStyle="1" w:styleId="aunderline">
    <w:name w:val="aunderline"/>
    <w:basedOn w:val="DefaultParagraphFont"/>
    <w:qFormat/>
    <w:rsid w:val="00342AB7"/>
    <w:rPr>
      <w:rFonts w:ascii="Times New Roman" w:hAnsi="Times New Roman"/>
      <w:sz w:val="20"/>
      <w:szCs w:val="24"/>
      <w:u w:val="thick"/>
    </w:rPr>
  </w:style>
  <w:style w:type="character" w:customStyle="1" w:styleId="tagChar1">
    <w:name w:val="tag Char1"/>
    <w:basedOn w:val="DefaultParagraphFont"/>
    <w:rsid w:val="00342AB7"/>
    <w:rPr>
      <w:b/>
      <w:noProof w:val="0"/>
      <w:sz w:val="24"/>
      <w:lang w:val="en-US" w:eastAsia="en-US" w:bidi="ar-SA"/>
    </w:rPr>
  </w:style>
  <w:style w:type="character" w:customStyle="1" w:styleId="tagChar2">
    <w:name w:val="tag Char2"/>
    <w:basedOn w:val="DefaultParagraphFont"/>
    <w:qFormat/>
    <w:rsid w:val="00342AB7"/>
    <w:rPr>
      <w:b/>
      <w:noProof w:val="0"/>
      <w:sz w:val="24"/>
      <w:lang w:val="en-US" w:eastAsia="en-US" w:bidi="ar-SA"/>
    </w:rPr>
  </w:style>
  <w:style w:type="character" w:customStyle="1" w:styleId="Taggin-New">
    <w:name w:val="Taggin - New"/>
    <w:basedOn w:val="DefaultParagraphFont"/>
    <w:rsid w:val="00342AB7"/>
    <w:rPr>
      <w:rFonts w:ascii="Arial Narrow" w:hAnsi="Arial Narrow"/>
      <w:b/>
      <w:sz w:val="22"/>
    </w:rPr>
  </w:style>
  <w:style w:type="character" w:customStyle="1" w:styleId="Boxing-New">
    <w:name w:val="Boxing - New"/>
    <w:basedOn w:val="DefaultParagraphFont"/>
    <w:rsid w:val="00342AB7"/>
    <w:rPr>
      <w:rFonts w:ascii="Arial Narrow" w:hAnsi="Arial Narrow"/>
      <w:sz w:val="16"/>
      <w:u w:val="none"/>
      <w:bdr w:val="single" w:sz="4" w:space="0" w:color="auto"/>
    </w:rPr>
  </w:style>
  <w:style w:type="character" w:customStyle="1" w:styleId="ilad">
    <w:name w:val="il_ad"/>
    <w:rsid w:val="00342AB7"/>
  </w:style>
  <w:style w:type="paragraph" w:customStyle="1" w:styleId="CardsHighlighted">
    <w:name w:val="Cards Highlighted"/>
    <w:next w:val="Normal"/>
    <w:link w:val="CardsHighlightedChar"/>
    <w:qFormat/>
    <w:rsid w:val="00342AB7"/>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342AB7"/>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342AB7"/>
    <w:rPr>
      <w:rFonts w:ascii="Garamond" w:hAnsi="Garamond"/>
      <w:sz w:val="22"/>
      <w:szCs w:val="24"/>
      <w:u w:val="single"/>
      <w:lang w:val="en-US" w:eastAsia="en-US" w:bidi="ar-SA"/>
    </w:rPr>
  </w:style>
  <w:style w:type="paragraph" w:customStyle="1" w:styleId="Style2">
    <w:name w:val="Style2"/>
    <w:basedOn w:val="Heading4"/>
    <w:qFormat/>
    <w:rsid w:val="00342AB7"/>
    <w:pPr>
      <w:spacing w:before="0"/>
    </w:pPr>
    <w:rPr>
      <w:rFonts w:eastAsia="Times New Roman" w:cs="Times New Roman"/>
      <w:iCs/>
      <w:caps/>
      <w:szCs w:val="20"/>
    </w:rPr>
  </w:style>
  <w:style w:type="character" w:customStyle="1" w:styleId="pagetitle">
    <w:name w:val="pagetitle"/>
    <w:basedOn w:val="DefaultParagraphFont"/>
    <w:rsid w:val="00342AB7"/>
  </w:style>
  <w:style w:type="paragraph" w:customStyle="1" w:styleId="text">
    <w:name w:val="text"/>
    <w:basedOn w:val="Normal"/>
    <w:uiPriority w:val="99"/>
    <w:qFormat/>
    <w:rsid w:val="00342AB7"/>
    <w:pPr>
      <w:spacing w:before="100" w:beforeAutospacing="1" w:after="100" w:afterAutospacing="1"/>
    </w:pPr>
    <w:rPr>
      <w:rFonts w:eastAsia="Times New Roman"/>
    </w:rPr>
  </w:style>
  <w:style w:type="character" w:customStyle="1" w:styleId="StyleUnderlineCharChar9ptBold1">
    <w:name w:val="Style Underline Char Char + 9 pt Bold1"/>
    <w:rsid w:val="00342AB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42AB7"/>
    <w:rPr>
      <w:rFonts w:ascii="Times New Roman" w:hAnsi="Times New Roman"/>
      <w:sz w:val="20"/>
      <w:szCs w:val="24"/>
      <w:u w:val="single"/>
      <w:lang w:val="en-US" w:eastAsia="en-US" w:bidi="ar-SA"/>
    </w:rPr>
  </w:style>
  <w:style w:type="character" w:customStyle="1" w:styleId="Style9ptBoldUnderline">
    <w:name w:val="Style 9 pt Bold Underline"/>
    <w:rsid w:val="00342AB7"/>
    <w:rPr>
      <w:b/>
      <w:bCs/>
      <w:sz w:val="20"/>
      <w:u w:val="single"/>
    </w:rPr>
  </w:style>
  <w:style w:type="paragraph" w:customStyle="1" w:styleId="StyleUnderline9pt0">
    <w:name w:val="Style Underline + 9 pt"/>
    <w:link w:val="StyleUnderline9ptChar"/>
    <w:qFormat/>
    <w:rsid w:val="00342AB7"/>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342AB7"/>
    <w:rPr>
      <w:rFonts w:ascii="Arial" w:eastAsia="Times New Roman" w:hAnsi="Arial" w:cs="Times New Roman"/>
      <w:sz w:val="22"/>
      <w:szCs w:val="20"/>
      <w:u w:val="single"/>
    </w:rPr>
  </w:style>
  <w:style w:type="character" w:customStyle="1" w:styleId="StyleUnderlineChar1Bold">
    <w:name w:val="Style Underline Char1 + Bold"/>
    <w:rsid w:val="00342AB7"/>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342AB7"/>
    <w:pPr>
      <w:widowControl w:val="0"/>
      <w:ind w:left="288" w:right="288"/>
    </w:pPr>
    <w:rPr>
      <w:rFonts w:ascii="Georgia" w:hAnsi="Georgia" w:cs="Calibri"/>
      <w:kern w:val="32"/>
      <w:szCs w:val="20"/>
      <w:lang w:eastAsia="ar-SA"/>
    </w:rPr>
  </w:style>
  <w:style w:type="character" w:customStyle="1" w:styleId="Stylecard9ptChar">
    <w:name w:val="Style card + 9 pt Char"/>
    <w:basedOn w:val="cardChar"/>
    <w:link w:val="Stylecard9pt"/>
    <w:rsid w:val="00342AB7"/>
    <w:rPr>
      <w:rFonts w:ascii="Georgia" w:hAnsi="Georgia" w:cs="Calibri"/>
      <w:kern w:val="32"/>
      <w:sz w:val="22"/>
      <w:szCs w:val="20"/>
      <w:lang w:eastAsia="ar-SA"/>
    </w:rPr>
  </w:style>
  <w:style w:type="character" w:customStyle="1" w:styleId="TagsCharCharChar">
    <w:name w:val="Tags Char Char Char"/>
    <w:basedOn w:val="DefaultParagraphFont"/>
    <w:rsid w:val="00342AB7"/>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342AB7"/>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342AB7"/>
    <w:rPr>
      <w:color w:val="000000"/>
      <w:sz w:val="20"/>
      <w:u w:val="single"/>
    </w:rPr>
  </w:style>
  <w:style w:type="character" w:customStyle="1" w:styleId="Style11ptBlack">
    <w:name w:val="Style 11 pt Black"/>
    <w:basedOn w:val="DefaultParagraphFont"/>
    <w:rsid w:val="00342AB7"/>
    <w:rPr>
      <w:color w:val="000000"/>
      <w:sz w:val="20"/>
    </w:rPr>
  </w:style>
  <w:style w:type="character" w:customStyle="1" w:styleId="StyleUnderlineCharTimesBold">
    <w:name w:val="Style Underline Char + Times Bold"/>
    <w:basedOn w:val="DefaultParagraphFont"/>
    <w:rsid w:val="00342AB7"/>
    <w:rPr>
      <w:rFonts w:ascii="Times" w:hAnsi="Times"/>
      <w:b w:val="0"/>
      <w:bCs/>
      <w:sz w:val="20"/>
      <w:u w:val="single"/>
    </w:rPr>
  </w:style>
  <w:style w:type="character" w:customStyle="1" w:styleId="blubigktbiz">
    <w:name w:val="blubigktbiz"/>
    <w:rsid w:val="00342AB7"/>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42AB7"/>
  </w:style>
  <w:style w:type="character" w:customStyle="1" w:styleId="StyleevidencetextBorderSinglesolidlineAuto05ptLChar">
    <w:name w:val="Style evidence text + Border: : (Single solid line Auto  0.5 pt L... Char"/>
    <w:link w:val="StyleevidencetextBorderSinglesolidlineAuto05ptL"/>
    <w:rsid w:val="00342AB7"/>
    <w:rPr>
      <w:rFonts w:ascii="Calibri" w:hAnsi="Calibri"/>
      <w:color w:val="000000"/>
      <w:sz w:val="22"/>
      <w:lang w:val="x-none" w:eastAsia="x-none"/>
    </w:rPr>
  </w:style>
  <w:style w:type="character" w:customStyle="1" w:styleId="Style4CharChar">
    <w:name w:val="Style4 Char Char"/>
    <w:basedOn w:val="DefaultParagraphFont"/>
    <w:rsid w:val="00342AB7"/>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342AB7"/>
    <w:rPr>
      <w:rFonts w:ascii="Times New Roman" w:hAnsi="Times New Roman" w:cs="Times New Roman"/>
      <w:sz w:val="16"/>
      <w:szCs w:val="16"/>
    </w:rPr>
  </w:style>
  <w:style w:type="character" w:customStyle="1" w:styleId="StyleEmphasisArial12ptBold">
    <w:name w:val="Style Emphasis + Arial 12 pt Bold"/>
    <w:rsid w:val="00342AB7"/>
    <w:rPr>
      <w:rFonts w:ascii="Arial" w:hAnsi="Arial"/>
      <w:b/>
      <w:bCs/>
      <w:i/>
      <w:iCs/>
      <w:sz w:val="24"/>
    </w:rPr>
  </w:style>
  <w:style w:type="character" w:customStyle="1" w:styleId="super">
    <w:name w:val="super"/>
    <w:rsid w:val="00342AB7"/>
  </w:style>
  <w:style w:type="character" w:customStyle="1" w:styleId="text30">
    <w:name w:val="text30"/>
    <w:rsid w:val="00342AB7"/>
  </w:style>
  <w:style w:type="character" w:customStyle="1" w:styleId="uppercase">
    <w:name w:val="uppercase"/>
    <w:rsid w:val="00342AB7"/>
  </w:style>
  <w:style w:type="character" w:customStyle="1" w:styleId="bodytext0">
    <w:name w:val="bodytext"/>
    <w:rsid w:val="00342AB7"/>
  </w:style>
  <w:style w:type="character" w:customStyle="1" w:styleId="entry-title">
    <w:name w:val="entry-title"/>
    <w:rsid w:val="00342AB7"/>
  </w:style>
  <w:style w:type="character" w:customStyle="1" w:styleId="BodyTextIndentChar1">
    <w:name w:val="Body Text Indent Char1"/>
    <w:basedOn w:val="DefaultParagraphFont"/>
    <w:uiPriority w:val="99"/>
    <w:semiHidden/>
    <w:rsid w:val="00342AB7"/>
    <w:rPr>
      <w:rFonts w:ascii="Times New Roman" w:hAnsi="Times New Roman" w:cs="Times New Roman"/>
      <w:sz w:val="20"/>
    </w:rPr>
  </w:style>
  <w:style w:type="character" w:customStyle="1" w:styleId="Style6pt">
    <w:name w:val="Style 6 pt"/>
    <w:basedOn w:val="DefaultParagraphFont"/>
    <w:qFormat/>
    <w:rsid w:val="00342AB7"/>
    <w:rPr>
      <w:sz w:val="12"/>
    </w:rPr>
  </w:style>
  <w:style w:type="character" w:customStyle="1" w:styleId="CiteCharCharCharCharCharChar">
    <w:name w:val="Cite Char Char Char Char Char Char"/>
    <w:basedOn w:val="DefaultParagraphFont"/>
    <w:rsid w:val="00342AB7"/>
    <w:rPr>
      <w:b/>
      <w:noProof w:val="0"/>
      <w:sz w:val="22"/>
      <w:szCs w:val="24"/>
      <w:u w:val="single"/>
      <w:lang w:val="en-US" w:eastAsia="en-US" w:bidi="ar-SA"/>
    </w:rPr>
  </w:style>
  <w:style w:type="character" w:customStyle="1" w:styleId="mainbody1">
    <w:name w:val="mainbody1"/>
    <w:basedOn w:val="DefaultParagraphFont"/>
    <w:rsid w:val="00342AB7"/>
    <w:rPr>
      <w:rFonts w:ascii="Verdana" w:hAnsi="Verdana" w:hint="default"/>
      <w:color w:val="000000"/>
      <w:sz w:val="22"/>
      <w:szCs w:val="22"/>
    </w:rPr>
  </w:style>
  <w:style w:type="character" w:customStyle="1" w:styleId="ssl4">
    <w:name w:val="ss_l4"/>
    <w:basedOn w:val="DefaultParagraphFont"/>
    <w:rsid w:val="00342AB7"/>
  </w:style>
  <w:style w:type="paragraph" w:customStyle="1" w:styleId="StyleNormalWeb11ptUnderline">
    <w:name w:val="Style Normal (Web) + 11 pt Underline"/>
    <w:basedOn w:val="NormalWeb"/>
    <w:link w:val="StyleNormalWeb11ptUnderlineChar"/>
    <w:qFormat/>
    <w:rsid w:val="00342AB7"/>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342AB7"/>
    <w:rPr>
      <w:rFonts w:ascii="Calibri" w:eastAsia="Calibri" w:hAnsi="Calibri"/>
      <w:sz w:val="22"/>
      <w:u w:val="single"/>
    </w:rPr>
  </w:style>
  <w:style w:type="character" w:customStyle="1" w:styleId="cit-first-element">
    <w:name w:val="cit-first-element"/>
    <w:basedOn w:val="DefaultParagraphFont"/>
    <w:rsid w:val="00342AB7"/>
  </w:style>
  <w:style w:type="character" w:customStyle="1" w:styleId="title1">
    <w:name w:val="title1"/>
    <w:basedOn w:val="DefaultParagraphFont"/>
    <w:rsid w:val="00342AB7"/>
  </w:style>
  <w:style w:type="character" w:customStyle="1" w:styleId="StyleThickunderline1">
    <w:name w:val="Style Thick underline1"/>
    <w:basedOn w:val="DefaultParagraphFont"/>
    <w:rsid w:val="00342AB7"/>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342AB7"/>
    <w:rPr>
      <w:rFonts w:ascii="Georgia" w:hAnsi="Georgia"/>
    </w:rPr>
  </w:style>
  <w:style w:type="character" w:customStyle="1" w:styleId="FooterChar1">
    <w:name w:val="Footer Char1"/>
    <w:basedOn w:val="DefaultParagraphFont"/>
    <w:uiPriority w:val="99"/>
    <w:semiHidden/>
    <w:rsid w:val="00342AB7"/>
    <w:rPr>
      <w:rFonts w:ascii="Georgia" w:hAnsi="Georgia"/>
    </w:rPr>
  </w:style>
  <w:style w:type="character" w:customStyle="1" w:styleId="UnderlineBold0">
    <w:name w:val="Underline Bold"/>
    <w:uiPriority w:val="6"/>
    <w:qFormat/>
    <w:rsid w:val="00342AB7"/>
    <w:rPr>
      <w:b/>
      <w:sz w:val="20"/>
      <w:u w:val="single"/>
    </w:rPr>
  </w:style>
  <w:style w:type="paragraph" w:customStyle="1" w:styleId="Underline20">
    <w:name w:val="Underline2"/>
    <w:basedOn w:val="Normal"/>
    <w:link w:val="Underline2Char"/>
    <w:autoRedefine/>
    <w:uiPriority w:val="4"/>
    <w:qFormat/>
    <w:rsid w:val="00342AB7"/>
    <w:rPr>
      <w:b/>
      <w:u w:val="single"/>
    </w:rPr>
  </w:style>
  <w:style w:type="character" w:customStyle="1" w:styleId="Underline2Char">
    <w:name w:val="Underline2 Char"/>
    <w:basedOn w:val="DefaultParagraphFont"/>
    <w:link w:val="Underline20"/>
    <w:uiPriority w:val="4"/>
    <w:rsid w:val="00342AB7"/>
    <w:rPr>
      <w:rFonts w:ascii="Calibri" w:hAnsi="Calibri"/>
      <w:b/>
      <w:sz w:val="22"/>
      <w:u w:val="single"/>
    </w:rPr>
  </w:style>
  <w:style w:type="character" w:customStyle="1" w:styleId="NormalTextChar">
    <w:name w:val="Normal Text Char"/>
    <w:link w:val="NormalText"/>
    <w:rsid w:val="00342AB7"/>
    <w:rPr>
      <w:rFonts w:ascii="Calibri" w:eastAsia="Times New Roman" w:hAnsi="Calibri"/>
      <w:sz w:val="22"/>
      <w:szCs w:val="26"/>
    </w:rPr>
  </w:style>
  <w:style w:type="paragraph" w:customStyle="1" w:styleId="TableParagraph">
    <w:name w:val="Table Paragraph"/>
    <w:basedOn w:val="Normal"/>
    <w:uiPriority w:val="1"/>
    <w:qFormat/>
    <w:rsid w:val="00342AB7"/>
    <w:pPr>
      <w:widowControl w:val="0"/>
    </w:pPr>
  </w:style>
  <w:style w:type="character" w:customStyle="1" w:styleId="UnderlineChar0">
    <w:name w:val="UnderlineChar"/>
    <w:rsid w:val="00342AB7"/>
    <w:rPr>
      <w:sz w:val="24"/>
      <w:u w:val="single"/>
      <w:shd w:val="clear" w:color="auto" w:fill="auto"/>
    </w:rPr>
  </w:style>
  <w:style w:type="character" w:customStyle="1" w:styleId="foreground">
    <w:name w:val="foreground"/>
    <w:basedOn w:val="DefaultParagraphFont"/>
    <w:rsid w:val="00342AB7"/>
  </w:style>
  <w:style w:type="paragraph" w:customStyle="1" w:styleId="StyleCircled11pt">
    <w:name w:val="Style Circled + 11 pt"/>
    <w:basedOn w:val="Normal"/>
    <w:link w:val="StyleCircled11ptChar"/>
    <w:qFormat/>
    <w:rsid w:val="00342AB7"/>
    <w:rPr>
      <w:rFonts w:eastAsia="Times New Roman"/>
      <w:b/>
      <w:bCs/>
      <w:sz w:val="20"/>
      <w:u w:val="single"/>
    </w:rPr>
  </w:style>
  <w:style w:type="character" w:customStyle="1" w:styleId="StyleCircled11ptChar">
    <w:name w:val="Style Circled + 11 pt Char"/>
    <w:link w:val="StyleCircled11pt"/>
    <w:rsid w:val="00342AB7"/>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342AB7"/>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342AB7"/>
    <w:rPr>
      <w:rFonts w:ascii="Times" w:eastAsia="Times New Roman" w:hAnsi="Times"/>
      <w:sz w:val="20"/>
      <w:szCs w:val="28"/>
      <w:u w:val="single"/>
    </w:rPr>
  </w:style>
  <w:style w:type="paragraph" w:customStyle="1" w:styleId="cite20">
    <w:name w:val="cite2"/>
    <w:basedOn w:val="Normal"/>
    <w:uiPriority w:val="99"/>
    <w:qFormat/>
    <w:rsid w:val="00342AB7"/>
    <w:rPr>
      <w:rFonts w:eastAsia="Times New Roman"/>
      <w:color w:val="000000"/>
      <w:sz w:val="20"/>
      <w:szCs w:val="20"/>
    </w:rPr>
  </w:style>
  <w:style w:type="character" w:customStyle="1" w:styleId="postby">
    <w:name w:val="post_by"/>
    <w:basedOn w:val="DefaultParagraphFont"/>
    <w:rsid w:val="00342AB7"/>
  </w:style>
  <w:style w:type="character" w:customStyle="1" w:styleId="Style11ptBorderSinglesolidlineAuto05ptLinewidth">
    <w:name w:val="Style 11 pt Border: : (Single solid line Auto  0.5 pt Line width)"/>
    <w:rsid w:val="00342AB7"/>
    <w:rPr>
      <w:sz w:val="20"/>
      <w:bdr w:val="single" w:sz="4" w:space="0" w:color="auto" w:frame="1"/>
    </w:rPr>
  </w:style>
  <w:style w:type="character" w:customStyle="1" w:styleId="StyleUnderlineChar9ptBorderSinglesolidlineAuto0">
    <w:name w:val="Style Underline Char + 9 pt Border: : (Single solid line Auto  0..."/>
    <w:rsid w:val="00342AB7"/>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342AB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42AB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42AB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42AB7"/>
    <w:rPr>
      <w:sz w:val="20"/>
      <w:szCs w:val="24"/>
      <w:u w:val="single"/>
      <w:bdr w:val="single" w:sz="4" w:space="0" w:color="auto"/>
      <w:lang w:val="en-US" w:eastAsia="en-US" w:bidi="ar-SA"/>
    </w:rPr>
  </w:style>
  <w:style w:type="character" w:customStyle="1" w:styleId="StyleLatinGaramondUnderline">
    <w:name w:val="Style (Latin) Garamond Underline"/>
    <w:rsid w:val="00342AB7"/>
    <w:rPr>
      <w:rFonts w:ascii="Times New Roman" w:hAnsi="Times New Roman"/>
      <w:sz w:val="20"/>
      <w:u w:val="single"/>
    </w:rPr>
  </w:style>
  <w:style w:type="character" w:customStyle="1" w:styleId="StyleLatinGaramond">
    <w:name w:val="Style (Latin) Garamond"/>
    <w:rsid w:val="00342AB7"/>
    <w:rPr>
      <w:rFonts w:ascii="Times New Roman" w:hAnsi="Times New Roman"/>
      <w:sz w:val="20"/>
    </w:rPr>
  </w:style>
  <w:style w:type="character" w:customStyle="1" w:styleId="styletimesnewroman12ptbold0">
    <w:name w:val="styletimesnewroman12ptbold"/>
    <w:basedOn w:val="DefaultParagraphFont"/>
    <w:rsid w:val="00342AB7"/>
  </w:style>
  <w:style w:type="character" w:customStyle="1" w:styleId="CharCharCharCharChar">
    <w:name w:val="Char Char Char Char Char"/>
    <w:aliases w:val="Char Char Char Char,Char Char Char Char Char Char Char1,Heading 2 Char1 Char Char Char Char Char Char"/>
    <w:basedOn w:val="DefaultParagraphFont"/>
    <w:rsid w:val="00342AB7"/>
    <w:rPr>
      <w:rFonts w:cs="Arial"/>
      <w:b/>
      <w:bCs/>
      <w:iCs/>
      <w:sz w:val="24"/>
      <w:szCs w:val="28"/>
      <w:lang w:val="en-US" w:eastAsia="en-US" w:bidi="ar-SA"/>
    </w:rPr>
  </w:style>
  <w:style w:type="character" w:customStyle="1" w:styleId="mainheading">
    <w:name w:val="mainheading"/>
    <w:basedOn w:val="DefaultParagraphFont"/>
    <w:rsid w:val="00342AB7"/>
  </w:style>
  <w:style w:type="paragraph" w:customStyle="1" w:styleId="BoldandUnderlineChar2CharChar">
    <w:name w:val="Bold and Underline Char2 Char Char"/>
    <w:basedOn w:val="Normal"/>
    <w:link w:val="BoldandUnderlineChar2CharCharChar"/>
    <w:qFormat/>
    <w:rsid w:val="00342AB7"/>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342AB7"/>
    <w:rPr>
      <w:rFonts w:ascii="Calibri" w:eastAsia="Times New Roman" w:hAnsi="Calibri"/>
      <w:b/>
      <w:sz w:val="22"/>
      <w:u w:val="single"/>
    </w:rPr>
  </w:style>
  <w:style w:type="character" w:customStyle="1" w:styleId="StyleUnderlineChar9ptChar">
    <w:name w:val="Style Underline Char + 9 pt Char"/>
    <w:basedOn w:val="UnderlineCharChar"/>
    <w:rsid w:val="00342AB7"/>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342AB7"/>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342AB7"/>
    <w:rPr>
      <w:sz w:val="16"/>
    </w:rPr>
  </w:style>
  <w:style w:type="paragraph" w:customStyle="1" w:styleId="Reduce8pt">
    <w:name w:val="Reduce 8pt"/>
    <w:basedOn w:val="Normal"/>
    <w:link w:val="Reduce8ptCharChar"/>
    <w:qFormat/>
    <w:rsid w:val="00342AB7"/>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342AB7"/>
    <w:pPr>
      <w:contextualSpacing/>
    </w:pPr>
    <w:rPr>
      <w:rFonts w:eastAsia="Calibri"/>
    </w:rPr>
  </w:style>
  <w:style w:type="character" w:customStyle="1" w:styleId="CardIndentedChar">
    <w:name w:val="Card (Indented) Char"/>
    <w:link w:val="CardIndented"/>
    <w:locked/>
    <w:rsid w:val="00342AB7"/>
    <w:rPr>
      <w:rFonts w:ascii="Calibri" w:hAnsi="Calibri"/>
      <w:sz w:val="22"/>
    </w:rPr>
  </w:style>
  <w:style w:type="character" w:customStyle="1" w:styleId="citenon-boldChar">
    <w:name w:val="cite non-bold Char"/>
    <w:basedOn w:val="DefaultParagraphFont"/>
    <w:link w:val="citenon-bold"/>
    <w:locked/>
    <w:rsid w:val="00342AB7"/>
    <w:rPr>
      <w:rFonts w:ascii="Garamond" w:eastAsia="Times New Roman" w:hAnsi="Garamond"/>
      <w:sz w:val="22"/>
      <w:szCs w:val="20"/>
    </w:rPr>
  </w:style>
  <w:style w:type="character" w:customStyle="1" w:styleId="boldciteChar4">
    <w:name w:val="bold cite Char4"/>
    <w:link w:val="boldcite"/>
    <w:locked/>
    <w:rsid w:val="00342AB7"/>
    <w:rPr>
      <w:rFonts w:eastAsia="Times New Roman" w:cs="Times New Roman"/>
      <w:b/>
      <w:color w:val="000000"/>
      <w:sz w:val="20"/>
      <w:u w:val="thick" w:color="000000"/>
    </w:rPr>
  </w:style>
  <w:style w:type="paragraph" w:customStyle="1" w:styleId="boldcite">
    <w:name w:val="bold cite"/>
    <w:basedOn w:val="Normal"/>
    <w:link w:val="boldciteChar4"/>
    <w:qFormat/>
    <w:rsid w:val="00342AB7"/>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342AB7"/>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342AB7"/>
    <w:rPr>
      <w:rFonts w:eastAsia="Calibri"/>
      <w:b/>
    </w:rPr>
  </w:style>
  <w:style w:type="character" w:customStyle="1" w:styleId="HeadingsBaseChar">
    <w:name w:val="Headings Base Char"/>
    <w:basedOn w:val="DefaultParagraphFont"/>
    <w:link w:val="HeadingsBase"/>
    <w:locked/>
    <w:rsid w:val="00342AB7"/>
    <w:rPr>
      <w:rFonts w:ascii="Times New Roman" w:hAnsi="Times New Roman" w:cs="Times New Roman"/>
      <w:b/>
      <w:sz w:val="32"/>
    </w:rPr>
  </w:style>
  <w:style w:type="paragraph" w:customStyle="1" w:styleId="HeadingsBase">
    <w:name w:val="Headings Base"/>
    <w:basedOn w:val="Normal"/>
    <w:link w:val="HeadingsBaseChar"/>
    <w:qFormat/>
    <w:rsid w:val="00342AB7"/>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342AB7"/>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342AB7"/>
    <w:pPr>
      <w:spacing w:line="480" w:lineRule="auto"/>
      <w:ind w:firstLine="720"/>
    </w:pPr>
    <w:rPr>
      <w:rFonts w:eastAsia="Calibri"/>
    </w:rPr>
  </w:style>
  <w:style w:type="paragraph" w:customStyle="1" w:styleId="SchoolBlockQuote">
    <w:name w:val="School Block Quote"/>
    <w:basedOn w:val="SchoolPaper"/>
    <w:qFormat/>
    <w:rsid w:val="00342AB7"/>
  </w:style>
  <w:style w:type="paragraph" w:customStyle="1" w:styleId="SchoolWorksCited">
    <w:name w:val="School Works Cited"/>
    <w:basedOn w:val="SchoolPaper"/>
    <w:qFormat/>
    <w:rsid w:val="00342AB7"/>
  </w:style>
  <w:style w:type="paragraph" w:customStyle="1" w:styleId="BlockQuote">
    <w:name w:val="Block Quote"/>
    <w:basedOn w:val="Normal"/>
    <w:qFormat/>
    <w:rsid w:val="00342AB7"/>
    <w:pPr>
      <w:ind w:left="720" w:right="720"/>
    </w:pPr>
    <w:rPr>
      <w:rFonts w:eastAsia="Calibri"/>
    </w:rPr>
  </w:style>
  <w:style w:type="paragraph" w:customStyle="1" w:styleId="PaperBody">
    <w:name w:val="Paper Body"/>
    <w:basedOn w:val="Normal"/>
    <w:qFormat/>
    <w:rsid w:val="00342AB7"/>
    <w:pPr>
      <w:spacing w:line="480" w:lineRule="auto"/>
      <w:ind w:firstLine="720"/>
    </w:pPr>
    <w:rPr>
      <w:rFonts w:eastAsia="Calibri"/>
    </w:rPr>
  </w:style>
  <w:style w:type="paragraph" w:customStyle="1" w:styleId="PaperCitation">
    <w:name w:val="Paper Citation"/>
    <w:basedOn w:val="Normal"/>
    <w:qFormat/>
    <w:rsid w:val="00342AB7"/>
    <w:pPr>
      <w:spacing w:line="480" w:lineRule="auto"/>
      <w:ind w:left="720" w:hanging="720"/>
    </w:pPr>
    <w:rPr>
      <w:rFonts w:eastAsia="Calibri"/>
    </w:rPr>
  </w:style>
  <w:style w:type="character" w:customStyle="1" w:styleId="hatChar">
    <w:name w:val="hat Char"/>
    <w:basedOn w:val="DefaultParagraphFont"/>
    <w:link w:val="hat"/>
    <w:locked/>
    <w:rsid w:val="00342AB7"/>
    <w:rPr>
      <w:rFonts w:ascii="Calibri" w:eastAsia="Times New Roman" w:hAnsi="Calibri"/>
      <w:b/>
      <w:bCs/>
      <w:sz w:val="32"/>
      <w:u w:val="single"/>
      <w:lang w:bidi="en-US"/>
    </w:rPr>
  </w:style>
  <w:style w:type="paragraph" w:customStyle="1" w:styleId="WW-Default">
    <w:name w:val="WW-Default"/>
    <w:qFormat/>
    <w:rsid w:val="00342AB7"/>
    <w:pPr>
      <w:suppressAutoHyphens/>
    </w:pPr>
    <w:rPr>
      <w:rFonts w:ascii="Georgia" w:eastAsia="Calibri" w:hAnsi="Georgia" w:cs="Calibri"/>
      <w:sz w:val="22"/>
      <w:szCs w:val="22"/>
      <w:lang w:eastAsia="ar-SA"/>
    </w:rPr>
  </w:style>
  <w:style w:type="paragraph" w:customStyle="1" w:styleId="B-TagCite">
    <w:name w:val="B-TagCite"/>
    <w:qFormat/>
    <w:rsid w:val="00342AB7"/>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342AB7"/>
    <w:rPr>
      <w:rFonts w:ascii="Times New Roman" w:hAnsi="Times New Roman" w:cs="Times New Roman"/>
      <w:b/>
      <w:sz w:val="20"/>
    </w:rPr>
  </w:style>
  <w:style w:type="paragraph" w:customStyle="1" w:styleId="MicroText">
    <w:name w:val="MicroText"/>
    <w:basedOn w:val="Normal"/>
    <w:next w:val="Normal"/>
    <w:link w:val="MicroTextChar"/>
    <w:qFormat/>
    <w:rsid w:val="00342AB7"/>
    <w:rPr>
      <w:rFonts w:ascii="Arial Narrow" w:hAnsi="Arial Narrow"/>
      <w:sz w:val="12"/>
    </w:rPr>
  </w:style>
  <w:style w:type="character" w:customStyle="1" w:styleId="Footnote2Char">
    <w:name w:val="Footnote2 Char"/>
    <w:link w:val="Footnote2"/>
    <w:locked/>
    <w:rsid w:val="00342AB7"/>
  </w:style>
  <w:style w:type="paragraph" w:customStyle="1" w:styleId="Footnote2">
    <w:name w:val="Footnote2"/>
    <w:basedOn w:val="Normal"/>
    <w:next w:val="Normal"/>
    <w:link w:val="Footnote2Char"/>
    <w:autoRedefine/>
    <w:qFormat/>
    <w:rsid w:val="00342AB7"/>
    <w:pPr>
      <w:spacing w:after="120" w:line="480" w:lineRule="auto"/>
    </w:pPr>
    <w:rPr>
      <w:rFonts w:asciiTheme="minorHAnsi" w:hAnsiTheme="minorHAnsi"/>
      <w:sz w:val="24"/>
    </w:rPr>
  </w:style>
  <w:style w:type="paragraph" w:customStyle="1" w:styleId="indent">
    <w:name w:val="indent"/>
    <w:basedOn w:val="Normal"/>
    <w:qFormat/>
    <w:rsid w:val="00342AB7"/>
    <w:pPr>
      <w:spacing w:before="100" w:beforeAutospacing="1" w:after="100" w:afterAutospacing="1"/>
    </w:pPr>
    <w:rPr>
      <w:rFonts w:eastAsia="Times New Roman"/>
    </w:rPr>
  </w:style>
  <w:style w:type="paragraph" w:customStyle="1" w:styleId="PageHeaderLine1">
    <w:name w:val="PageHeaderLine1"/>
    <w:basedOn w:val="Normal"/>
    <w:qFormat/>
    <w:rsid w:val="00342AB7"/>
    <w:pPr>
      <w:tabs>
        <w:tab w:val="right" w:pos="10800"/>
      </w:tabs>
    </w:pPr>
    <w:rPr>
      <w:rFonts w:eastAsia="Calibri"/>
      <w:b/>
    </w:rPr>
  </w:style>
  <w:style w:type="paragraph" w:customStyle="1" w:styleId="PageHeaderLine2">
    <w:name w:val="PageHeaderLine2"/>
    <w:basedOn w:val="Normal"/>
    <w:next w:val="Normal"/>
    <w:link w:val="PageHeaderLine2Char"/>
    <w:qFormat/>
    <w:rsid w:val="00342AB7"/>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342AB7"/>
    <w:rPr>
      <w:rFonts w:ascii="Times New Roman" w:hAnsi="Times New Roman" w:cs="Times New Roman"/>
      <w:sz w:val="20"/>
    </w:rPr>
  </w:style>
  <w:style w:type="paragraph" w:customStyle="1" w:styleId="CardText1">
    <w:name w:val="CardText"/>
    <w:basedOn w:val="Normal"/>
    <w:link w:val="CardTextChar3"/>
    <w:qFormat/>
    <w:rsid w:val="00342AB7"/>
    <w:pPr>
      <w:ind w:left="288"/>
    </w:pPr>
    <w:rPr>
      <w:rFonts w:ascii="Times New Roman" w:hAnsi="Times New Roman" w:cs="Times New Roman"/>
      <w:sz w:val="20"/>
    </w:rPr>
  </w:style>
  <w:style w:type="character" w:customStyle="1" w:styleId="stylestylebold12pt">
    <w:name w:val="stylestylebold12pt"/>
    <w:basedOn w:val="DefaultParagraphFont"/>
    <w:rsid w:val="00342AB7"/>
  </w:style>
  <w:style w:type="character" w:customStyle="1" w:styleId="styleboldunderline">
    <w:name w:val="styleboldunderline"/>
    <w:basedOn w:val="DefaultParagraphFont"/>
    <w:rsid w:val="00342AB7"/>
  </w:style>
  <w:style w:type="character" w:customStyle="1" w:styleId="box">
    <w:name w:val="box"/>
    <w:basedOn w:val="DefaultParagraphFont"/>
    <w:rsid w:val="00342AB7"/>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342AB7"/>
    <w:rPr>
      <w:rFonts w:ascii="Arial Narrow" w:hAnsi="Arial Narrow" w:cs="Arial Narrow" w:hint="default"/>
      <w:sz w:val="18"/>
      <w:szCs w:val="18"/>
    </w:rPr>
  </w:style>
  <w:style w:type="character" w:customStyle="1" w:styleId="FontStyle14">
    <w:name w:val="Font Style14"/>
    <w:basedOn w:val="DefaultParagraphFont"/>
    <w:uiPriority w:val="99"/>
    <w:rsid w:val="00342AB7"/>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342AB7"/>
    <w:rPr>
      <w:rFonts w:ascii="Arial Narrow" w:hAnsi="Arial Narrow" w:cs="Arial Narrow" w:hint="default"/>
      <w:b/>
      <w:bCs/>
      <w:sz w:val="10"/>
      <w:szCs w:val="10"/>
    </w:rPr>
  </w:style>
  <w:style w:type="character" w:customStyle="1" w:styleId="CardTagandCiteChar">
    <w:name w:val="Card Tag and Cite Char"/>
    <w:basedOn w:val="DefaultParagraphFont"/>
    <w:rsid w:val="00342AB7"/>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342AB7"/>
    <w:rPr>
      <w:rFonts w:ascii="Arial Narrow" w:hAnsi="Arial Narrow"/>
      <w:b/>
      <w:color w:val="000000"/>
      <w:sz w:val="22"/>
      <w:szCs w:val="22"/>
      <w:u w:val="single"/>
    </w:rPr>
  </w:style>
  <w:style w:type="character" w:customStyle="1" w:styleId="SmallText0">
    <w:name w:val="SmallText"/>
    <w:rsid w:val="00342AB7"/>
    <w:rPr>
      <w:color w:val="000000"/>
    </w:rPr>
  </w:style>
  <w:style w:type="character" w:customStyle="1" w:styleId="CitesChar1">
    <w:name w:val="Cites Char1"/>
    <w:basedOn w:val="DefaultParagraphFont"/>
    <w:rsid w:val="00342AB7"/>
    <w:rPr>
      <w:b/>
      <w:bCs w:val="0"/>
      <w:szCs w:val="24"/>
      <w:u w:val="single"/>
      <w:lang w:val="en-US" w:eastAsia="en-US" w:bidi="ar-SA"/>
    </w:rPr>
  </w:style>
  <w:style w:type="character" w:customStyle="1" w:styleId="CardUnderlinedChar">
    <w:name w:val="Card Underlined Char"/>
    <w:basedOn w:val="DefaultParagraphFont"/>
    <w:rsid w:val="00342AB7"/>
    <w:rPr>
      <w:rFonts w:ascii="Arial Narrow" w:hAnsi="Arial Narrow" w:hint="default"/>
      <w:sz w:val="22"/>
      <w:szCs w:val="24"/>
      <w:u w:val="single"/>
      <w:lang w:val="en-US" w:eastAsia="en-US" w:bidi="ar-SA"/>
    </w:rPr>
  </w:style>
  <w:style w:type="character" w:customStyle="1" w:styleId="underline3">
    <w:name w:val="underline3"/>
    <w:basedOn w:val="underline2"/>
    <w:rsid w:val="00342AB7"/>
    <w:rPr>
      <w:rFonts w:ascii="Arial" w:hAnsi="Arial"/>
      <w:sz w:val="18"/>
      <w:u w:val="single"/>
      <w:bdr w:val="none" w:sz="0" w:space="0" w:color="auto" w:frame="1"/>
      <w:shd w:val="clear" w:color="auto" w:fill="FFFF00"/>
    </w:rPr>
  </w:style>
  <w:style w:type="character" w:customStyle="1" w:styleId="menu">
    <w:name w:val="menu"/>
    <w:basedOn w:val="DefaultParagraphFont"/>
    <w:rsid w:val="00342AB7"/>
  </w:style>
  <w:style w:type="character" w:customStyle="1" w:styleId="itxtrst">
    <w:name w:val="itxtrst"/>
    <w:rsid w:val="00342AB7"/>
  </w:style>
  <w:style w:type="character" w:customStyle="1" w:styleId="A-Underlining">
    <w:name w:val="A-Underlining"/>
    <w:basedOn w:val="DefaultParagraphFont"/>
    <w:rsid w:val="00342AB7"/>
    <w:rPr>
      <w:rFonts w:ascii="Garamond" w:hAnsi="Garamond" w:hint="default"/>
      <w:color w:val="auto"/>
      <w:sz w:val="24"/>
      <w:u w:val="single"/>
    </w:rPr>
  </w:style>
  <w:style w:type="character" w:customStyle="1" w:styleId="StyleUnderlineBold0">
    <w:name w:val="Style Underline + Bold"/>
    <w:rsid w:val="00342AB7"/>
    <w:rPr>
      <w:b/>
      <w:bCs/>
      <w:u w:val="single"/>
    </w:rPr>
  </w:style>
  <w:style w:type="character" w:customStyle="1" w:styleId="Underline-Highlighted">
    <w:name w:val="Underline-Highlighted"/>
    <w:uiPriority w:val="1"/>
    <w:qFormat/>
    <w:rsid w:val="00342AB7"/>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342AB7"/>
  </w:style>
  <w:style w:type="character" w:customStyle="1" w:styleId="newsmain">
    <w:name w:val="news_main"/>
    <w:basedOn w:val="DefaultParagraphFont"/>
    <w:rsid w:val="00342AB7"/>
  </w:style>
  <w:style w:type="character" w:customStyle="1" w:styleId="vitstoryheadline">
    <w:name w:val="vitstoryheadline"/>
    <w:rsid w:val="00342AB7"/>
  </w:style>
  <w:style w:type="character" w:customStyle="1" w:styleId="AuthorDate0">
    <w:name w:val="Author Date"/>
    <w:rsid w:val="00342AB7"/>
    <w:rPr>
      <w:b/>
      <w:bCs w:val="0"/>
      <w:sz w:val="24"/>
      <w:u w:val="thick"/>
    </w:rPr>
  </w:style>
  <w:style w:type="character" w:customStyle="1" w:styleId="red">
    <w:name w:val="red"/>
    <w:basedOn w:val="DefaultParagraphFont"/>
    <w:rsid w:val="00342AB7"/>
  </w:style>
  <w:style w:type="character" w:customStyle="1" w:styleId="at">
    <w:name w:val="at"/>
    <w:rsid w:val="00342AB7"/>
  </w:style>
  <w:style w:type="character" w:customStyle="1" w:styleId="org">
    <w:name w:val="org"/>
    <w:rsid w:val="00342AB7"/>
  </w:style>
  <w:style w:type="character" w:customStyle="1" w:styleId="pnumber">
    <w:name w:val="pnumber"/>
    <w:rsid w:val="00342AB7"/>
  </w:style>
  <w:style w:type="character" w:customStyle="1" w:styleId="ital">
    <w:name w:val="ital"/>
    <w:rsid w:val="00342AB7"/>
  </w:style>
  <w:style w:type="character" w:customStyle="1" w:styleId="orgdiv">
    <w:name w:val="orgdiv"/>
    <w:rsid w:val="00342AB7"/>
  </w:style>
  <w:style w:type="character" w:customStyle="1" w:styleId="orgname">
    <w:name w:val="orgname"/>
    <w:rsid w:val="00342AB7"/>
  </w:style>
  <w:style w:type="character" w:customStyle="1" w:styleId="city">
    <w:name w:val="city"/>
    <w:rsid w:val="00342AB7"/>
  </w:style>
  <w:style w:type="character" w:customStyle="1" w:styleId="state">
    <w:name w:val="state"/>
    <w:rsid w:val="00342AB7"/>
  </w:style>
  <w:style w:type="character" w:customStyle="1" w:styleId="country">
    <w:name w:val="country"/>
    <w:rsid w:val="00342AB7"/>
  </w:style>
  <w:style w:type="character" w:customStyle="1" w:styleId="articletitle">
    <w:name w:val="articletitle"/>
    <w:rsid w:val="00342AB7"/>
    <w:rPr>
      <w:rFonts w:ascii="Times New Roman" w:hAnsi="Times New Roman" w:cs="Times New Roman" w:hint="default"/>
    </w:rPr>
  </w:style>
  <w:style w:type="character" w:customStyle="1" w:styleId="6pointChar">
    <w:name w:val="6 point Char"/>
    <w:rsid w:val="00342AB7"/>
    <w:rPr>
      <w:rFonts w:ascii="Times New Roman" w:hAnsi="Times New Roman" w:cs="Times New Roman" w:hint="default"/>
      <w:sz w:val="12"/>
      <w:lang w:val="en-US" w:eastAsia="en-US"/>
    </w:rPr>
  </w:style>
  <w:style w:type="character" w:customStyle="1" w:styleId="StyleThickunderline">
    <w:name w:val="Style Thick underline"/>
    <w:qFormat/>
    <w:rsid w:val="00342AB7"/>
    <w:rPr>
      <w:u w:val="thick"/>
    </w:rPr>
  </w:style>
  <w:style w:type="character" w:customStyle="1" w:styleId="Box0">
    <w:name w:val="Box!"/>
    <w:rsid w:val="00342AB7"/>
    <w:rPr>
      <w:rFonts w:ascii="Garamond" w:hAnsi="Garamond" w:hint="default"/>
      <w:sz w:val="24"/>
      <w:u w:val="single"/>
      <w:bdr w:val="single" w:sz="4" w:space="0" w:color="auto" w:frame="1"/>
    </w:rPr>
  </w:style>
  <w:style w:type="character" w:customStyle="1" w:styleId="citechar">
    <w:name w:val="citechar"/>
    <w:basedOn w:val="DefaultParagraphFont"/>
    <w:rsid w:val="00342AB7"/>
  </w:style>
  <w:style w:type="character" w:customStyle="1" w:styleId="underlinechar2">
    <w:name w:val="underlinechar"/>
    <w:basedOn w:val="DefaultParagraphFont"/>
    <w:rsid w:val="00342AB7"/>
  </w:style>
  <w:style w:type="character" w:customStyle="1" w:styleId="CardUnderlineChar">
    <w:name w:val="Card Underline Char"/>
    <w:rsid w:val="00342AB7"/>
    <w:rPr>
      <w:szCs w:val="24"/>
      <w:u w:val="single"/>
      <w:lang w:val="en-US" w:eastAsia="en-US" w:bidi="ar-SA"/>
    </w:rPr>
  </w:style>
  <w:style w:type="character" w:customStyle="1" w:styleId="tagciteChar">
    <w:name w:val="tag/cite Char"/>
    <w:basedOn w:val="DefaultParagraphFont"/>
    <w:rsid w:val="00342AB7"/>
    <w:rPr>
      <w:b/>
      <w:bCs w:val="0"/>
      <w:sz w:val="24"/>
      <w:lang w:val="en-US" w:eastAsia="en-US" w:bidi="ar-SA"/>
    </w:rPr>
  </w:style>
  <w:style w:type="character" w:customStyle="1" w:styleId="8pointChar">
    <w:name w:val="8 point Char"/>
    <w:basedOn w:val="DefaultParagraphFont"/>
    <w:rsid w:val="00342AB7"/>
    <w:rPr>
      <w:sz w:val="16"/>
      <w:lang w:val="en-US" w:eastAsia="en-US" w:bidi="ar-SA"/>
    </w:rPr>
  </w:style>
  <w:style w:type="character" w:customStyle="1" w:styleId="BoldText12pt">
    <w:name w:val="Bold Text 12 pt"/>
    <w:rsid w:val="00342AB7"/>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342AB7"/>
  </w:style>
  <w:style w:type="table" w:styleId="TableGrid">
    <w:name w:val="Table Grid"/>
    <w:basedOn w:val="TableNormal"/>
    <w:rsid w:val="00342AB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342AB7"/>
    <w:rPr>
      <w:b/>
      <w:bCs w:val="0"/>
      <w:sz w:val="24"/>
      <w:lang w:val="en-US" w:eastAsia="en-US" w:bidi="ar-SA"/>
    </w:rPr>
  </w:style>
  <w:style w:type="character" w:customStyle="1" w:styleId="Mention11">
    <w:name w:val="Mention11"/>
    <w:basedOn w:val="DefaultParagraphFont"/>
    <w:uiPriority w:val="99"/>
    <w:semiHidden/>
    <w:unhideWhenUsed/>
    <w:rsid w:val="00342AB7"/>
    <w:rPr>
      <w:color w:val="2B579A"/>
      <w:shd w:val="clear" w:color="auto" w:fill="E6E6E6"/>
    </w:rPr>
  </w:style>
  <w:style w:type="character" w:customStyle="1" w:styleId="Emph">
    <w:name w:val="Emph"/>
    <w:basedOn w:val="DefaultParagraphFont"/>
    <w:uiPriority w:val="1"/>
    <w:qFormat/>
    <w:rsid w:val="00342AB7"/>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342AB7"/>
  </w:style>
  <w:style w:type="character" w:customStyle="1" w:styleId="Mention2">
    <w:name w:val="Mention2"/>
    <w:basedOn w:val="DefaultParagraphFont"/>
    <w:uiPriority w:val="99"/>
    <w:semiHidden/>
    <w:unhideWhenUsed/>
    <w:rsid w:val="00342AB7"/>
    <w:rPr>
      <w:color w:val="2B579A"/>
      <w:shd w:val="clear" w:color="auto" w:fill="E6E6E6"/>
    </w:rPr>
  </w:style>
  <w:style w:type="paragraph" w:customStyle="1" w:styleId="FlashTag">
    <w:name w:val="FlashTag"/>
    <w:basedOn w:val="Normal"/>
    <w:link w:val="FlashTagChar"/>
    <w:autoRedefine/>
    <w:uiPriority w:val="4"/>
    <w:qFormat/>
    <w:rsid w:val="00342AB7"/>
    <w:rPr>
      <w:rFonts w:asciiTheme="majorHAnsi" w:hAnsiTheme="majorHAnsi"/>
      <w:b/>
      <w:sz w:val="28"/>
    </w:rPr>
  </w:style>
  <w:style w:type="character" w:customStyle="1" w:styleId="FlashTagChar">
    <w:name w:val="FlashTag Char"/>
    <w:basedOn w:val="DefaultParagraphFont"/>
    <w:link w:val="FlashTag"/>
    <w:uiPriority w:val="4"/>
    <w:rsid w:val="00342AB7"/>
    <w:rPr>
      <w:rFonts w:asciiTheme="majorHAnsi" w:hAnsiTheme="majorHAnsi"/>
      <w:b/>
      <w:sz w:val="28"/>
    </w:rPr>
  </w:style>
  <w:style w:type="paragraph" w:customStyle="1" w:styleId="Warrant">
    <w:name w:val="Warrant"/>
    <w:autoRedefine/>
    <w:uiPriority w:val="4"/>
    <w:qFormat/>
    <w:rsid w:val="00342AB7"/>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342AB7"/>
  </w:style>
  <w:style w:type="character" w:customStyle="1" w:styleId="m3965771245576658108gmail-styleunderline">
    <w:name w:val="m_3965771245576658108gmail-styleunderline"/>
    <w:basedOn w:val="DefaultParagraphFont"/>
    <w:rsid w:val="00342AB7"/>
  </w:style>
  <w:style w:type="paragraph" w:customStyle="1" w:styleId="Header1">
    <w:name w:val="Header1"/>
    <w:aliases w:val="Header Char Char,Header Char Char Char Char Char Char Char Cha,Header Char2,Header Char1 Char,Char Char Char Cha"/>
    <w:basedOn w:val="Normal"/>
    <w:qFormat/>
    <w:rsid w:val="00342AB7"/>
    <w:pPr>
      <w:tabs>
        <w:tab w:val="center" w:pos="4680"/>
        <w:tab w:val="right" w:pos="9360"/>
      </w:tabs>
    </w:pPr>
  </w:style>
  <w:style w:type="character" w:customStyle="1" w:styleId="EndnoteTextChar">
    <w:name w:val="Endnote Text Char"/>
    <w:basedOn w:val="DefaultParagraphFont"/>
    <w:link w:val="EndnoteText"/>
    <w:locked/>
    <w:rsid w:val="00342AB7"/>
    <w:rPr>
      <w:rFonts w:ascii="Georgia" w:eastAsia="Times New Roman" w:hAnsi="Georgia"/>
      <w:szCs w:val="20"/>
    </w:rPr>
  </w:style>
  <w:style w:type="paragraph" w:styleId="EndnoteText">
    <w:name w:val="endnote text"/>
    <w:basedOn w:val="Normal"/>
    <w:link w:val="EndnoteTextChar"/>
    <w:unhideWhenUsed/>
    <w:rsid w:val="00342AB7"/>
    <w:rPr>
      <w:rFonts w:ascii="Georgia" w:eastAsia="Times New Roman" w:hAnsi="Georgia"/>
      <w:sz w:val="24"/>
      <w:szCs w:val="20"/>
    </w:rPr>
  </w:style>
  <w:style w:type="character" w:customStyle="1" w:styleId="EndnoteTextChar1">
    <w:name w:val="Endnote Text Char1"/>
    <w:basedOn w:val="DefaultParagraphFont"/>
    <w:semiHidden/>
    <w:rsid w:val="00342AB7"/>
    <w:rPr>
      <w:rFonts w:ascii="Calibri" w:hAnsi="Calibri"/>
      <w:sz w:val="20"/>
      <w:szCs w:val="20"/>
    </w:rPr>
  </w:style>
  <w:style w:type="character" w:customStyle="1" w:styleId="DateChar">
    <w:name w:val="Date Char"/>
    <w:aliases w:val="date Char"/>
    <w:basedOn w:val="DefaultParagraphFont"/>
    <w:link w:val="Date"/>
    <w:uiPriority w:val="99"/>
    <w:locked/>
    <w:rsid w:val="00342AB7"/>
    <w:rPr>
      <w:rFonts w:ascii="Georgia" w:eastAsia="Times New Roman" w:hAnsi="Georgia"/>
    </w:rPr>
  </w:style>
  <w:style w:type="paragraph" w:styleId="Date">
    <w:name w:val="Date"/>
    <w:aliases w:val="date"/>
    <w:basedOn w:val="Normal"/>
    <w:next w:val="Normal"/>
    <w:link w:val="DateChar"/>
    <w:uiPriority w:val="99"/>
    <w:unhideWhenUsed/>
    <w:rsid w:val="00342AB7"/>
    <w:rPr>
      <w:rFonts w:ascii="Georgia" w:eastAsia="Times New Roman" w:hAnsi="Georgia"/>
      <w:sz w:val="24"/>
    </w:rPr>
  </w:style>
  <w:style w:type="character" w:customStyle="1" w:styleId="DateChar1">
    <w:name w:val="Date Char1"/>
    <w:basedOn w:val="DefaultParagraphFont"/>
    <w:uiPriority w:val="99"/>
    <w:semiHidden/>
    <w:rsid w:val="00342AB7"/>
    <w:rPr>
      <w:rFonts w:ascii="Calibri" w:hAnsi="Calibri"/>
      <w:sz w:val="22"/>
    </w:rPr>
  </w:style>
  <w:style w:type="character" w:customStyle="1" w:styleId="BodyTextFirstIndentChar">
    <w:name w:val="Body Text First Indent Char"/>
    <w:basedOn w:val="BodyTextChar"/>
    <w:link w:val="BodyTextFirstIndent"/>
    <w:locked/>
    <w:rsid w:val="00342AB7"/>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342AB7"/>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342AB7"/>
    <w:rPr>
      <w:rFonts w:ascii="Calibri" w:eastAsia="Times New Roman" w:hAnsi="Calibri"/>
      <w:sz w:val="20"/>
      <w:szCs w:val="20"/>
      <w:lang w:eastAsia="ar-SA"/>
    </w:rPr>
  </w:style>
  <w:style w:type="character" w:customStyle="1" w:styleId="BodyTextIndent2Char1">
    <w:name w:val="Body Text Indent 2 Char1"/>
    <w:basedOn w:val="DefaultParagraphFont"/>
    <w:semiHidden/>
    <w:rsid w:val="00342AB7"/>
    <w:rPr>
      <w:rFonts w:ascii="Calibri" w:hAnsi="Calibri" w:cs="Calibri"/>
    </w:rPr>
  </w:style>
  <w:style w:type="character" w:customStyle="1" w:styleId="PlainTextChar1">
    <w:name w:val="Plain Text Char1"/>
    <w:basedOn w:val="DefaultParagraphFont"/>
    <w:semiHidden/>
    <w:rsid w:val="00342AB7"/>
    <w:rPr>
      <w:rFonts w:ascii="Consolas" w:hAnsi="Consolas" w:cs="Calibri"/>
      <w:sz w:val="21"/>
      <w:szCs w:val="21"/>
    </w:rPr>
  </w:style>
  <w:style w:type="paragraph" w:customStyle="1" w:styleId="msolistparagraphcxspfirst">
    <w:name w:val="msolistparagraphcxspfirst"/>
    <w:basedOn w:val="Normal"/>
    <w:uiPriority w:val="99"/>
    <w:qFormat/>
    <w:rsid w:val="00342AB7"/>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342AB7"/>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342AB7"/>
    <w:rPr>
      <w:rFonts w:ascii="Calibri" w:hAnsi="Calibri" w:cs="Calibri"/>
      <w:i/>
      <w:iCs/>
      <w:color w:val="000000" w:themeColor="text1"/>
    </w:rPr>
  </w:style>
  <w:style w:type="paragraph" w:customStyle="1" w:styleId="Heading2-NotBold">
    <w:name w:val="Heading 2 - Not Bold"/>
    <w:basedOn w:val="Heading2"/>
    <w:autoRedefine/>
    <w:uiPriority w:val="99"/>
    <w:qFormat/>
    <w:rsid w:val="00342AB7"/>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342AB7"/>
    <w:rPr>
      <w:rFonts w:ascii="Calibri" w:eastAsia="Calibri" w:hAnsi="Calibri"/>
      <w:b/>
      <w:sz w:val="22"/>
    </w:rPr>
  </w:style>
  <w:style w:type="paragraph" w:customStyle="1" w:styleId="Heading2-Bold">
    <w:name w:val="Heading 2 - Bold"/>
    <w:basedOn w:val="Normal"/>
    <w:autoRedefine/>
    <w:uiPriority w:val="99"/>
    <w:qFormat/>
    <w:rsid w:val="00342AB7"/>
    <w:rPr>
      <w:rFonts w:ascii="Garamond" w:eastAsia="Calibri" w:hAnsi="Garamond"/>
      <w:b/>
    </w:rPr>
  </w:style>
  <w:style w:type="paragraph" w:customStyle="1" w:styleId="tag">
    <w:name w:val="%tag"/>
    <w:basedOn w:val="Normal"/>
    <w:next w:val="Normal"/>
    <w:uiPriority w:val="99"/>
    <w:qFormat/>
    <w:rsid w:val="00342AB7"/>
    <w:rPr>
      <w:rFonts w:ascii="Garamond" w:eastAsia="Calibri" w:hAnsi="Garamond"/>
      <w:bCs/>
      <w:sz w:val="18"/>
    </w:rPr>
  </w:style>
  <w:style w:type="character" w:customStyle="1" w:styleId="Style2Char">
    <w:name w:val="Style 2 Char"/>
    <w:link w:val="Style20"/>
    <w:uiPriority w:val="99"/>
    <w:locked/>
    <w:rsid w:val="00342AB7"/>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342AB7"/>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342AB7"/>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342AB7"/>
    <w:rPr>
      <w:rFonts w:ascii="Garamond" w:eastAsia="Times New Roman" w:hAnsi="Garamond"/>
      <w:sz w:val="24"/>
      <w:szCs w:val="20"/>
      <w:u w:val="single"/>
      <w:lang w:val="x-none" w:eastAsia="x-none"/>
    </w:rPr>
  </w:style>
  <w:style w:type="character" w:customStyle="1" w:styleId="textsmallChar0">
    <w:name w:val="textsmall Char"/>
    <w:link w:val="textsmall0"/>
    <w:locked/>
    <w:rsid w:val="00342AB7"/>
    <w:rPr>
      <w:rFonts w:ascii="Georgia" w:eastAsia="Times New Roman" w:hAnsi="Georgia"/>
      <w:sz w:val="18"/>
      <w:szCs w:val="20"/>
      <w:lang w:val="x-none" w:eastAsia="x-none"/>
    </w:rPr>
  </w:style>
  <w:style w:type="paragraph" w:customStyle="1" w:styleId="textsmall0">
    <w:name w:val="textsmall"/>
    <w:basedOn w:val="Normal"/>
    <w:link w:val="textsmallChar0"/>
    <w:qFormat/>
    <w:rsid w:val="00342AB7"/>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342AB7"/>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342AB7"/>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342AB7"/>
    <w:rPr>
      <w:rFonts w:ascii="Arial" w:eastAsia="Times New Roman" w:hAnsi="Arial" w:cs="Arial"/>
      <w:sz w:val="12"/>
    </w:rPr>
  </w:style>
  <w:style w:type="paragraph" w:customStyle="1" w:styleId="Micro">
    <w:name w:val="Micro"/>
    <w:basedOn w:val="Normal"/>
    <w:next w:val="Normal"/>
    <w:link w:val="MicroChar"/>
    <w:qFormat/>
    <w:rsid w:val="00342AB7"/>
    <w:rPr>
      <w:rFonts w:ascii="Arial" w:eastAsia="Times New Roman" w:hAnsi="Arial" w:cs="Arial"/>
      <w:sz w:val="12"/>
    </w:rPr>
  </w:style>
  <w:style w:type="character" w:customStyle="1" w:styleId="CardNotUnderlinedChar1">
    <w:name w:val="Card Not Underlined Char1"/>
    <w:link w:val="CardNotUnderlined"/>
    <w:locked/>
    <w:rsid w:val="00342AB7"/>
    <w:rPr>
      <w:rFonts w:ascii="Bell MT" w:eastAsia="Calibri" w:hAnsi="Bell MT"/>
      <w:szCs w:val="20"/>
    </w:rPr>
  </w:style>
  <w:style w:type="paragraph" w:customStyle="1" w:styleId="CardNotUnderlined">
    <w:name w:val="Card Not Underlined"/>
    <w:basedOn w:val="Normal"/>
    <w:link w:val="CardNotUnderlinedChar1"/>
    <w:autoRedefine/>
    <w:qFormat/>
    <w:rsid w:val="00342AB7"/>
    <w:rPr>
      <w:rFonts w:ascii="Bell MT" w:eastAsia="Calibri" w:hAnsi="Bell MT"/>
      <w:sz w:val="24"/>
      <w:szCs w:val="20"/>
    </w:rPr>
  </w:style>
  <w:style w:type="paragraph" w:customStyle="1" w:styleId="h-lead">
    <w:name w:val="h-lead"/>
    <w:basedOn w:val="Normal"/>
    <w:uiPriority w:val="99"/>
    <w:qFormat/>
    <w:rsid w:val="00342AB7"/>
    <w:pPr>
      <w:spacing w:before="100" w:beforeAutospacing="1" w:after="100" w:afterAutospacing="1"/>
    </w:pPr>
    <w:rPr>
      <w:rFonts w:eastAsia="Times New Roman"/>
      <w:sz w:val="24"/>
    </w:rPr>
  </w:style>
  <w:style w:type="paragraph" w:customStyle="1" w:styleId="intro">
    <w:name w:val="intro"/>
    <w:basedOn w:val="Normal"/>
    <w:uiPriority w:val="99"/>
    <w:qFormat/>
    <w:rsid w:val="00342AB7"/>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342AB7"/>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342AB7"/>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342AB7"/>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342AB7"/>
    <w:rPr>
      <w:rFonts w:eastAsia="Calibri"/>
    </w:rPr>
  </w:style>
  <w:style w:type="paragraph" w:customStyle="1" w:styleId="F3-TagAuthor">
    <w:name w:val="F3 - Tag/Author"/>
    <w:basedOn w:val="Normal"/>
    <w:uiPriority w:val="99"/>
    <w:qFormat/>
    <w:rsid w:val="00342AB7"/>
    <w:rPr>
      <w:rFonts w:eastAsia="Times New Roman"/>
      <w:b/>
    </w:rPr>
  </w:style>
  <w:style w:type="paragraph" w:customStyle="1" w:styleId="F5-UnderlineNormal">
    <w:name w:val="F5 - Underline Normal"/>
    <w:basedOn w:val="Normal"/>
    <w:uiPriority w:val="99"/>
    <w:qFormat/>
    <w:rsid w:val="00342AB7"/>
    <w:rPr>
      <w:rFonts w:eastAsia="Calibri"/>
      <w:u w:val="single"/>
    </w:rPr>
  </w:style>
  <w:style w:type="paragraph" w:customStyle="1" w:styleId="Brief-PrimarySource">
    <w:name w:val="Brief - Primary Source"/>
    <w:basedOn w:val="Normal"/>
    <w:uiPriority w:val="99"/>
    <w:qFormat/>
    <w:rsid w:val="00342AB7"/>
    <w:rPr>
      <w:rFonts w:eastAsia="Times New Roman"/>
      <w:b/>
      <w:sz w:val="24"/>
      <w:u w:val="single"/>
    </w:rPr>
  </w:style>
  <w:style w:type="paragraph" w:customStyle="1" w:styleId="Brief-Underline">
    <w:name w:val="Brief - Underline"/>
    <w:basedOn w:val="Normal"/>
    <w:uiPriority w:val="99"/>
    <w:qFormat/>
    <w:rsid w:val="00342AB7"/>
    <w:rPr>
      <w:rFonts w:eastAsia="Times New Roman"/>
      <w:u w:val="single"/>
    </w:rPr>
  </w:style>
  <w:style w:type="paragraph" w:customStyle="1" w:styleId="Brief">
    <w:name w:val="Brief"/>
    <w:basedOn w:val="Brief-PrimarySource"/>
    <w:uiPriority w:val="99"/>
    <w:qFormat/>
    <w:rsid w:val="00342AB7"/>
    <w:rPr>
      <w:b w:val="0"/>
    </w:rPr>
  </w:style>
  <w:style w:type="paragraph" w:customStyle="1" w:styleId="CM2">
    <w:name w:val="CM2"/>
    <w:basedOn w:val="Normal"/>
    <w:next w:val="Normal"/>
    <w:uiPriority w:val="99"/>
    <w:qFormat/>
    <w:rsid w:val="00342AB7"/>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342AB7"/>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342AB7"/>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342AB7"/>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342AB7"/>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342AB7"/>
    <w:pPr>
      <w:widowControl w:val="0"/>
      <w:spacing w:line="276" w:lineRule="atLeast"/>
    </w:pPr>
    <w:rPr>
      <w:color w:val="auto"/>
    </w:rPr>
  </w:style>
  <w:style w:type="paragraph" w:customStyle="1" w:styleId="CM34">
    <w:name w:val="CM34"/>
    <w:basedOn w:val="Default"/>
    <w:next w:val="Default"/>
    <w:uiPriority w:val="99"/>
    <w:qFormat/>
    <w:rsid w:val="00342AB7"/>
    <w:pPr>
      <w:widowControl w:val="0"/>
    </w:pPr>
    <w:rPr>
      <w:color w:val="auto"/>
    </w:rPr>
  </w:style>
  <w:style w:type="paragraph" w:customStyle="1" w:styleId="CM56">
    <w:name w:val="CM56"/>
    <w:basedOn w:val="Default"/>
    <w:next w:val="Default"/>
    <w:uiPriority w:val="99"/>
    <w:qFormat/>
    <w:rsid w:val="00342AB7"/>
    <w:pPr>
      <w:widowControl w:val="0"/>
    </w:pPr>
    <w:rPr>
      <w:rFonts w:eastAsia="Calibri"/>
      <w:color w:val="auto"/>
    </w:rPr>
  </w:style>
  <w:style w:type="paragraph" w:customStyle="1" w:styleId="CM58">
    <w:name w:val="CM58"/>
    <w:basedOn w:val="Default"/>
    <w:next w:val="Default"/>
    <w:uiPriority w:val="99"/>
    <w:qFormat/>
    <w:rsid w:val="00342AB7"/>
    <w:pPr>
      <w:widowControl w:val="0"/>
    </w:pPr>
    <w:rPr>
      <w:rFonts w:eastAsia="Calibri"/>
      <w:color w:val="auto"/>
    </w:rPr>
  </w:style>
  <w:style w:type="paragraph" w:customStyle="1" w:styleId="CM57">
    <w:name w:val="CM57"/>
    <w:basedOn w:val="Default"/>
    <w:next w:val="Default"/>
    <w:uiPriority w:val="99"/>
    <w:qFormat/>
    <w:rsid w:val="00342AB7"/>
    <w:pPr>
      <w:widowControl w:val="0"/>
    </w:pPr>
    <w:rPr>
      <w:rFonts w:eastAsia="Calibri"/>
      <w:color w:val="auto"/>
    </w:rPr>
  </w:style>
  <w:style w:type="paragraph" w:customStyle="1" w:styleId="CM1">
    <w:name w:val="CM1"/>
    <w:basedOn w:val="Default"/>
    <w:next w:val="Default"/>
    <w:uiPriority w:val="99"/>
    <w:qFormat/>
    <w:rsid w:val="00342AB7"/>
    <w:pPr>
      <w:widowControl w:val="0"/>
    </w:pPr>
    <w:rPr>
      <w:rFonts w:eastAsia="Calibri"/>
      <w:color w:val="auto"/>
    </w:rPr>
  </w:style>
  <w:style w:type="paragraph" w:customStyle="1" w:styleId="CM49">
    <w:name w:val="CM49"/>
    <w:basedOn w:val="Default"/>
    <w:next w:val="Default"/>
    <w:uiPriority w:val="99"/>
    <w:qFormat/>
    <w:rsid w:val="00342AB7"/>
    <w:pPr>
      <w:widowControl w:val="0"/>
    </w:pPr>
    <w:rPr>
      <w:rFonts w:eastAsia="Calibri"/>
      <w:color w:val="auto"/>
    </w:rPr>
  </w:style>
  <w:style w:type="paragraph" w:customStyle="1" w:styleId="CM41">
    <w:name w:val="CM41"/>
    <w:basedOn w:val="Default"/>
    <w:next w:val="Default"/>
    <w:uiPriority w:val="99"/>
    <w:qFormat/>
    <w:rsid w:val="00342AB7"/>
    <w:pPr>
      <w:widowControl w:val="0"/>
    </w:pPr>
    <w:rPr>
      <w:rFonts w:eastAsia="Calibri"/>
      <w:color w:val="auto"/>
    </w:rPr>
  </w:style>
  <w:style w:type="paragraph" w:customStyle="1" w:styleId="3rdOrderPara">
    <w:name w:val="3rd Order Para"/>
    <w:basedOn w:val="Default"/>
    <w:next w:val="Default"/>
    <w:qFormat/>
    <w:rsid w:val="00342AB7"/>
    <w:pPr>
      <w:widowControl w:val="0"/>
    </w:pPr>
    <w:rPr>
      <w:rFonts w:eastAsia="Calibri"/>
      <w:color w:val="auto"/>
    </w:rPr>
  </w:style>
  <w:style w:type="paragraph" w:customStyle="1" w:styleId="2ndOrderPara">
    <w:name w:val="2nd Order Para"/>
    <w:basedOn w:val="Default"/>
    <w:next w:val="Default"/>
    <w:qFormat/>
    <w:rsid w:val="00342AB7"/>
    <w:pPr>
      <w:widowControl w:val="0"/>
    </w:pPr>
    <w:rPr>
      <w:rFonts w:eastAsia="Calibri"/>
      <w:color w:val="auto"/>
    </w:rPr>
  </w:style>
  <w:style w:type="paragraph" w:customStyle="1" w:styleId="Normal-SIGN2">
    <w:name w:val="Normal-SIGN2"/>
    <w:basedOn w:val="Default"/>
    <w:next w:val="Default"/>
    <w:qFormat/>
    <w:rsid w:val="00342AB7"/>
    <w:pPr>
      <w:widowControl w:val="0"/>
    </w:pPr>
    <w:rPr>
      <w:rFonts w:eastAsia="Calibri"/>
      <w:color w:val="auto"/>
    </w:rPr>
  </w:style>
  <w:style w:type="paragraph" w:customStyle="1" w:styleId="Normal-SIGN1">
    <w:name w:val="Normal-SIGN1"/>
    <w:basedOn w:val="Default"/>
    <w:next w:val="Default"/>
    <w:uiPriority w:val="99"/>
    <w:qFormat/>
    <w:rsid w:val="00342AB7"/>
    <w:pPr>
      <w:widowControl w:val="0"/>
    </w:pPr>
    <w:rPr>
      <w:rFonts w:eastAsia="Calibri"/>
      <w:color w:val="auto"/>
    </w:rPr>
  </w:style>
  <w:style w:type="paragraph" w:customStyle="1" w:styleId="CM3">
    <w:name w:val="CM3"/>
    <w:basedOn w:val="Default"/>
    <w:next w:val="Default"/>
    <w:uiPriority w:val="99"/>
    <w:qFormat/>
    <w:rsid w:val="00342AB7"/>
    <w:pPr>
      <w:widowControl w:val="0"/>
      <w:spacing w:line="553" w:lineRule="atLeast"/>
    </w:pPr>
    <w:rPr>
      <w:rFonts w:eastAsia="Calibri"/>
      <w:color w:val="auto"/>
    </w:rPr>
  </w:style>
  <w:style w:type="paragraph" w:customStyle="1" w:styleId="CM33">
    <w:name w:val="CM33"/>
    <w:basedOn w:val="Default"/>
    <w:next w:val="Default"/>
    <w:uiPriority w:val="99"/>
    <w:qFormat/>
    <w:rsid w:val="00342AB7"/>
    <w:pPr>
      <w:widowControl w:val="0"/>
    </w:pPr>
    <w:rPr>
      <w:rFonts w:eastAsia="Calibri"/>
      <w:color w:val="auto"/>
    </w:rPr>
  </w:style>
  <w:style w:type="paragraph" w:customStyle="1" w:styleId="CM37">
    <w:name w:val="CM37"/>
    <w:basedOn w:val="Default"/>
    <w:next w:val="Default"/>
    <w:uiPriority w:val="99"/>
    <w:qFormat/>
    <w:rsid w:val="00342AB7"/>
    <w:pPr>
      <w:widowControl w:val="0"/>
    </w:pPr>
    <w:rPr>
      <w:rFonts w:eastAsia="Calibri"/>
      <w:color w:val="auto"/>
    </w:rPr>
  </w:style>
  <w:style w:type="paragraph" w:customStyle="1" w:styleId="CM7">
    <w:name w:val="CM7"/>
    <w:basedOn w:val="Default"/>
    <w:next w:val="Default"/>
    <w:uiPriority w:val="99"/>
    <w:qFormat/>
    <w:rsid w:val="00342AB7"/>
    <w:pPr>
      <w:widowControl w:val="0"/>
      <w:spacing w:line="553" w:lineRule="atLeast"/>
    </w:pPr>
    <w:rPr>
      <w:rFonts w:eastAsia="Calibri"/>
      <w:color w:val="auto"/>
    </w:rPr>
  </w:style>
  <w:style w:type="paragraph" w:customStyle="1" w:styleId="Brief-SecondarySource">
    <w:name w:val="Brief - Secondary Source"/>
    <w:basedOn w:val="Normal"/>
    <w:qFormat/>
    <w:rsid w:val="00342AB7"/>
    <w:rPr>
      <w:rFonts w:eastAsia="Times New Roman"/>
      <w:sz w:val="14"/>
      <w:szCs w:val="20"/>
    </w:rPr>
  </w:style>
  <w:style w:type="paragraph" w:customStyle="1" w:styleId="Brief-Card">
    <w:name w:val="Brief - Card"/>
    <w:basedOn w:val="Normal"/>
    <w:uiPriority w:val="99"/>
    <w:qFormat/>
    <w:rsid w:val="00342AB7"/>
    <w:rPr>
      <w:rFonts w:eastAsia="Times New Roman"/>
    </w:rPr>
  </w:style>
  <w:style w:type="paragraph" w:customStyle="1" w:styleId="Pa2">
    <w:name w:val="Pa2"/>
    <w:basedOn w:val="Default"/>
    <w:next w:val="Default"/>
    <w:uiPriority w:val="99"/>
    <w:qFormat/>
    <w:rsid w:val="00342AB7"/>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342AB7"/>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342AB7"/>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342AB7"/>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342AB7"/>
    <w:pPr>
      <w:widowControl w:val="0"/>
    </w:pPr>
    <w:rPr>
      <w:rFonts w:ascii="Arial Black" w:hAnsi="Arial Black"/>
      <w:color w:val="auto"/>
    </w:rPr>
  </w:style>
  <w:style w:type="paragraph" w:customStyle="1" w:styleId="Cover1">
    <w:name w:val="Cover 1"/>
    <w:basedOn w:val="Normal"/>
    <w:next w:val="Normal"/>
    <w:uiPriority w:val="99"/>
    <w:qFormat/>
    <w:rsid w:val="00342AB7"/>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342AB7"/>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342AB7"/>
    <w:pPr>
      <w:widowControl w:val="0"/>
    </w:pPr>
    <w:rPr>
      <w:color w:val="auto"/>
    </w:rPr>
  </w:style>
  <w:style w:type="paragraph" w:customStyle="1" w:styleId="Pa11">
    <w:name w:val="Pa11"/>
    <w:basedOn w:val="Normal"/>
    <w:next w:val="Normal"/>
    <w:uiPriority w:val="99"/>
    <w:qFormat/>
    <w:rsid w:val="00342AB7"/>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342AB7"/>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342AB7"/>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342AB7"/>
    <w:pPr>
      <w:widowControl w:val="0"/>
    </w:pPr>
    <w:rPr>
      <w:rFonts w:eastAsia="Calibri"/>
      <w:color w:val="auto"/>
    </w:rPr>
  </w:style>
  <w:style w:type="paragraph" w:customStyle="1" w:styleId="CM5">
    <w:name w:val="CM5"/>
    <w:basedOn w:val="Default"/>
    <w:next w:val="Default"/>
    <w:qFormat/>
    <w:rsid w:val="00342AB7"/>
    <w:pPr>
      <w:widowControl w:val="0"/>
      <w:spacing w:line="553" w:lineRule="atLeast"/>
    </w:pPr>
    <w:rPr>
      <w:rFonts w:eastAsia="Calibri"/>
      <w:color w:val="auto"/>
    </w:rPr>
  </w:style>
  <w:style w:type="paragraph" w:customStyle="1" w:styleId="CM28">
    <w:name w:val="CM28"/>
    <w:basedOn w:val="Default"/>
    <w:next w:val="Default"/>
    <w:uiPriority w:val="99"/>
    <w:qFormat/>
    <w:rsid w:val="00342AB7"/>
    <w:pPr>
      <w:widowControl w:val="0"/>
    </w:pPr>
    <w:rPr>
      <w:rFonts w:eastAsia="Calibri"/>
      <w:color w:val="auto"/>
    </w:rPr>
  </w:style>
  <w:style w:type="paragraph" w:customStyle="1" w:styleId="CM8">
    <w:name w:val="CM8"/>
    <w:basedOn w:val="Default"/>
    <w:next w:val="Default"/>
    <w:uiPriority w:val="99"/>
    <w:qFormat/>
    <w:rsid w:val="00342AB7"/>
    <w:pPr>
      <w:widowControl w:val="0"/>
    </w:pPr>
    <w:rPr>
      <w:rFonts w:eastAsia="Calibri"/>
      <w:color w:val="auto"/>
    </w:rPr>
  </w:style>
  <w:style w:type="paragraph" w:customStyle="1" w:styleId="CM6">
    <w:name w:val="CM6"/>
    <w:basedOn w:val="Default"/>
    <w:next w:val="Default"/>
    <w:uiPriority w:val="99"/>
    <w:qFormat/>
    <w:rsid w:val="00342AB7"/>
    <w:pPr>
      <w:widowControl w:val="0"/>
      <w:spacing w:line="553" w:lineRule="atLeast"/>
    </w:pPr>
    <w:rPr>
      <w:rFonts w:eastAsia="Calibri"/>
      <w:color w:val="auto"/>
    </w:rPr>
  </w:style>
  <w:style w:type="paragraph" w:customStyle="1" w:styleId="CM22">
    <w:name w:val="CM22"/>
    <w:basedOn w:val="Default"/>
    <w:next w:val="Default"/>
    <w:uiPriority w:val="99"/>
    <w:qFormat/>
    <w:rsid w:val="00342AB7"/>
    <w:pPr>
      <w:widowControl w:val="0"/>
    </w:pPr>
    <w:rPr>
      <w:rFonts w:eastAsia="Calibri"/>
      <w:color w:val="auto"/>
    </w:rPr>
  </w:style>
  <w:style w:type="paragraph" w:customStyle="1" w:styleId="DoubleUnderlined">
    <w:name w:val="Double Underlined"/>
    <w:basedOn w:val="Heading2"/>
    <w:autoRedefine/>
    <w:uiPriority w:val="99"/>
    <w:qFormat/>
    <w:rsid w:val="00342AB7"/>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342AB7"/>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342AB7"/>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342AB7"/>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342AB7"/>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342AB7"/>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342AB7"/>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342AB7"/>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342AB7"/>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342AB7"/>
  </w:style>
  <w:style w:type="paragraph" w:customStyle="1" w:styleId="StyleUnderliningTimesNewRomanBoldNounderlineKernat16">
    <w:name w:val="Style Underlining + Times New Roman Bold No underline Kern at 16..."/>
    <w:basedOn w:val="Normal"/>
    <w:uiPriority w:val="99"/>
    <w:qFormat/>
    <w:rsid w:val="00342AB7"/>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342AB7"/>
    <w:rPr>
      <w:rFonts w:eastAsia="Times New Roman"/>
      <w:b/>
      <w:bCs/>
      <w:kern w:val="32"/>
      <w:sz w:val="32"/>
      <w:szCs w:val="32"/>
    </w:rPr>
  </w:style>
  <w:style w:type="paragraph" w:customStyle="1" w:styleId="StyleBoldUnderliningKernat16pt">
    <w:name w:val="Style Bold Underlining + Kern at 16 pt"/>
    <w:uiPriority w:val="99"/>
    <w:qFormat/>
    <w:rsid w:val="00342AB7"/>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342AB7"/>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342AB7"/>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342AB7"/>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342AB7"/>
    <w:pPr>
      <w:ind w:left="400"/>
    </w:pPr>
    <w:rPr>
      <w:rFonts w:eastAsia="Times New Roman"/>
      <w:szCs w:val="20"/>
    </w:rPr>
  </w:style>
  <w:style w:type="paragraph" w:customStyle="1" w:styleId="Paste">
    <w:name w:val="Paste"/>
    <w:basedOn w:val="Normal"/>
    <w:qFormat/>
    <w:rsid w:val="00342AB7"/>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342AB7"/>
    <w:rPr>
      <w:rFonts w:ascii="Georgia" w:eastAsia="Times New Roman" w:hAnsi="Georgia"/>
      <w:b/>
      <w:u w:val="single"/>
    </w:rPr>
  </w:style>
  <w:style w:type="paragraph" w:customStyle="1" w:styleId="UnderlineStyle0">
    <w:name w:val="Underline Style"/>
    <w:basedOn w:val="Normal"/>
    <w:link w:val="UnderlineStyleChar"/>
    <w:qFormat/>
    <w:rsid w:val="00342AB7"/>
    <w:rPr>
      <w:rFonts w:ascii="Georgia" w:eastAsia="Times New Roman" w:hAnsi="Georgia"/>
      <w:b/>
      <w:sz w:val="24"/>
      <w:u w:val="single"/>
    </w:rPr>
  </w:style>
  <w:style w:type="paragraph" w:customStyle="1" w:styleId="Normalization">
    <w:name w:val="Normalization"/>
    <w:basedOn w:val="Normal"/>
    <w:uiPriority w:val="99"/>
    <w:qFormat/>
    <w:rsid w:val="00342AB7"/>
    <w:rPr>
      <w:rFonts w:eastAsia="Times New Roman"/>
      <w:sz w:val="18"/>
    </w:rPr>
  </w:style>
  <w:style w:type="paragraph" w:customStyle="1" w:styleId="BreifTitle">
    <w:name w:val="Breif Title"/>
    <w:basedOn w:val="Normal"/>
    <w:autoRedefine/>
    <w:uiPriority w:val="99"/>
    <w:qFormat/>
    <w:rsid w:val="00342AB7"/>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342AB7"/>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342AB7"/>
    <w:pPr>
      <w:spacing w:before="0" w:after="0"/>
      <w:jc w:val="center"/>
      <w:outlineLvl w:val="0"/>
    </w:pPr>
    <w:rPr>
      <w:sz w:val="32"/>
      <w:szCs w:val="32"/>
      <w:lang w:bidi="ar-SA"/>
    </w:rPr>
  </w:style>
  <w:style w:type="paragraph" w:customStyle="1" w:styleId="Tagandcite">
    <w:name w:val="Tag and cite"/>
    <w:basedOn w:val="Normal"/>
    <w:autoRedefine/>
    <w:uiPriority w:val="99"/>
    <w:qFormat/>
    <w:rsid w:val="00342AB7"/>
    <w:rPr>
      <w:rFonts w:eastAsia="Times New Roman"/>
      <w:color w:val="333333"/>
    </w:rPr>
  </w:style>
  <w:style w:type="paragraph" w:customStyle="1" w:styleId="StyleTagandCiteFranklinGothicDemi">
    <w:name w:val="Style Tag and Cite + Franklin Gothic Demi"/>
    <w:basedOn w:val="Normal"/>
    <w:autoRedefine/>
    <w:uiPriority w:val="99"/>
    <w:qFormat/>
    <w:rsid w:val="00342AB7"/>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342AB7"/>
    <w:rPr>
      <w:bCs/>
    </w:rPr>
  </w:style>
  <w:style w:type="paragraph" w:customStyle="1" w:styleId="tagCharCharCharCharCharCharChar">
    <w:name w:val="tag Char Char Char Char Char Char Char"/>
    <w:basedOn w:val="Normal"/>
    <w:uiPriority w:val="99"/>
    <w:qFormat/>
    <w:rsid w:val="00342AB7"/>
    <w:rPr>
      <w:rFonts w:eastAsia="Times New Roman"/>
      <w:b/>
      <w:sz w:val="24"/>
      <w:szCs w:val="20"/>
    </w:rPr>
  </w:style>
  <w:style w:type="paragraph" w:customStyle="1" w:styleId="title-bold-medium">
    <w:name w:val="title-bold-medium"/>
    <w:basedOn w:val="Normal"/>
    <w:uiPriority w:val="99"/>
    <w:qFormat/>
    <w:rsid w:val="00342AB7"/>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342AB7"/>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342AB7"/>
    <w:rPr>
      <w:rFonts w:ascii="Arial Narrow" w:eastAsia="Times New Roman" w:hAnsi="Arial Narrow"/>
      <w:b/>
      <w:sz w:val="24"/>
    </w:rPr>
  </w:style>
  <w:style w:type="paragraph" w:customStyle="1" w:styleId="BLOCKTITLE1">
    <w:name w:val="BLOCK TITLE"/>
    <w:basedOn w:val="Heading1"/>
    <w:uiPriority w:val="99"/>
    <w:qFormat/>
    <w:rsid w:val="00342AB7"/>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342AB7"/>
    <w:pPr>
      <w:widowControl w:val="0"/>
      <w:autoSpaceDE w:val="0"/>
      <w:autoSpaceDN w:val="0"/>
      <w:adjustRightInd w:val="0"/>
    </w:pPr>
    <w:rPr>
      <w:sz w:val="24"/>
      <w:szCs w:val="20"/>
    </w:rPr>
  </w:style>
  <w:style w:type="paragraph" w:customStyle="1" w:styleId="BriefTitle1">
    <w:name w:val="Brief Title 1"/>
    <w:basedOn w:val="Normal"/>
    <w:uiPriority w:val="99"/>
    <w:qFormat/>
    <w:rsid w:val="00342AB7"/>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342AB7"/>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342AB7"/>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342AB7"/>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342AB7"/>
    <w:pPr>
      <w:spacing w:before="100" w:beforeAutospacing="1" w:after="100" w:afterAutospacing="1"/>
    </w:pPr>
    <w:rPr>
      <w:rFonts w:eastAsia="Times New Roman"/>
    </w:rPr>
  </w:style>
  <w:style w:type="paragraph" w:customStyle="1" w:styleId="ToRead">
    <w:name w:val="To Read"/>
    <w:basedOn w:val="Normal"/>
    <w:uiPriority w:val="99"/>
    <w:qFormat/>
    <w:rsid w:val="00342AB7"/>
    <w:pPr>
      <w:ind w:left="720"/>
    </w:pPr>
    <w:rPr>
      <w:rFonts w:ascii="Verdana" w:eastAsia="Times New Roman" w:hAnsi="Verdana"/>
      <w:b/>
      <w:u w:val="single"/>
    </w:rPr>
  </w:style>
  <w:style w:type="paragraph" w:customStyle="1" w:styleId="Style1">
    <w:name w:val="Style 1"/>
    <w:basedOn w:val="Normal"/>
    <w:uiPriority w:val="99"/>
    <w:qFormat/>
    <w:rsid w:val="00342AB7"/>
    <w:pPr>
      <w:widowControl w:val="0"/>
      <w:ind w:firstLine="216"/>
    </w:pPr>
    <w:rPr>
      <w:rFonts w:eastAsia="Times New Roman"/>
      <w:noProof/>
      <w:color w:val="000000"/>
      <w:szCs w:val="20"/>
    </w:rPr>
  </w:style>
  <w:style w:type="paragraph" w:customStyle="1" w:styleId="Style40">
    <w:name w:val="Style 4"/>
    <w:basedOn w:val="Normal"/>
    <w:uiPriority w:val="99"/>
    <w:qFormat/>
    <w:rsid w:val="00342AB7"/>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342AB7"/>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342AB7"/>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342AB7"/>
    <w:pPr>
      <w:ind w:left="1660"/>
    </w:pPr>
  </w:style>
  <w:style w:type="paragraph" w:customStyle="1" w:styleId="PageNumber1">
    <w:name w:val="Page Number1"/>
    <w:basedOn w:val="Normal"/>
    <w:next w:val="Normal"/>
    <w:uiPriority w:val="99"/>
    <w:qFormat/>
    <w:rsid w:val="00342AB7"/>
    <w:rPr>
      <w:rFonts w:eastAsia="Times New Roman"/>
    </w:rPr>
  </w:style>
  <w:style w:type="paragraph" w:customStyle="1" w:styleId="Card1">
    <w:name w:val="Card1"/>
    <w:uiPriority w:val="99"/>
    <w:qFormat/>
    <w:rsid w:val="00342AB7"/>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342AB7"/>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342AB7"/>
    <w:pPr>
      <w:ind w:left="288" w:right="288"/>
    </w:pPr>
    <w:rPr>
      <w:rFonts w:eastAsia="Times New Roman"/>
    </w:rPr>
  </w:style>
  <w:style w:type="paragraph" w:customStyle="1" w:styleId="CaseListNormal">
    <w:name w:val="Case List Normal"/>
    <w:basedOn w:val="Normal"/>
    <w:uiPriority w:val="99"/>
    <w:qFormat/>
    <w:rsid w:val="00342AB7"/>
    <w:rPr>
      <w:rFonts w:ascii="Times" w:eastAsia="Times New Roman" w:hAnsi="Times"/>
      <w:szCs w:val="26"/>
    </w:rPr>
  </w:style>
  <w:style w:type="paragraph" w:customStyle="1" w:styleId="Body">
    <w:name w:val="Body"/>
    <w:basedOn w:val="Normal"/>
    <w:uiPriority w:val="99"/>
    <w:qFormat/>
    <w:rsid w:val="00342AB7"/>
    <w:pPr>
      <w:outlineLvl w:val="3"/>
    </w:pPr>
    <w:rPr>
      <w:rFonts w:eastAsia="Times New Roman"/>
      <w:szCs w:val="20"/>
    </w:rPr>
  </w:style>
  <w:style w:type="paragraph" w:customStyle="1" w:styleId="3text">
    <w:name w:val="3text"/>
    <w:basedOn w:val="Normal"/>
    <w:uiPriority w:val="99"/>
    <w:qFormat/>
    <w:rsid w:val="00342AB7"/>
    <w:pPr>
      <w:spacing w:before="100" w:beforeAutospacing="1" w:after="100" w:afterAutospacing="1"/>
    </w:pPr>
    <w:rPr>
      <w:rFonts w:eastAsia="Times New Roman"/>
      <w:sz w:val="24"/>
    </w:rPr>
  </w:style>
  <w:style w:type="paragraph" w:customStyle="1" w:styleId="TimesNewRoman12">
    <w:name w:val="TimesNewRoman12"/>
    <w:uiPriority w:val="99"/>
    <w:qFormat/>
    <w:rsid w:val="00342AB7"/>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342AB7"/>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342AB7"/>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342AB7"/>
    <w:rPr>
      <w:rFonts w:eastAsia="Times New Roman"/>
      <w:color w:val="000000"/>
      <w:sz w:val="18"/>
    </w:rPr>
  </w:style>
  <w:style w:type="paragraph" w:customStyle="1" w:styleId="text1">
    <w:name w:val="text1"/>
    <w:basedOn w:val="Normal"/>
    <w:autoRedefine/>
    <w:uiPriority w:val="99"/>
    <w:qFormat/>
    <w:rsid w:val="00342AB7"/>
    <w:rPr>
      <w:rFonts w:eastAsia="Times New Roman"/>
      <w:szCs w:val="20"/>
    </w:rPr>
  </w:style>
  <w:style w:type="paragraph" w:customStyle="1" w:styleId="RepeatBlockHeading">
    <w:name w:val="Repeat Block Heading"/>
    <w:basedOn w:val="Normal"/>
    <w:autoRedefine/>
    <w:uiPriority w:val="99"/>
    <w:qFormat/>
    <w:rsid w:val="00342AB7"/>
    <w:pPr>
      <w:jc w:val="center"/>
    </w:pPr>
    <w:rPr>
      <w:rFonts w:eastAsia="Times New Roman"/>
      <w:b/>
      <w:smallCaps/>
      <w:color w:val="000000"/>
      <w:sz w:val="24"/>
      <w:u w:val="thick"/>
    </w:rPr>
  </w:style>
  <w:style w:type="paragraph" w:customStyle="1" w:styleId="story-headline">
    <w:name w:val="story-headline"/>
    <w:basedOn w:val="Normal"/>
    <w:uiPriority w:val="99"/>
    <w:qFormat/>
    <w:rsid w:val="00342AB7"/>
    <w:pPr>
      <w:spacing w:before="72" w:after="72"/>
    </w:pPr>
    <w:rPr>
      <w:rFonts w:eastAsia="Times New Roman"/>
      <w:b/>
      <w:bCs/>
      <w:sz w:val="26"/>
      <w:szCs w:val="26"/>
    </w:rPr>
  </w:style>
  <w:style w:type="paragraph" w:customStyle="1" w:styleId="story-body">
    <w:name w:val="story-body"/>
    <w:basedOn w:val="Normal"/>
    <w:uiPriority w:val="99"/>
    <w:qFormat/>
    <w:rsid w:val="00342AB7"/>
    <w:pPr>
      <w:spacing w:before="100" w:beforeAutospacing="1" w:after="100" w:afterAutospacing="1"/>
    </w:pPr>
    <w:rPr>
      <w:rFonts w:eastAsia="Times New Roman"/>
    </w:rPr>
  </w:style>
  <w:style w:type="paragraph" w:customStyle="1" w:styleId="story-dateline">
    <w:name w:val="story-dateline"/>
    <w:basedOn w:val="Normal"/>
    <w:uiPriority w:val="99"/>
    <w:qFormat/>
    <w:rsid w:val="00342AB7"/>
    <w:rPr>
      <w:rFonts w:eastAsia="Times New Roman"/>
      <w:b/>
      <w:bCs/>
    </w:rPr>
  </w:style>
  <w:style w:type="paragraph" w:customStyle="1" w:styleId="TextofCards">
    <w:name w:val="Text of Cards"/>
    <w:basedOn w:val="Normal"/>
    <w:uiPriority w:val="99"/>
    <w:qFormat/>
    <w:rsid w:val="00342AB7"/>
    <w:rPr>
      <w:rFonts w:eastAsia="Times New Roman"/>
      <w:color w:val="000000"/>
      <w:spacing w:val="6"/>
      <w:szCs w:val="23"/>
    </w:rPr>
  </w:style>
  <w:style w:type="paragraph" w:customStyle="1" w:styleId="Corpotesto">
    <w:name w:val="Corpo testo"/>
    <w:basedOn w:val="Normal"/>
    <w:uiPriority w:val="99"/>
    <w:qFormat/>
    <w:rsid w:val="00342AB7"/>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342AB7"/>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342AB7"/>
    <w:rPr>
      <w:rFonts w:eastAsia="Times New Roman" w:cs="Calibri"/>
      <w:b/>
      <w:bCs/>
    </w:rPr>
  </w:style>
  <w:style w:type="paragraph" w:customStyle="1" w:styleId="inside-copy">
    <w:name w:val="inside-copy"/>
    <w:basedOn w:val="Normal"/>
    <w:uiPriority w:val="99"/>
    <w:qFormat/>
    <w:rsid w:val="00342AB7"/>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342AB7"/>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342AB7"/>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342AB7"/>
    <w:rPr>
      <w:rFonts w:ascii="Arial" w:hAnsi="Arial"/>
      <w:b w:val="0"/>
      <w:caps w:val="0"/>
      <w:sz w:val="20"/>
    </w:rPr>
  </w:style>
  <w:style w:type="paragraph" w:customStyle="1" w:styleId="ProjectTitleLine">
    <w:name w:val="Project Title Line"/>
    <w:basedOn w:val="Normal"/>
    <w:next w:val="Normal"/>
    <w:autoRedefine/>
    <w:uiPriority w:val="99"/>
    <w:qFormat/>
    <w:rsid w:val="00342AB7"/>
    <w:pPr>
      <w:jc w:val="center"/>
    </w:pPr>
    <w:rPr>
      <w:rFonts w:eastAsia="Times New Roman"/>
      <w:caps/>
      <w:szCs w:val="20"/>
    </w:rPr>
  </w:style>
  <w:style w:type="paragraph" w:customStyle="1" w:styleId="LanguageStrike">
    <w:name w:val="Language Strike"/>
    <w:basedOn w:val="Normal"/>
    <w:next w:val="Normal"/>
    <w:uiPriority w:val="99"/>
    <w:qFormat/>
    <w:rsid w:val="00342AB7"/>
    <w:rPr>
      <w:rFonts w:ascii="Arial Narrow" w:eastAsia="Times New Roman" w:hAnsi="Arial Narrow"/>
      <w:strike/>
    </w:rPr>
  </w:style>
  <w:style w:type="paragraph" w:customStyle="1" w:styleId="NormalVerdana">
    <w:name w:val="Normal + Verdana"/>
    <w:aliases w:val="10 pt,White,Normal + Arial"/>
    <w:basedOn w:val="Normal"/>
    <w:uiPriority w:val="99"/>
    <w:qFormat/>
    <w:rsid w:val="00342AB7"/>
    <w:rPr>
      <w:rFonts w:eastAsia="Times New Roman"/>
      <w:szCs w:val="20"/>
      <w:u w:val="single"/>
    </w:rPr>
  </w:style>
  <w:style w:type="paragraph" w:customStyle="1" w:styleId="Normal10pt">
    <w:name w:val="Normal + 10 pt"/>
    <w:basedOn w:val="Normal"/>
    <w:uiPriority w:val="99"/>
    <w:qFormat/>
    <w:rsid w:val="00342AB7"/>
    <w:rPr>
      <w:rFonts w:eastAsia="Times New Roman"/>
      <w:szCs w:val="20"/>
    </w:rPr>
  </w:style>
  <w:style w:type="paragraph" w:customStyle="1" w:styleId="cardChar1Char">
    <w:name w:val="card Char1 Char"/>
    <w:basedOn w:val="Normal"/>
    <w:uiPriority w:val="99"/>
    <w:qFormat/>
    <w:rsid w:val="00342AB7"/>
    <w:pPr>
      <w:ind w:left="288" w:right="288"/>
    </w:pPr>
    <w:rPr>
      <w:rFonts w:eastAsia="Times New Roman"/>
      <w:szCs w:val="20"/>
    </w:rPr>
  </w:style>
  <w:style w:type="paragraph" w:customStyle="1" w:styleId="CM12">
    <w:name w:val="CM12"/>
    <w:basedOn w:val="Default"/>
    <w:next w:val="Default"/>
    <w:uiPriority w:val="99"/>
    <w:qFormat/>
    <w:rsid w:val="00342AB7"/>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342AB7"/>
    <w:pPr>
      <w:widowControl w:val="0"/>
      <w:spacing w:after="480"/>
    </w:pPr>
    <w:rPr>
      <w:rFonts w:ascii="Granjon LT Std" w:hAnsi="Granjon LT Std"/>
      <w:color w:val="auto"/>
    </w:rPr>
  </w:style>
  <w:style w:type="paragraph" w:customStyle="1" w:styleId="CM10">
    <w:name w:val="CM10"/>
    <w:basedOn w:val="Default"/>
    <w:next w:val="Default"/>
    <w:uiPriority w:val="99"/>
    <w:qFormat/>
    <w:rsid w:val="00342AB7"/>
    <w:pPr>
      <w:widowControl w:val="0"/>
      <w:spacing w:line="320" w:lineRule="atLeast"/>
    </w:pPr>
    <w:rPr>
      <w:rFonts w:ascii="Granjon LT Std" w:hAnsi="Granjon LT Std"/>
      <w:color w:val="auto"/>
    </w:rPr>
  </w:style>
  <w:style w:type="paragraph" w:customStyle="1" w:styleId="bold">
    <w:name w:val="bold"/>
    <w:basedOn w:val="Normal"/>
    <w:uiPriority w:val="99"/>
    <w:qFormat/>
    <w:rsid w:val="00342AB7"/>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342AB7"/>
    <w:rPr>
      <w:rFonts w:ascii="Arial Narrow" w:eastAsia="Times New Roman" w:hAnsi="Arial Narrow"/>
      <w:strike/>
      <w:szCs w:val="20"/>
    </w:rPr>
  </w:style>
  <w:style w:type="paragraph" w:customStyle="1" w:styleId="textbodyblack">
    <w:name w:val="textbodyblack"/>
    <w:basedOn w:val="Normal"/>
    <w:uiPriority w:val="99"/>
    <w:qFormat/>
    <w:rsid w:val="00342AB7"/>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342AB7"/>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342A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342A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342AB7"/>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342AB7"/>
    <w:rPr>
      <w:rFonts w:ascii="Georgia" w:eastAsia="Times New Roman" w:hAnsi="Georgia"/>
      <w:b/>
      <w:bCs/>
      <w:szCs w:val="16"/>
      <w:u w:val="single"/>
    </w:rPr>
  </w:style>
  <w:style w:type="paragraph" w:customStyle="1" w:styleId="CiteCorrected">
    <w:name w:val="Cite Corrected"/>
    <w:basedOn w:val="Normal"/>
    <w:link w:val="CiteCorrectedChar"/>
    <w:qFormat/>
    <w:rsid w:val="00342AB7"/>
    <w:rPr>
      <w:rFonts w:ascii="Georgia" w:eastAsia="Times New Roman" w:hAnsi="Georgia"/>
      <w:b/>
      <w:bCs/>
      <w:sz w:val="24"/>
      <w:szCs w:val="16"/>
      <w:u w:val="single"/>
    </w:rPr>
  </w:style>
  <w:style w:type="paragraph" w:customStyle="1" w:styleId="CardText2">
    <w:name w:val="Card Text 2"/>
    <w:basedOn w:val="CardText10"/>
    <w:link w:val="CardText2Char"/>
    <w:qFormat/>
    <w:rsid w:val="00342AB7"/>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342AB7"/>
    <w:pPr>
      <w:ind w:left="288"/>
    </w:pPr>
    <w:rPr>
      <w:rFonts w:eastAsia="SimSun"/>
      <w:szCs w:val="20"/>
      <w:lang w:eastAsia="zh-CN"/>
    </w:rPr>
  </w:style>
  <w:style w:type="paragraph" w:customStyle="1" w:styleId="story-body-text">
    <w:name w:val="story-body-text"/>
    <w:basedOn w:val="Normal"/>
    <w:uiPriority w:val="99"/>
    <w:qFormat/>
    <w:rsid w:val="00342AB7"/>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342AB7"/>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342AB7"/>
    <w:rPr>
      <w:u w:val="single"/>
    </w:rPr>
  </w:style>
  <w:style w:type="paragraph" w:customStyle="1" w:styleId="StyleCardText11ptUnderline">
    <w:name w:val="Style Card Text + 11 pt Underline"/>
    <w:link w:val="StyleCardText11ptUnderlineChar"/>
    <w:qFormat/>
    <w:rsid w:val="00342AB7"/>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342AB7"/>
    <w:rPr>
      <w:rFonts w:ascii="Georgia" w:hAnsi="Georgia"/>
      <w:sz w:val="16"/>
    </w:rPr>
  </w:style>
  <w:style w:type="paragraph" w:customStyle="1" w:styleId="StyleMinimizedText11pt">
    <w:name w:val="Style Minimized Text + 11 pt"/>
    <w:basedOn w:val="Normal"/>
    <w:link w:val="StyleMinimizedText11ptChar"/>
    <w:qFormat/>
    <w:rsid w:val="00342AB7"/>
    <w:rPr>
      <w:rFonts w:ascii="Georgia" w:hAnsi="Georgia"/>
      <w:sz w:val="16"/>
    </w:rPr>
  </w:style>
  <w:style w:type="character" w:customStyle="1" w:styleId="StyleMinimizedText11pt1Char">
    <w:name w:val="Style Minimized Text + 11 pt1 Char"/>
    <w:basedOn w:val="DefaultParagraphFont"/>
    <w:link w:val="StyleMinimizedText11pt1"/>
    <w:locked/>
    <w:rsid w:val="00342AB7"/>
    <w:rPr>
      <w:rFonts w:ascii="Georgia" w:hAnsi="Georgia"/>
      <w:sz w:val="16"/>
    </w:rPr>
  </w:style>
  <w:style w:type="paragraph" w:customStyle="1" w:styleId="StyleMinimizedText11pt1">
    <w:name w:val="Style Minimized Text + 11 pt1"/>
    <w:basedOn w:val="Normal"/>
    <w:link w:val="StyleMinimizedText11pt1Char"/>
    <w:qFormat/>
    <w:rsid w:val="00342AB7"/>
    <w:rPr>
      <w:rFonts w:ascii="Georgia" w:hAnsi="Georgia"/>
      <w:sz w:val="16"/>
    </w:rPr>
  </w:style>
  <w:style w:type="character" w:customStyle="1" w:styleId="Debate-CardSmalltextF2Char">
    <w:name w:val="Debate- Card Small text F2 Char"/>
    <w:link w:val="Debate-CardSmalltextF2"/>
    <w:locked/>
    <w:rsid w:val="00342AB7"/>
    <w:rPr>
      <w:rFonts w:ascii="Arial Narrow" w:hAnsi="Arial Narrow"/>
      <w:sz w:val="16"/>
    </w:rPr>
  </w:style>
  <w:style w:type="paragraph" w:customStyle="1" w:styleId="Debate-CardSmalltextF2">
    <w:name w:val="Debate- Card Small text F2"/>
    <w:basedOn w:val="Normal"/>
    <w:next w:val="Normal"/>
    <w:link w:val="Debate-CardSmalltextF2Char"/>
    <w:qFormat/>
    <w:rsid w:val="00342AB7"/>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342AB7"/>
    <w:rPr>
      <w:rFonts w:ascii="Arial Narrow" w:hAnsi="Arial Narrow"/>
      <w:b/>
      <w:sz w:val="18"/>
      <w:u w:val="single"/>
    </w:rPr>
  </w:style>
  <w:style w:type="paragraph" w:customStyle="1" w:styleId="Debate-EmphasizedText-F5">
    <w:name w:val="Debate- Emphasized Text- F5"/>
    <w:basedOn w:val="Normal"/>
    <w:link w:val="Debate-EmphasizedText-F5Char"/>
    <w:qFormat/>
    <w:rsid w:val="00342AB7"/>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342AB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42AB7"/>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342AB7"/>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342AB7"/>
    <w:rPr>
      <w:rFonts w:ascii="Times New Roman" w:eastAsia="Times New Roman" w:hAnsi="Times New Roman" w:cs="Calibri"/>
      <w:sz w:val="16"/>
    </w:rPr>
  </w:style>
  <w:style w:type="character" w:customStyle="1" w:styleId="CardStyleChar">
    <w:name w:val="Card Style Char"/>
    <w:link w:val="CardStyle"/>
    <w:locked/>
    <w:rsid w:val="00342AB7"/>
    <w:rPr>
      <w:rFonts w:ascii="Calibri" w:eastAsia="Times New Roman" w:hAnsi="Calibri"/>
      <w:sz w:val="22"/>
    </w:rPr>
  </w:style>
  <w:style w:type="paragraph" w:customStyle="1" w:styleId="emactive">
    <w:name w:val="emactive"/>
    <w:basedOn w:val="Normal"/>
    <w:uiPriority w:val="99"/>
    <w:qFormat/>
    <w:rsid w:val="00342AB7"/>
    <w:pPr>
      <w:spacing w:before="100" w:beforeAutospacing="1" w:after="100" w:afterAutospacing="1"/>
    </w:pPr>
    <w:rPr>
      <w:rFonts w:eastAsia="Times New Roman"/>
      <w:sz w:val="24"/>
    </w:rPr>
  </w:style>
  <w:style w:type="paragraph" w:customStyle="1" w:styleId="emready">
    <w:name w:val="emready"/>
    <w:basedOn w:val="Normal"/>
    <w:uiPriority w:val="99"/>
    <w:qFormat/>
    <w:rsid w:val="00342AB7"/>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342AB7"/>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342AB7"/>
    <w:rPr>
      <w:rFonts w:ascii="Georgia" w:eastAsia="Times New Roman" w:hAnsi="Georgia" w:cs="Times New Roman"/>
      <w:b/>
      <w:sz w:val="24"/>
      <w:u w:val="single"/>
    </w:rPr>
  </w:style>
  <w:style w:type="character" w:customStyle="1" w:styleId="CardHighlightChar">
    <w:name w:val="Card Highlight Char"/>
    <w:link w:val="CardHighlight"/>
    <w:locked/>
    <w:rsid w:val="00342AB7"/>
    <w:rPr>
      <w:rFonts w:eastAsia="Calibri" w:cs="Calibri"/>
      <w:u w:val="single"/>
      <w:shd w:val="clear" w:color="auto" w:fill="66FFFF"/>
    </w:rPr>
  </w:style>
  <w:style w:type="paragraph" w:customStyle="1" w:styleId="CardHighlight">
    <w:name w:val="Card Highlight"/>
    <w:basedOn w:val="Normal"/>
    <w:link w:val="CardHighlightChar"/>
    <w:qFormat/>
    <w:rsid w:val="00342AB7"/>
    <w:pPr>
      <w:shd w:val="clear" w:color="auto" w:fill="66FFFF"/>
    </w:pPr>
    <w:rPr>
      <w:rFonts w:asciiTheme="minorHAnsi" w:eastAsia="Calibri" w:hAnsiTheme="minorHAnsi" w:cs="Calibri"/>
      <w:sz w:val="24"/>
      <w:u w:val="single"/>
    </w:rPr>
  </w:style>
  <w:style w:type="character" w:customStyle="1" w:styleId="BlockHeaderHiddenChar">
    <w:name w:val="Block Header Hidden Char"/>
    <w:link w:val="BlockHeaderHidden"/>
    <w:locked/>
    <w:rsid w:val="00342AB7"/>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342AB7"/>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342AB7"/>
    <w:pPr>
      <w:spacing w:before="100" w:beforeAutospacing="1" w:after="100" w:afterAutospacing="1"/>
    </w:pPr>
    <w:rPr>
      <w:rFonts w:eastAsia="Times New Roman"/>
      <w:sz w:val="24"/>
    </w:rPr>
  </w:style>
  <w:style w:type="paragraph" w:customStyle="1" w:styleId="norma">
    <w:name w:val="norma"/>
    <w:basedOn w:val="Heading3"/>
    <w:uiPriority w:val="99"/>
    <w:qFormat/>
    <w:rsid w:val="00342AB7"/>
    <w:rPr>
      <w:rFonts w:eastAsia="MS Gothic" w:cs="Arial"/>
      <w:sz w:val="24"/>
    </w:rPr>
  </w:style>
  <w:style w:type="paragraph" w:customStyle="1" w:styleId="nromal">
    <w:name w:val="nromal"/>
    <w:basedOn w:val="Normal"/>
    <w:uiPriority w:val="99"/>
    <w:qFormat/>
    <w:rsid w:val="00342AB7"/>
    <w:pPr>
      <w:keepNext/>
      <w:keepLines/>
      <w:spacing w:before="200"/>
      <w:outlineLvl w:val="3"/>
    </w:pPr>
    <w:rPr>
      <w:rFonts w:eastAsia="Times New Roman" w:cs="Cambria"/>
      <w:b/>
      <w:iCs/>
    </w:rPr>
  </w:style>
  <w:style w:type="paragraph" w:customStyle="1" w:styleId="natural">
    <w:name w:val="natural"/>
    <w:basedOn w:val="Normal"/>
    <w:uiPriority w:val="99"/>
    <w:qFormat/>
    <w:rsid w:val="00342AB7"/>
    <w:pPr>
      <w:keepNext/>
      <w:keepLines/>
      <w:spacing w:before="200"/>
      <w:outlineLvl w:val="3"/>
    </w:pPr>
    <w:rPr>
      <w:rFonts w:eastAsia="Times New Roman"/>
      <w:b/>
      <w:iCs/>
    </w:rPr>
  </w:style>
  <w:style w:type="paragraph" w:customStyle="1" w:styleId="nroaml">
    <w:name w:val="nroaml"/>
    <w:basedOn w:val="Normal"/>
    <w:uiPriority w:val="99"/>
    <w:qFormat/>
    <w:rsid w:val="00342AB7"/>
    <w:pPr>
      <w:keepNext/>
      <w:keepLines/>
      <w:spacing w:before="200"/>
      <w:outlineLvl w:val="3"/>
    </w:pPr>
    <w:rPr>
      <w:rFonts w:eastAsia="Times New Roman"/>
      <w:b/>
      <w:iCs/>
    </w:rPr>
  </w:style>
  <w:style w:type="paragraph" w:customStyle="1" w:styleId="noraml">
    <w:name w:val="noraml"/>
    <w:basedOn w:val="Normal"/>
    <w:uiPriority w:val="99"/>
    <w:qFormat/>
    <w:rsid w:val="00342AB7"/>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342AB7"/>
    <w:rPr>
      <w:rFonts w:ascii="Georgia" w:eastAsia="Calibri" w:hAnsi="Georgia"/>
      <w:sz w:val="16"/>
      <w:szCs w:val="16"/>
    </w:rPr>
  </w:style>
  <w:style w:type="paragraph" w:customStyle="1" w:styleId="SmallSizeParagraph">
    <w:name w:val="Small Size Paragraph"/>
    <w:basedOn w:val="Normal"/>
    <w:link w:val="SmallSizeParagraphChar"/>
    <w:qFormat/>
    <w:rsid w:val="00342AB7"/>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342AB7"/>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342AB7"/>
    <w:pPr>
      <w:pBdr>
        <w:top w:val="single" w:sz="4" w:space="0" w:color="auto"/>
        <w:left w:val="single" w:sz="4" w:space="0" w:color="auto"/>
        <w:bottom w:val="single" w:sz="4" w:space="0" w:color="auto"/>
        <w:right w:val="single" w:sz="4" w:space="0" w:color="auto"/>
      </w:pBdr>
    </w:pPr>
    <w:rPr>
      <w:rFonts w:ascii="Georgia" w:eastAsiaTheme="minorEastAsia" w:hAnsi="Georgia"/>
      <w:b/>
      <w:bCs/>
      <w:sz w:val="24"/>
      <w:bdr w:val="single" w:sz="4" w:space="0" w:color="auto" w:frame="1"/>
    </w:rPr>
  </w:style>
  <w:style w:type="character" w:customStyle="1" w:styleId="LanguageEditingChar">
    <w:name w:val="Language Editing Char"/>
    <w:link w:val="LanguageEditing"/>
    <w:locked/>
    <w:rsid w:val="00342AB7"/>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342AB7"/>
    <w:rPr>
      <w:rFonts w:ascii="Times New Roman" w:eastAsia="Times New Roman" w:hAnsi="Times New Roman" w:cs="Times New Roman"/>
      <w:strike/>
      <w:sz w:val="20"/>
    </w:rPr>
  </w:style>
  <w:style w:type="character" w:customStyle="1" w:styleId="CardT1Char">
    <w:name w:val="CardT1 Char"/>
    <w:link w:val="CardT1"/>
    <w:locked/>
    <w:rsid w:val="00342AB7"/>
    <w:rPr>
      <w:rFonts w:ascii="Arial" w:eastAsia="Calibri" w:hAnsi="Arial" w:cs="Arial"/>
      <w:kern w:val="2"/>
      <w:sz w:val="14"/>
      <w:szCs w:val="14"/>
      <w:lang w:eastAsia="zh-TW"/>
    </w:rPr>
  </w:style>
  <w:style w:type="paragraph" w:customStyle="1" w:styleId="CardT1">
    <w:name w:val="CardT1"/>
    <w:basedOn w:val="Normal"/>
    <w:link w:val="CardT1Char"/>
    <w:qFormat/>
    <w:rsid w:val="00342AB7"/>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342AB7"/>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342AB7"/>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342AB7"/>
    <w:pPr>
      <w:spacing w:before="100" w:beforeAutospacing="1" w:after="100" w:afterAutospacing="1"/>
    </w:pPr>
    <w:rPr>
      <w:rFonts w:eastAsia="Times New Roman"/>
      <w:sz w:val="24"/>
    </w:rPr>
  </w:style>
  <w:style w:type="paragraph" w:customStyle="1" w:styleId="CiteReal">
    <w:name w:val="Cite Real"/>
    <w:basedOn w:val="Normal"/>
    <w:next w:val="Normal"/>
    <w:qFormat/>
    <w:rsid w:val="00342AB7"/>
    <w:rPr>
      <w:rFonts w:eastAsia="MS Mincho"/>
      <w:b/>
      <w:sz w:val="24"/>
      <w:u w:val="single"/>
    </w:rPr>
  </w:style>
  <w:style w:type="paragraph" w:customStyle="1" w:styleId="2909F619802848F09E01365C32F34654">
    <w:name w:val="2909F619802848F09E01365C32F34654"/>
    <w:uiPriority w:val="99"/>
    <w:qFormat/>
    <w:rsid w:val="00342AB7"/>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342AB7"/>
    <w:rPr>
      <w:rFonts w:ascii="Georgia" w:eastAsia="Calibri" w:hAnsi="Georgia"/>
      <w:u w:val="single"/>
      <w:lang w:val="x-none" w:eastAsia="zh-CN"/>
    </w:rPr>
  </w:style>
  <w:style w:type="paragraph" w:customStyle="1" w:styleId="UnderlineS">
    <w:name w:val="Underline S"/>
    <w:basedOn w:val="Normal"/>
    <w:link w:val="UnderlineSChar"/>
    <w:qFormat/>
    <w:rsid w:val="00342AB7"/>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342AB7"/>
    <w:rPr>
      <w:rFonts w:ascii="Georgia" w:eastAsia="SimSun" w:hAnsi="Georgia"/>
      <w:sz w:val="12"/>
    </w:rPr>
  </w:style>
  <w:style w:type="paragraph" w:customStyle="1" w:styleId="Ununderlined">
    <w:name w:val="Ununderlined"/>
    <w:basedOn w:val="Normal"/>
    <w:link w:val="UnunderlinedChar"/>
    <w:qFormat/>
    <w:rsid w:val="00342AB7"/>
    <w:rPr>
      <w:rFonts w:ascii="Georgia" w:eastAsia="SimSun" w:hAnsi="Georgia"/>
      <w:sz w:val="12"/>
    </w:rPr>
  </w:style>
  <w:style w:type="character" w:customStyle="1" w:styleId="HighlightingChar">
    <w:name w:val="Highlighting Char"/>
    <w:link w:val="Highlighting"/>
    <w:locked/>
    <w:rsid w:val="00342AB7"/>
    <w:rPr>
      <w:rFonts w:ascii="Georgia" w:eastAsia="SimSun" w:hAnsi="Georgia"/>
      <w:u w:val="thick"/>
    </w:rPr>
  </w:style>
  <w:style w:type="paragraph" w:customStyle="1" w:styleId="Highlighting">
    <w:name w:val="Highlighting"/>
    <w:basedOn w:val="Normal"/>
    <w:link w:val="HighlightingChar"/>
    <w:autoRedefine/>
    <w:qFormat/>
    <w:rsid w:val="00342AB7"/>
    <w:rPr>
      <w:rFonts w:ascii="Georgia" w:eastAsia="SimSun" w:hAnsi="Georgia"/>
      <w:sz w:val="24"/>
      <w:u w:val="thick"/>
    </w:rPr>
  </w:style>
  <w:style w:type="character" w:customStyle="1" w:styleId="CITEChar0">
    <w:name w:val="CITE Char"/>
    <w:link w:val="CITE"/>
    <w:locked/>
    <w:rsid w:val="00342AB7"/>
    <w:rPr>
      <w:rFonts w:ascii="Arial" w:eastAsia="Times New Roman" w:hAnsi="Arial" w:cs="Arial"/>
      <w:iCs/>
      <w:smallCaps/>
      <w:sz w:val="20"/>
      <w:szCs w:val="20"/>
      <w:u w:val="double"/>
    </w:rPr>
  </w:style>
  <w:style w:type="paragraph" w:customStyle="1" w:styleId="CITE">
    <w:name w:val="CITE"/>
    <w:basedOn w:val="Heading2"/>
    <w:link w:val="CITEChar0"/>
    <w:autoRedefine/>
    <w:qFormat/>
    <w:rsid w:val="00342AB7"/>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342AB7"/>
    <w:pPr>
      <w:spacing w:before="100" w:beforeAutospacing="1" w:after="100" w:afterAutospacing="1"/>
    </w:pPr>
    <w:rPr>
      <w:rFonts w:eastAsia="Times New Roman"/>
      <w:sz w:val="24"/>
      <w:lang w:eastAsia="zh-CN"/>
    </w:rPr>
  </w:style>
  <w:style w:type="paragraph" w:customStyle="1" w:styleId="Analytics">
    <w:name w:val="Analytics"/>
    <w:basedOn w:val="Normal"/>
    <w:link w:val="AnalyticsChar"/>
    <w:qFormat/>
    <w:rsid w:val="00342AB7"/>
    <w:rPr>
      <w:rFonts w:eastAsia="Calibri"/>
      <w:b/>
      <w:sz w:val="24"/>
    </w:rPr>
  </w:style>
  <w:style w:type="paragraph" w:customStyle="1" w:styleId="D345FF3D873148C5AE3FBF3267827368">
    <w:name w:val="D345FF3D873148C5AE3FBF3267827368"/>
    <w:uiPriority w:val="99"/>
    <w:qFormat/>
    <w:rsid w:val="00342AB7"/>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342AB7"/>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342AB7"/>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342AB7"/>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342AB7"/>
    <w:rPr>
      <w:b/>
      <w:sz w:val="28"/>
    </w:rPr>
  </w:style>
  <w:style w:type="character" w:customStyle="1" w:styleId="SourcenameChar">
    <w:name w:val="Source name Char"/>
    <w:link w:val="Sourcename"/>
    <w:locked/>
    <w:rsid w:val="00342AB7"/>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342AB7"/>
    <w:rPr>
      <w:b/>
      <w:bCs/>
      <w:sz w:val="20"/>
    </w:rPr>
  </w:style>
  <w:style w:type="character" w:customStyle="1" w:styleId="underlinedcardChar">
    <w:name w:val="underlined card Char"/>
    <w:link w:val="underlinedcard0"/>
    <w:locked/>
    <w:rsid w:val="00342AB7"/>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342AB7"/>
    <w:rPr>
      <w:sz w:val="24"/>
      <w:u w:val="single"/>
    </w:rPr>
  </w:style>
  <w:style w:type="paragraph" w:customStyle="1" w:styleId="FullText">
    <w:name w:val="Full Text"/>
    <w:basedOn w:val="Normal"/>
    <w:uiPriority w:val="99"/>
    <w:qFormat/>
    <w:rsid w:val="00342AB7"/>
    <w:rPr>
      <w:rFonts w:eastAsia="Times New Roman"/>
      <w:sz w:val="16"/>
    </w:rPr>
  </w:style>
  <w:style w:type="character" w:customStyle="1" w:styleId="TextUnderlineChar">
    <w:name w:val="Text Underline Char"/>
    <w:link w:val="TextUnderline"/>
    <w:locked/>
    <w:rsid w:val="00342AB7"/>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342AB7"/>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342AB7"/>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342AB7"/>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342AB7"/>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342AB7"/>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342AB7"/>
    <w:pPr>
      <w:spacing w:before="240"/>
      <w:outlineLvl w:val="2"/>
    </w:pPr>
    <w:rPr>
      <w:rFonts w:eastAsia="Times New Roman"/>
      <w:b/>
    </w:rPr>
  </w:style>
  <w:style w:type="character" w:customStyle="1" w:styleId="CiteCardChar">
    <w:name w:val="Cite_Card Char"/>
    <w:link w:val="CiteCard0"/>
    <w:locked/>
    <w:rsid w:val="00342AB7"/>
    <w:rPr>
      <w:rFonts w:ascii="Times New Roman" w:eastAsia="Times New Roman" w:hAnsi="Times New Roman" w:cs="Arial"/>
      <w:bCs/>
      <w:sz w:val="20"/>
      <w:szCs w:val="20"/>
    </w:rPr>
  </w:style>
  <w:style w:type="paragraph" w:customStyle="1" w:styleId="CiteCard0">
    <w:name w:val="Cite_Card"/>
    <w:link w:val="CiteCardChar"/>
    <w:qFormat/>
    <w:rsid w:val="00342AB7"/>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342AB7"/>
    <w:pPr>
      <w:widowControl w:val="0"/>
    </w:pPr>
    <w:rPr>
      <w:rFonts w:eastAsia="MS Mincho"/>
      <w:color w:val="auto"/>
    </w:rPr>
  </w:style>
  <w:style w:type="paragraph" w:customStyle="1" w:styleId="dropcap">
    <w:name w:val="dropcap"/>
    <w:basedOn w:val="Normal"/>
    <w:uiPriority w:val="99"/>
    <w:qFormat/>
    <w:rsid w:val="00342AB7"/>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342AB7"/>
    <w:rPr>
      <w:rFonts w:ascii="Georgia" w:eastAsia="Times New Roman" w:hAnsi="Georgia"/>
      <w:sz w:val="22"/>
      <w:u w:val="single"/>
    </w:rPr>
  </w:style>
  <w:style w:type="paragraph" w:customStyle="1" w:styleId="StyleStyle49pt6">
    <w:name w:val="Style Style4 + 9 pt6"/>
    <w:basedOn w:val="Style4"/>
    <w:link w:val="StyleStyle49pt6Char"/>
    <w:qFormat/>
    <w:rsid w:val="00342AB7"/>
    <w:rPr>
      <w:rFonts w:ascii="Georgia" w:hAnsi="Georgia"/>
    </w:rPr>
  </w:style>
  <w:style w:type="character" w:customStyle="1" w:styleId="UnderlineCharCharCharCharChar">
    <w:name w:val="Underline Char Char Char Char Char"/>
    <w:link w:val="UnderlineCharCharCharChar"/>
    <w:locked/>
    <w:rsid w:val="00342AB7"/>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342AB7"/>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342AB7"/>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342AB7"/>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342AB7"/>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342AB7"/>
    <w:rPr>
      <w:rFonts w:ascii="Georgia" w:hAnsi="Georgia" w:cs="Calibri"/>
      <w:b/>
      <w:bCs/>
      <w:sz w:val="24"/>
      <w:u w:val="single"/>
    </w:rPr>
  </w:style>
  <w:style w:type="character" w:customStyle="1" w:styleId="DebatenoramlChar">
    <w:name w:val="Debatenoraml Char"/>
    <w:link w:val="Debatenoraml"/>
    <w:locked/>
    <w:rsid w:val="00342AB7"/>
    <w:rPr>
      <w:rFonts w:ascii="Times New Roman" w:hAnsi="Times New Roman" w:cs="Times New Roman"/>
    </w:rPr>
  </w:style>
  <w:style w:type="paragraph" w:customStyle="1" w:styleId="Debatenoraml">
    <w:name w:val="Debatenoraml"/>
    <w:basedOn w:val="NoSpacing"/>
    <w:link w:val="DebatenoramlChar"/>
    <w:qFormat/>
    <w:rsid w:val="00342AB7"/>
    <w:pPr>
      <w:spacing w:before="0" w:line="240" w:lineRule="auto"/>
    </w:pPr>
    <w:rPr>
      <w:rFonts w:ascii="Times New Roman" w:hAnsi="Times New Roman" w:cs="Times New Roman"/>
    </w:rPr>
  </w:style>
  <w:style w:type="paragraph" w:customStyle="1" w:styleId="SynergyTag">
    <w:name w:val="SynergyTag"/>
    <w:basedOn w:val="Normal"/>
    <w:uiPriority w:val="99"/>
    <w:qFormat/>
    <w:rsid w:val="00342AB7"/>
    <w:rPr>
      <w:rFonts w:eastAsia="Calibri"/>
      <w:b/>
    </w:rPr>
  </w:style>
  <w:style w:type="character" w:customStyle="1" w:styleId="QualsChar">
    <w:name w:val="Quals Char"/>
    <w:link w:val="Quals"/>
    <w:locked/>
    <w:rsid w:val="00342AB7"/>
    <w:rPr>
      <w:rFonts w:ascii="Georgia" w:eastAsia="Calibri" w:hAnsi="Georgia"/>
      <w:sz w:val="18"/>
    </w:rPr>
  </w:style>
  <w:style w:type="paragraph" w:customStyle="1" w:styleId="Quals">
    <w:name w:val="Quals"/>
    <w:basedOn w:val="Normal"/>
    <w:link w:val="QualsChar"/>
    <w:qFormat/>
    <w:rsid w:val="00342AB7"/>
    <w:rPr>
      <w:rFonts w:ascii="Georgia" w:eastAsia="Calibri" w:hAnsi="Georgia"/>
      <w:sz w:val="18"/>
    </w:rPr>
  </w:style>
  <w:style w:type="paragraph" w:customStyle="1" w:styleId="times">
    <w:name w:val="times"/>
    <w:basedOn w:val="Normal"/>
    <w:qFormat/>
    <w:rsid w:val="00342AB7"/>
    <w:pPr>
      <w:spacing w:before="100" w:beforeAutospacing="1" w:after="100" w:afterAutospacing="1"/>
    </w:pPr>
    <w:rPr>
      <w:rFonts w:eastAsia="Times New Roman"/>
      <w:sz w:val="24"/>
    </w:rPr>
  </w:style>
  <w:style w:type="paragraph" w:customStyle="1" w:styleId="BodyA">
    <w:name w:val="Body A"/>
    <w:uiPriority w:val="99"/>
    <w:qFormat/>
    <w:rsid w:val="00342AB7"/>
    <w:rPr>
      <w:rFonts w:ascii="Helvetica" w:eastAsia="ヒラギノ角ゴ Pro W3" w:hAnsi="Helvetica" w:cs="Times New Roman"/>
      <w:color w:val="000000"/>
      <w:szCs w:val="20"/>
    </w:rPr>
  </w:style>
  <w:style w:type="character" w:customStyle="1" w:styleId="StarredChar">
    <w:name w:val="Starred Char"/>
    <w:link w:val="Starred"/>
    <w:locked/>
    <w:rsid w:val="00342AB7"/>
    <w:rPr>
      <w:rFonts w:ascii="Georgia" w:eastAsia="Times New Roman" w:hAnsi="Georgia"/>
      <w:b/>
      <w:caps/>
      <w:szCs w:val="28"/>
      <w:u w:val="single"/>
    </w:rPr>
  </w:style>
  <w:style w:type="paragraph" w:customStyle="1" w:styleId="Starred">
    <w:name w:val="Starred"/>
    <w:basedOn w:val="Normal"/>
    <w:link w:val="StarredChar"/>
    <w:qFormat/>
    <w:rsid w:val="00342AB7"/>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342AB7"/>
    <w:rPr>
      <w:rFonts w:ascii="Georgia" w:eastAsia="Times New Roman" w:hAnsi="Georgia"/>
      <w:b/>
      <w:caps/>
      <w:szCs w:val="28"/>
      <w:u w:val="single"/>
    </w:rPr>
  </w:style>
  <w:style w:type="paragraph" w:customStyle="1" w:styleId="NotStarred">
    <w:name w:val="NotStarred"/>
    <w:basedOn w:val="Normal"/>
    <w:link w:val="NotStarredChar"/>
    <w:qFormat/>
    <w:rsid w:val="00342AB7"/>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342AB7"/>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342AB7"/>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342AB7"/>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342AB7"/>
    <w:rPr>
      <w:rFonts w:ascii="Georgia" w:eastAsia="Calibri" w:hAnsi="Georgia"/>
      <w:b/>
    </w:rPr>
  </w:style>
  <w:style w:type="paragraph" w:customStyle="1" w:styleId="H4Tag">
    <w:name w:val="H4 (Tag)"/>
    <w:basedOn w:val="Normal"/>
    <w:link w:val="H4TagChar1"/>
    <w:qFormat/>
    <w:rsid w:val="00342AB7"/>
    <w:rPr>
      <w:rFonts w:ascii="Georgia" w:eastAsia="Calibri" w:hAnsi="Georgia"/>
      <w:b/>
      <w:sz w:val="24"/>
    </w:rPr>
  </w:style>
  <w:style w:type="paragraph" w:customStyle="1" w:styleId="CM25">
    <w:name w:val="CM25"/>
    <w:basedOn w:val="Default"/>
    <w:next w:val="Default"/>
    <w:qFormat/>
    <w:rsid w:val="00342AB7"/>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342AB7"/>
    <w:rPr>
      <w:rFonts w:ascii="Georgia" w:hAnsi="Georgia"/>
      <w:b/>
    </w:rPr>
  </w:style>
  <w:style w:type="paragraph" w:customStyle="1" w:styleId="Debate-CardTagandCite-F6">
    <w:name w:val="Debate- Card Tag and Cite- F6"/>
    <w:basedOn w:val="Normal"/>
    <w:link w:val="Debate-CardTagandCite-F6Char"/>
    <w:qFormat/>
    <w:rsid w:val="00342AB7"/>
    <w:pPr>
      <w:contextualSpacing/>
    </w:pPr>
    <w:rPr>
      <w:rFonts w:ascii="Georgia" w:hAnsi="Georgia"/>
      <w:b/>
      <w:sz w:val="24"/>
    </w:rPr>
  </w:style>
  <w:style w:type="character" w:customStyle="1" w:styleId="CardtextChar4">
    <w:name w:val="Card text Char"/>
    <w:link w:val="Cardtext3"/>
    <w:locked/>
    <w:rsid w:val="00342AB7"/>
    <w:rPr>
      <w:rFonts w:ascii="Arial Narrow" w:hAnsi="Arial Narrow"/>
      <w:u w:val="single"/>
    </w:rPr>
  </w:style>
  <w:style w:type="paragraph" w:customStyle="1" w:styleId="Cardtext3">
    <w:name w:val="Card text"/>
    <w:link w:val="CardtextChar4"/>
    <w:qFormat/>
    <w:rsid w:val="00342AB7"/>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342AB7"/>
    <w:rPr>
      <w:rFonts w:ascii="Georgia" w:eastAsia="Times New Roman" w:hAnsi="Georgia"/>
      <w:b/>
      <w:szCs w:val="28"/>
      <w:u w:val="single"/>
    </w:rPr>
  </w:style>
  <w:style w:type="paragraph" w:customStyle="1" w:styleId="NewHeading2">
    <w:name w:val="NewHeading2"/>
    <w:basedOn w:val="Normal"/>
    <w:link w:val="NewHeading2Char"/>
    <w:qFormat/>
    <w:rsid w:val="00342AB7"/>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342AB7"/>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342AB7"/>
    <w:rPr>
      <w:rFonts w:eastAsia="Calibri"/>
    </w:rPr>
  </w:style>
  <w:style w:type="paragraph" w:customStyle="1" w:styleId="TagLine">
    <w:name w:val="Tag Line"/>
    <w:basedOn w:val="Normal"/>
    <w:next w:val="FullText"/>
    <w:uiPriority w:val="99"/>
    <w:qFormat/>
    <w:rsid w:val="00342AB7"/>
    <w:rPr>
      <w:rFonts w:ascii="Arial Narrow" w:eastAsia="Times New Roman" w:hAnsi="Arial Narrow"/>
      <w:b/>
      <w:sz w:val="28"/>
    </w:rPr>
  </w:style>
  <w:style w:type="paragraph" w:customStyle="1" w:styleId="Card6pt">
    <w:name w:val="Card 6pt"/>
    <w:basedOn w:val="Normal"/>
    <w:uiPriority w:val="99"/>
    <w:qFormat/>
    <w:rsid w:val="00342AB7"/>
    <w:pPr>
      <w:ind w:left="288" w:right="288"/>
    </w:pPr>
    <w:rPr>
      <w:rFonts w:ascii="Georgia" w:eastAsia="Calibri" w:hAnsi="Georgia"/>
      <w:color w:val="000000"/>
      <w:sz w:val="12"/>
      <w:szCs w:val="20"/>
    </w:rPr>
  </w:style>
  <w:style w:type="character" w:customStyle="1" w:styleId="FullCiteChar">
    <w:name w:val="Full Cite Char"/>
    <w:link w:val="FullCite"/>
    <w:locked/>
    <w:rsid w:val="00342AB7"/>
    <w:rPr>
      <w:rFonts w:ascii="Garamond" w:eastAsia="Calibri" w:hAnsi="Garamond"/>
    </w:rPr>
  </w:style>
  <w:style w:type="paragraph" w:customStyle="1" w:styleId="FullCite">
    <w:name w:val="Full Cite"/>
    <w:basedOn w:val="Normal"/>
    <w:next w:val="Normal"/>
    <w:link w:val="FullCiteChar"/>
    <w:qFormat/>
    <w:rsid w:val="00342AB7"/>
    <w:rPr>
      <w:rFonts w:ascii="Garamond" w:eastAsia="Calibri" w:hAnsi="Garamond"/>
      <w:sz w:val="24"/>
    </w:rPr>
  </w:style>
  <w:style w:type="character" w:customStyle="1" w:styleId="StyleCardStyleBlackUnderlineChar">
    <w:name w:val="Style Card Style + Black Underline Char"/>
    <w:link w:val="StyleCardStyleBlackUnderline"/>
    <w:locked/>
    <w:rsid w:val="00342AB7"/>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342AB7"/>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342AB7"/>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342AB7"/>
    <w:rPr>
      <w:rFonts w:ascii="Century Gothic" w:eastAsia="Times New Roman" w:hAnsi="Century Gothic"/>
      <w:sz w:val="16"/>
    </w:rPr>
  </w:style>
  <w:style w:type="character" w:customStyle="1" w:styleId="StylecardThickunderlineChar">
    <w:name w:val="Style card + Thick underline Char"/>
    <w:link w:val="StylecardThickunderline"/>
    <w:locked/>
    <w:rsid w:val="00342AB7"/>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342AB7"/>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342AB7"/>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342AB7"/>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342AB7"/>
    <w:pPr>
      <w:spacing w:after="200" w:line="276" w:lineRule="auto"/>
    </w:pPr>
    <w:rPr>
      <w:rFonts w:eastAsia="Calibri"/>
      <w:color w:val="auto"/>
      <w:sz w:val="22"/>
    </w:rPr>
  </w:style>
  <w:style w:type="paragraph" w:customStyle="1" w:styleId="font-null">
    <w:name w:val="font-null"/>
    <w:basedOn w:val="Normal"/>
    <w:uiPriority w:val="99"/>
    <w:qFormat/>
    <w:rsid w:val="00342AB7"/>
    <w:pPr>
      <w:spacing w:before="100" w:beforeAutospacing="1" w:after="100" w:afterAutospacing="1"/>
    </w:pPr>
    <w:rPr>
      <w:rFonts w:eastAsia="Times New Roman"/>
      <w:sz w:val="24"/>
    </w:rPr>
  </w:style>
  <w:style w:type="paragraph" w:customStyle="1" w:styleId="rteindent1">
    <w:name w:val="rteindent1"/>
    <w:basedOn w:val="Normal"/>
    <w:uiPriority w:val="99"/>
    <w:qFormat/>
    <w:rsid w:val="00342AB7"/>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342AB7"/>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342AB7"/>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342AB7"/>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342AB7"/>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342AB7"/>
    <w:pPr>
      <w:spacing w:before="100" w:beforeAutospacing="1" w:after="100" w:afterAutospacing="1"/>
    </w:pPr>
    <w:rPr>
      <w:rFonts w:eastAsia="Times New Roman"/>
      <w:sz w:val="24"/>
    </w:rPr>
  </w:style>
  <w:style w:type="paragraph" w:customStyle="1" w:styleId="class">
    <w:name w:val="class"/>
    <w:basedOn w:val="Normal"/>
    <w:uiPriority w:val="99"/>
    <w:qFormat/>
    <w:rsid w:val="00342AB7"/>
    <w:pPr>
      <w:spacing w:before="100" w:beforeAutospacing="1" w:after="100" w:afterAutospacing="1"/>
    </w:pPr>
    <w:rPr>
      <w:rFonts w:eastAsia="Times New Roman"/>
      <w:sz w:val="24"/>
    </w:rPr>
  </w:style>
  <w:style w:type="character" w:customStyle="1" w:styleId="blocktitleChar0">
    <w:name w:val="block title Char"/>
    <w:link w:val="blocktitle0"/>
    <w:locked/>
    <w:rsid w:val="00342AB7"/>
    <w:rPr>
      <w:rFonts w:ascii="Calibri" w:eastAsia="Calibri" w:hAnsi="Calibri"/>
      <w:b/>
      <w:caps/>
      <w:sz w:val="28"/>
      <w:szCs w:val="28"/>
      <w:lang w:val="es-ES"/>
    </w:rPr>
  </w:style>
  <w:style w:type="paragraph" w:customStyle="1" w:styleId="Pa6">
    <w:name w:val="Pa6"/>
    <w:basedOn w:val="Normal"/>
    <w:next w:val="Normal"/>
    <w:uiPriority w:val="99"/>
    <w:qFormat/>
    <w:rsid w:val="00342AB7"/>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342AB7"/>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342AB7"/>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342AB7"/>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342AB7"/>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342AB7"/>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342AB7"/>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42AB7"/>
    <w:rPr>
      <w:rFonts w:ascii="Georgia" w:eastAsia="SimSun" w:hAnsi="Georgia"/>
      <w:b/>
      <w:bCs/>
      <w:sz w:val="24"/>
    </w:rPr>
  </w:style>
  <w:style w:type="paragraph" w:customStyle="1" w:styleId="summary">
    <w:name w:val="summary"/>
    <w:basedOn w:val="Normal"/>
    <w:uiPriority w:val="99"/>
    <w:qFormat/>
    <w:rsid w:val="00342AB7"/>
    <w:pPr>
      <w:spacing w:before="100" w:beforeAutospacing="1" w:after="100" w:afterAutospacing="1"/>
    </w:pPr>
    <w:rPr>
      <w:rFonts w:eastAsia="Times New Roman"/>
      <w:sz w:val="24"/>
    </w:rPr>
  </w:style>
  <w:style w:type="paragraph" w:customStyle="1" w:styleId="Caption2">
    <w:name w:val="Caption2"/>
    <w:basedOn w:val="Normal"/>
    <w:uiPriority w:val="99"/>
    <w:qFormat/>
    <w:rsid w:val="00342AB7"/>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342AB7"/>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342AB7"/>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342AB7"/>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342AB7"/>
    <w:pPr>
      <w:keepNext/>
      <w:ind w:left="288" w:right="288"/>
    </w:pPr>
    <w:rPr>
      <w:rFonts w:ascii="Georgia" w:eastAsia="MS Gothic" w:hAnsi="Georgia"/>
      <w:szCs w:val="20"/>
    </w:rPr>
  </w:style>
  <w:style w:type="paragraph" w:customStyle="1" w:styleId="Little">
    <w:name w:val="Little"/>
    <w:basedOn w:val="Normal"/>
    <w:next w:val="Normal"/>
    <w:link w:val="LittleChar"/>
    <w:qFormat/>
    <w:rsid w:val="00342AB7"/>
    <w:pPr>
      <w:ind w:left="288"/>
    </w:pPr>
    <w:rPr>
      <w:rFonts w:ascii="Garamond" w:eastAsia="Times New Roman" w:hAnsi="Garamond"/>
      <w:sz w:val="16"/>
    </w:rPr>
  </w:style>
  <w:style w:type="paragraph" w:customStyle="1" w:styleId="AAAcard">
    <w:name w:val="AAAcard"/>
    <w:basedOn w:val="Normal"/>
    <w:uiPriority w:val="99"/>
    <w:qFormat/>
    <w:rsid w:val="00342AB7"/>
    <w:pPr>
      <w:ind w:left="288" w:right="288"/>
    </w:pPr>
    <w:rPr>
      <w:rFonts w:eastAsia="Times New Roman"/>
    </w:rPr>
  </w:style>
  <w:style w:type="paragraph" w:customStyle="1" w:styleId="Caption3">
    <w:name w:val="Caption3"/>
    <w:basedOn w:val="Normal"/>
    <w:uiPriority w:val="99"/>
    <w:qFormat/>
    <w:rsid w:val="00342AB7"/>
    <w:pPr>
      <w:spacing w:before="100" w:beforeAutospacing="1" w:after="100" w:afterAutospacing="1"/>
    </w:pPr>
    <w:rPr>
      <w:rFonts w:eastAsia="Times New Roman"/>
      <w:sz w:val="24"/>
    </w:rPr>
  </w:style>
  <w:style w:type="paragraph" w:customStyle="1" w:styleId="body-12-5">
    <w:name w:val="body-12-5"/>
    <w:basedOn w:val="Normal"/>
    <w:uiPriority w:val="99"/>
    <w:qFormat/>
    <w:rsid w:val="00342AB7"/>
    <w:pPr>
      <w:spacing w:before="100" w:beforeAutospacing="1" w:after="100" w:afterAutospacing="1"/>
    </w:pPr>
    <w:rPr>
      <w:rFonts w:eastAsia="Times New Roman"/>
      <w:sz w:val="24"/>
    </w:rPr>
  </w:style>
  <w:style w:type="paragraph" w:customStyle="1" w:styleId="infuse">
    <w:name w:val="infuse"/>
    <w:basedOn w:val="Normal"/>
    <w:uiPriority w:val="99"/>
    <w:qFormat/>
    <w:rsid w:val="00342AB7"/>
    <w:pPr>
      <w:spacing w:before="100" w:beforeAutospacing="1" w:after="100" w:afterAutospacing="1"/>
    </w:pPr>
    <w:rPr>
      <w:rFonts w:eastAsia="Times New Roman"/>
      <w:sz w:val="24"/>
    </w:rPr>
  </w:style>
  <w:style w:type="paragraph" w:customStyle="1" w:styleId="fontreg">
    <w:name w:val="font_reg"/>
    <w:basedOn w:val="Normal"/>
    <w:uiPriority w:val="99"/>
    <w:qFormat/>
    <w:rsid w:val="00342AB7"/>
    <w:pPr>
      <w:spacing w:before="100" w:beforeAutospacing="1" w:after="100" w:afterAutospacing="1"/>
    </w:pPr>
    <w:rPr>
      <w:rFonts w:eastAsia="Times New Roman"/>
      <w:sz w:val="24"/>
    </w:rPr>
  </w:style>
  <w:style w:type="paragraph" w:customStyle="1" w:styleId="CITEF3">
    <w:name w:val="CITE F3"/>
    <w:uiPriority w:val="99"/>
    <w:qFormat/>
    <w:rsid w:val="00342AB7"/>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342AB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342AB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342AB7"/>
    <w:rPr>
      <w:rFonts w:eastAsia="Calibri" w:cs="Times New Roman"/>
      <w:sz w:val="20"/>
      <w:szCs w:val="20"/>
      <w:u w:val="single"/>
    </w:rPr>
  </w:style>
  <w:style w:type="paragraph" w:customStyle="1" w:styleId="StyleUnderlineTimesNewRoman">
    <w:name w:val="Style Underline + Times New Roman"/>
    <w:link w:val="StyleUnderlineTimesNewRomanChar"/>
    <w:qFormat/>
    <w:rsid w:val="00342AB7"/>
    <w:pPr>
      <w:spacing w:after="200"/>
    </w:pPr>
    <w:rPr>
      <w:rFonts w:eastAsia="Calibri" w:cs="Times New Roman"/>
      <w:sz w:val="20"/>
      <w:szCs w:val="20"/>
      <w:u w:val="single"/>
    </w:rPr>
  </w:style>
  <w:style w:type="paragraph" w:customStyle="1" w:styleId="hotroute1">
    <w:name w:val="hot route!"/>
    <w:basedOn w:val="Normal"/>
    <w:qFormat/>
    <w:rsid w:val="00342AB7"/>
    <w:pPr>
      <w:ind w:left="144"/>
    </w:pPr>
    <w:rPr>
      <w:rFonts w:ascii="Cambria" w:eastAsia="Calibri" w:hAnsi="Cambria"/>
      <w:sz w:val="24"/>
    </w:rPr>
  </w:style>
  <w:style w:type="paragraph" w:customStyle="1" w:styleId="FreeFormA">
    <w:name w:val="Free Form A"/>
    <w:autoRedefine/>
    <w:uiPriority w:val="99"/>
    <w:qFormat/>
    <w:rsid w:val="00342AB7"/>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342AB7"/>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342AB7"/>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342AB7"/>
    <w:rPr>
      <w:rFonts w:ascii="Times New Roman" w:eastAsia="Times New Roman" w:hAnsi="Times New Roman" w:cs="Times New Roman"/>
      <w:sz w:val="10"/>
    </w:rPr>
  </w:style>
  <w:style w:type="paragraph" w:customStyle="1" w:styleId="subheader">
    <w:name w:val="subheader"/>
    <w:basedOn w:val="Normal"/>
    <w:uiPriority w:val="99"/>
    <w:qFormat/>
    <w:rsid w:val="00342AB7"/>
    <w:pPr>
      <w:spacing w:before="100" w:beforeAutospacing="1" w:after="100" w:afterAutospacing="1"/>
    </w:pPr>
    <w:rPr>
      <w:rFonts w:eastAsia="Times New Roman"/>
      <w:sz w:val="24"/>
    </w:rPr>
  </w:style>
  <w:style w:type="paragraph" w:customStyle="1" w:styleId="firstletter">
    <w:name w:val="firstletter"/>
    <w:basedOn w:val="Normal"/>
    <w:uiPriority w:val="99"/>
    <w:qFormat/>
    <w:rsid w:val="00342AB7"/>
    <w:pPr>
      <w:spacing w:before="100" w:beforeAutospacing="1" w:after="100" w:afterAutospacing="1"/>
    </w:pPr>
    <w:rPr>
      <w:rFonts w:eastAsia="Times New Roman"/>
      <w:sz w:val="24"/>
    </w:rPr>
  </w:style>
  <w:style w:type="paragraph" w:customStyle="1" w:styleId="more">
    <w:name w:val="more"/>
    <w:basedOn w:val="Normal"/>
    <w:uiPriority w:val="99"/>
    <w:qFormat/>
    <w:rsid w:val="00342AB7"/>
    <w:pPr>
      <w:spacing w:before="100" w:beforeAutospacing="1" w:after="100" w:afterAutospacing="1"/>
    </w:pPr>
    <w:rPr>
      <w:rFonts w:eastAsia="Times New Roman"/>
      <w:sz w:val="24"/>
    </w:rPr>
  </w:style>
  <w:style w:type="paragraph" w:customStyle="1" w:styleId="story">
    <w:name w:val="story"/>
    <w:basedOn w:val="Normal"/>
    <w:uiPriority w:val="99"/>
    <w:qFormat/>
    <w:rsid w:val="00342AB7"/>
    <w:pPr>
      <w:spacing w:before="100" w:beforeAutospacing="1" w:after="100" w:afterAutospacing="1"/>
    </w:pPr>
    <w:rPr>
      <w:rFonts w:eastAsia="Times New Roman"/>
      <w:sz w:val="24"/>
    </w:rPr>
  </w:style>
  <w:style w:type="paragraph" w:customStyle="1" w:styleId="H1numbered">
    <w:name w:val="H1 numbered"/>
    <w:basedOn w:val="Normal"/>
    <w:uiPriority w:val="99"/>
    <w:qFormat/>
    <w:rsid w:val="00342AB7"/>
    <w:pPr>
      <w:pageBreakBefore/>
      <w:widowControl w:val="0"/>
      <w:numPr>
        <w:numId w:val="12"/>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342AB7"/>
    <w:pPr>
      <w:widowControl w:val="0"/>
      <w:numPr>
        <w:ilvl w:val="1"/>
        <w:numId w:val="12"/>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342AB7"/>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342AB7"/>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342AB7"/>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342AB7"/>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342AB7"/>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342AB7"/>
    <w:pPr>
      <w:widowControl w:val="0"/>
      <w:spacing w:after="63"/>
    </w:pPr>
    <w:rPr>
      <w:rFonts w:ascii="Arial" w:hAnsi="Arial"/>
      <w:color w:val="auto"/>
    </w:rPr>
  </w:style>
  <w:style w:type="paragraph" w:customStyle="1" w:styleId="CM35">
    <w:name w:val="CM35"/>
    <w:basedOn w:val="Default"/>
    <w:next w:val="Default"/>
    <w:uiPriority w:val="99"/>
    <w:qFormat/>
    <w:rsid w:val="00342AB7"/>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342AB7"/>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342AB7"/>
    <w:rPr>
      <w:rFonts w:eastAsia="Times New Roman" w:cs="Times New Roman"/>
      <w:sz w:val="20"/>
      <w:szCs w:val="20"/>
    </w:rPr>
  </w:style>
  <w:style w:type="paragraph" w:customStyle="1" w:styleId="StylecardCharCharChar11pt">
    <w:name w:val="Style card Char Char Char + 11 pt"/>
    <w:link w:val="StylecardCharCharChar11ptChar"/>
    <w:qFormat/>
    <w:rsid w:val="00342AB7"/>
    <w:pPr>
      <w:spacing w:after="200"/>
      <w:ind w:left="288" w:right="288"/>
    </w:pPr>
    <w:rPr>
      <w:rFonts w:eastAsia="Times New Roman" w:cs="Times New Roman"/>
      <w:sz w:val="20"/>
      <w:szCs w:val="20"/>
    </w:rPr>
  </w:style>
  <w:style w:type="character" w:customStyle="1" w:styleId="StyleCards11ptChar">
    <w:name w:val="Style Cards + 11 pt Char"/>
    <w:link w:val="StyleCards11pt"/>
    <w:locked/>
    <w:rsid w:val="00342AB7"/>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342AB7"/>
    <w:rPr>
      <w:rFonts w:ascii="Georgia" w:hAnsi="Georgia"/>
      <w:sz w:val="24"/>
      <w:szCs w:val="24"/>
      <w:lang w:val="x-none" w:eastAsia="x-none"/>
    </w:rPr>
  </w:style>
  <w:style w:type="character" w:customStyle="1" w:styleId="StyleCards11ptUnderlineChar">
    <w:name w:val="Style Cards + 11 pt Underline Char"/>
    <w:link w:val="StyleCards11ptUnderline"/>
    <w:locked/>
    <w:rsid w:val="00342AB7"/>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342AB7"/>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342AB7"/>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342AB7"/>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342AB7"/>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42AB7"/>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342AB7"/>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342AB7"/>
    <w:rPr>
      <w:rFonts w:ascii="Georgia" w:hAnsi="Georgia"/>
      <w:sz w:val="24"/>
      <w:lang w:val="x-none" w:eastAsia="x-none"/>
    </w:rPr>
  </w:style>
  <w:style w:type="character" w:customStyle="1" w:styleId="NormalFontChar">
    <w:name w:val="Normal Font Char"/>
    <w:link w:val="NormalFont"/>
    <w:locked/>
    <w:rsid w:val="00342AB7"/>
    <w:rPr>
      <w:rFonts w:ascii="Times New Roman" w:eastAsia="Times New Roman" w:hAnsi="Times New Roman" w:cs="Times New Roman"/>
      <w:sz w:val="20"/>
      <w:szCs w:val="20"/>
    </w:rPr>
  </w:style>
  <w:style w:type="paragraph" w:customStyle="1" w:styleId="NormalFont">
    <w:name w:val="Normal Font"/>
    <w:link w:val="NormalFontChar"/>
    <w:qFormat/>
    <w:rsid w:val="00342AB7"/>
    <w:rPr>
      <w:rFonts w:ascii="Times New Roman" w:eastAsia="Times New Roman" w:hAnsi="Times New Roman" w:cs="Times New Roman"/>
      <w:sz w:val="20"/>
      <w:szCs w:val="20"/>
    </w:rPr>
  </w:style>
  <w:style w:type="paragraph" w:customStyle="1" w:styleId="StyleSmall11pt">
    <w:name w:val="Style Small + 11 pt"/>
    <w:uiPriority w:val="99"/>
    <w:qFormat/>
    <w:rsid w:val="00342AB7"/>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342AB7"/>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342AB7"/>
    <w:rPr>
      <w:u w:val="single"/>
      <w:lang w:val="x-none" w:eastAsia="x-none"/>
    </w:rPr>
  </w:style>
  <w:style w:type="character" w:customStyle="1" w:styleId="StyleNormalFont11ptBoldUnderlineChar">
    <w:name w:val="Style Normal Font + 11 pt Bold Underline Char"/>
    <w:link w:val="StyleNormalFont11ptBoldUnderline"/>
    <w:locked/>
    <w:rsid w:val="00342AB7"/>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42AB7"/>
    <w:rPr>
      <w:b/>
      <w:bCs/>
      <w:u w:val="single"/>
      <w:lang w:val="x-none" w:eastAsia="x-none"/>
    </w:rPr>
  </w:style>
  <w:style w:type="paragraph" w:customStyle="1" w:styleId="Smallfont0">
    <w:name w:val="Smallfont"/>
    <w:basedOn w:val="Normal"/>
    <w:uiPriority w:val="99"/>
    <w:qFormat/>
    <w:rsid w:val="00342AB7"/>
    <w:rPr>
      <w:rFonts w:eastAsia="Times New Roman"/>
      <w:sz w:val="15"/>
    </w:rPr>
  </w:style>
  <w:style w:type="paragraph" w:customStyle="1" w:styleId="formatvorlage2">
    <w:name w:val="formatvorlage2"/>
    <w:basedOn w:val="Normal"/>
    <w:uiPriority w:val="99"/>
    <w:qFormat/>
    <w:rsid w:val="00342AB7"/>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342AB7"/>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342AB7"/>
    <w:pPr>
      <w:widowControl/>
      <w:autoSpaceDE/>
      <w:autoSpaceDN/>
      <w:adjustRightInd/>
      <w:spacing w:before="0" w:after="0"/>
      <w:outlineLvl w:val="9"/>
    </w:pPr>
    <w:rPr>
      <w:rFonts w:ascii="Georgia" w:eastAsia="Times New Roman" w:hAnsi="Georgia"/>
      <w:b/>
      <w:sz w:val="20"/>
      <w:lang w:val="x-none" w:eastAsia="x-none"/>
    </w:rPr>
  </w:style>
  <w:style w:type="character" w:customStyle="1" w:styleId="StyleTitle11ptNotBoldNounderlineChar">
    <w:name w:val="Style Title + 11 pt Not Bold No underline Char"/>
    <w:link w:val="StyleTitle11ptNotBoldNounderline"/>
    <w:locked/>
    <w:rsid w:val="00342AB7"/>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342AB7"/>
    <w:pPr>
      <w:widowControl/>
      <w:autoSpaceDE/>
      <w:autoSpaceDN/>
      <w:adjustRightInd/>
      <w:spacing w:before="0" w:after="0"/>
      <w:outlineLvl w:val="9"/>
    </w:pPr>
    <w:rPr>
      <w:rFonts w:ascii="Georgia" w:eastAsia="Times New Roman" w:hAnsi="Georgia"/>
      <w:sz w:val="20"/>
      <w:lang w:val="x-none" w:eastAsia="x-none"/>
    </w:rPr>
  </w:style>
  <w:style w:type="character" w:customStyle="1" w:styleId="HotRouteCharCharCharCharCharChar">
    <w:name w:val="Hot Route! Char Char Char Char Char Char"/>
    <w:link w:val="HotRouteCharCharCharCharChar"/>
    <w:locked/>
    <w:rsid w:val="00342AB7"/>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342AB7"/>
    <w:pPr>
      <w:ind w:left="144"/>
    </w:pPr>
    <w:rPr>
      <w:rFonts w:ascii="Georgia" w:eastAsia="Times New Roman" w:hAnsi="Georgia"/>
      <w:sz w:val="24"/>
      <w:lang w:val="x-none" w:eastAsia="x-none"/>
    </w:rPr>
  </w:style>
  <w:style w:type="paragraph" w:customStyle="1" w:styleId="deck">
    <w:name w:val="deck"/>
    <w:basedOn w:val="Normal"/>
    <w:uiPriority w:val="99"/>
    <w:qFormat/>
    <w:rsid w:val="00342AB7"/>
    <w:pPr>
      <w:spacing w:before="100" w:beforeAutospacing="1" w:after="100" w:afterAutospacing="1"/>
    </w:pPr>
    <w:rPr>
      <w:rFonts w:eastAsia="Times New Roman"/>
      <w:sz w:val="24"/>
    </w:rPr>
  </w:style>
  <w:style w:type="paragraph" w:customStyle="1" w:styleId="i1">
    <w:name w:val="i1"/>
    <w:basedOn w:val="Normal"/>
    <w:uiPriority w:val="99"/>
    <w:qFormat/>
    <w:rsid w:val="00342AB7"/>
    <w:pPr>
      <w:spacing w:before="100" w:beforeAutospacing="1" w:after="100" w:afterAutospacing="1"/>
    </w:pPr>
    <w:rPr>
      <w:rFonts w:eastAsia="Times New Roman"/>
      <w:sz w:val="24"/>
    </w:rPr>
  </w:style>
  <w:style w:type="paragraph" w:customStyle="1" w:styleId="question">
    <w:name w:val="question"/>
    <w:basedOn w:val="Normal"/>
    <w:uiPriority w:val="99"/>
    <w:qFormat/>
    <w:rsid w:val="00342AB7"/>
    <w:pPr>
      <w:spacing w:before="100" w:beforeAutospacing="1" w:after="100" w:afterAutospacing="1"/>
    </w:pPr>
    <w:rPr>
      <w:rFonts w:eastAsia="Times New Roman"/>
      <w:sz w:val="24"/>
    </w:rPr>
  </w:style>
  <w:style w:type="paragraph" w:customStyle="1" w:styleId="bodycopy">
    <w:name w:val="bodycopy"/>
    <w:basedOn w:val="Normal"/>
    <w:uiPriority w:val="99"/>
    <w:qFormat/>
    <w:rsid w:val="00342AB7"/>
    <w:pPr>
      <w:spacing w:before="100" w:beforeAutospacing="1" w:after="100" w:afterAutospacing="1"/>
    </w:pPr>
    <w:rPr>
      <w:rFonts w:eastAsia="Times New Roman"/>
      <w:sz w:val="24"/>
    </w:rPr>
  </w:style>
  <w:style w:type="paragraph" w:customStyle="1" w:styleId="Fifth">
    <w:name w:val="Fifth"/>
    <w:basedOn w:val="Normal"/>
    <w:link w:val="FifthChar"/>
    <w:qFormat/>
    <w:rsid w:val="00342AB7"/>
    <w:rPr>
      <w:rFonts w:eastAsia="Calibri"/>
    </w:rPr>
  </w:style>
  <w:style w:type="paragraph" w:customStyle="1" w:styleId="NoteLevel22">
    <w:name w:val="Note Level 22"/>
    <w:basedOn w:val="Normal"/>
    <w:next w:val="Normal"/>
    <w:uiPriority w:val="99"/>
    <w:qFormat/>
    <w:rsid w:val="00342AB7"/>
    <w:pPr>
      <w:keepNext/>
      <w:ind w:left="288" w:right="288"/>
    </w:pPr>
    <w:rPr>
      <w:rFonts w:ascii="Georgia" w:eastAsia="MS Gothic" w:hAnsi="Georgia"/>
      <w:szCs w:val="20"/>
    </w:rPr>
  </w:style>
  <w:style w:type="paragraph" w:customStyle="1" w:styleId="wp-caption-text">
    <w:name w:val="wp-caption-text"/>
    <w:basedOn w:val="Normal"/>
    <w:qFormat/>
    <w:rsid w:val="00342AB7"/>
    <w:pPr>
      <w:spacing w:before="100" w:beforeAutospacing="1" w:after="100" w:afterAutospacing="1"/>
    </w:pPr>
    <w:rPr>
      <w:rFonts w:eastAsia="Times New Roman"/>
      <w:sz w:val="24"/>
    </w:rPr>
  </w:style>
  <w:style w:type="paragraph" w:customStyle="1" w:styleId="svarticle">
    <w:name w:val="svarticle"/>
    <w:basedOn w:val="Normal"/>
    <w:uiPriority w:val="99"/>
    <w:qFormat/>
    <w:rsid w:val="00342AB7"/>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342AB7"/>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342AB7"/>
    <w:pPr>
      <w:spacing w:before="100" w:beforeAutospacing="1" w:after="100" w:afterAutospacing="1"/>
    </w:pPr>
  </w:style>
  <w:style w:type="paragraph" w:customStyle="1" w:styleId="description">
    <w:name w:val="description"/>
    <w:basedOn w:val="Normal"/>
    <w:uiPriority w:val="99"/>
    <w:qFormat/>
    <w:rsid w:val="00342AB7"/>
    <w:pPr>
      <w:spacing w:before="100" w:beforeAutospacing="1" w:after="100" w:afterAutospacing="1"/>
    </w:pPr>
  </w:style>
  <w:style w:type="paragraph" w:customStyle="1" w:styleId="graf">
    <w:name w:val="graf"/>
    <w:basedOn w:val="Normal"/>
    <w:uiPriority w:val="99"/>
    <w:qFormat/>
    <w:rsid w:val="00342AB7"/>
    <w:pPr>
      <w:spacing w:before="100" w:beforeAutospacing="1" w:after="100" w:afterAutospacing="1"/>
    </w:pPr>
  </w:style>
  <w:style w:type="paragraph" w:customStyle="1" w:styleId="column">
    <w:name w:val="column"/>
    <w:basedOn w:val="Normal"/>
    <w:uiPriority w:val="99"/>
    <w:qFormat/>
    <w:rsid w:val="00342AB7"/>
    <w:pPr>
      <w:spacing w:before="100" w:beforeAutospacing="1" w:after="100" w:afterAutospacing="1"/>
    </w:pPr>
  </w:style>
  <w:style w:type="paragraph" w:customStyle="1" w:styleId="recirc-container">
    <w:name w:val="recirc-container"/>
    <w:basedOn w:val="Normal"/>
    <w:uiPriority w:val="99"/>
    <w:qFormat/>
    <w:rsid w:val="00342AB7"/>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342AB7"/>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342AB7"/>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342AB7"/>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342AB7"/>
    <w:rPr>
      <w:rFonts w:ascii="Georgia" w:hAnsi="Georgia" w:hint="default"/>
      <w:i/>
      <w:iCs/>
      <w:color w:val="808080"/>
    </w:rPr>
  </w:style>
  <w:style w:type="character" w:customStyle="1" w:styleId="cardchar00">
    <w:name w:val="cardchar0"/>
    <w:basedOn w:val="DefaultParagraphFont"/>
    <w:rsid w:val="00342AB7"/>
  </w:style>
  <w:style w:type="character" w:customStyle="1" w:styleId="UnderlineNon-bold">
    <w:name w:val="Underline Non - bold"/>
    <w:rsid w:val="00342AB7"/>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342AB7"/>
  </w:style>
  <w:style w:type="character" w:customStyle="1" w:styleId="StyleHeading4UnderlinedsmalltextGaramondChar">
    <w:name w:val="Style Heading 4Underlinedsmall text + Garamond Char"/>
    <w:link w:val="StyleHeading4UnderlinedsmalltextGaramond"/>
    <w:locked/>
    <w:rsid w:val="00342AB7"/>
    <w:rPr>
      <w:rFonts w:ascii="Calibri" w:hAnsi="Calibri"/>
      <w:sz w:val="22"/>
    </w:rPr>
  </w:style>
  <w:style w:type="character" w:customStyle="1" w:styleId="Heading5Char2">
    <w:name w:val="Heading 5 Char2"/>
    <w:rsid w:val="00342AB7"/>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342AB7"/>
    <w:rPr>
      <w:rFonts w:ascii="Arial" w:hAnsi="Arial" w:cs="Arial"/>
      <w:vanish/>
      <w:sz w:val="16"/>
      <w:szCs w:val="16"/>
    </w:rPr>
  </w:style>
  <w:style w:type="paragraph" w:styleId="z-TopofForm">
    <w:name w:val="HTML Top of Form"/>
    <w:basedOn w:val="Normal"/>
    <w:next w:val="Normal"/>
    <w:link w:val="z-TopofFormChar"/>
    <w:hidden/>
    <w:uiPriority w:val="99"/>
    <w:unhideWhenUsed/>
    <w:rsid w:val="00342AB7"/>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342AB7"/>
    <w:rPr>
      <w:rFonts w:ascii="Arial" w:hAnsi="Arial" w:cs="Arial"/>
      <w:vanish/>
      <w:sz w:val="16"/>
      <w:szCs w:val="16"/>
    </w:rPr>
  </w:style>
  <w:style w:type="character" w:customStyle="1" w:styleId="z-BottomofFormChar">
    <w:name w:val="z-Bottom of Form Char"/>
    <w:basedOn w:val="DefaultParagraphFont"/>
    <w:link w:val="z-BottomofForm"/>
    <w:uiPriority w:val="99"/>
    <w:rsid w:val="00342AB7"/>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42AB7"/>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342AB7"/>
    <w:rPr>
      <w:rFonts w:ascii="Arial" w:hAnsi="Arial" w:cs="Arial"/>
      <w:vanish/>
      <w:sz w:val="16"/>
      <w:szCs w:val="16"/>
    </w:rPr>
  </w:style>
  <w:style w:type="character" w:customStyle="1" w:styleId="Style2CharChar">
    <w:name w:val="Style2 Char Char"/>
    <w:rsid w:val="00342AB7"/>
    <w:rPr>
      <w:u w:val="thick"/>
      <w:lang w:val="en-US" w:eastAsia="en-US" w:bidi="ar-SA"/>
    </w:rPr>
  </w:style>
  <w:style w:type="character" w:customStyle="1" w:styleId="authordate1">
    <w:name w:val="authordate"/>
    <w:rsid w:val="00342AB7"/>
  </w:style>
  <w:style w:type="character" w:customStyle="1" w:styleId="underline0">
    <w:name w:val="%underline"/>
    <w:qFormat/>
    <w:rsid w:val="00342AB7"/>
    <w:rPr>
      <w:rFonts w:ascii="Times New Roman" w:hAnsi="Times New Roman" w:cs="Times New Roman" w:hint="default"/>
      <w:strike w:val="0"/>
      <w:dstrike w:val="0"/>
      <w:sz w:val="16"/>
      <w:u w:val="none"/>
      <w:effect w:val="none"/>
    </w:rPr>
  </w:style>
  <w:style w:type="character" w:customStyle="1" w:styleId="AUNDERLINE0">
    <w:name w:val="AUNDERLINE"/>
    <w:qFormat/>
    <w:rsid w:val="00342AB7"/>
    <w:rPr>
      <w:rFonts w:ascii="Times New Roman" w:hAnsi="Times New Roman" w:cs="Times New Roman" w:hint="default"/>
      <w:sz w:val="20"/>
      <w:u w:val="single"/>
    </w:rPr>
  </w:style>
  <w:style w:type="character" w:customStyle="1" w:styleId="UnderlinedCharChar">
    <w:name w:val="Underlined Char Char"/>
    <w:rsid w:val="00342AB7"/>
    <w:rPr>
      <w:rFonts w:ascii="Garamond" w:hAnsi="Garamond" w:hint="default"/>
      <w:szCs w:val="28"/>
      <w:u w:val="single"/>
      <w:lang w:val="en-US" w:eastAsia="en-US" w:bidi="ar-SA"/>
    </w:rPr>
  </w:style>
  <w:style w:type="character" w:customStyle="1" w:styleId="slug-doi">
    <w:name w:val="slug-doi"/>
    <w:basedOn w:val="DefaultParagraphFont"/>
    <w:rsid w:val="00342AB7"/>
  </w:style>
  <w:style w:type="character" w:customStyle="1" w:styleId="af">
    <w:name w:val="af"/>
    <w:basedOn w:val="DefaultParagraphFont"/>
    <w:rsid w:val="00342AB7"/>
  </w:style>
  <w:style w:type="character" w:customStyle="1" w:styleId="ab">
    <w:name w:val="ab"/>
    <w:basedOn w:val="DefaultParagraphFont"/>
    <w:rsid w:val="00342AB7"/>
  </w:style>
  <w:style w:type="character" w:customStyle="1" w:styleId="em">
    <w:name w:val="em"/>
    <w:basedOn w:val="DefaultParagraphFont"/>
    <w:rsid w:val="00342AB7"/>
  </w:style>
  <w:style w:type="character" w:customStyle="1" w:styleId="au">
    <w:name w:val="au"/>
    <w:basedOn w:val="DefaultParagraphFont"/>
    <w:rsid w:val="00342AB7"/>
  </w:style>
  <w:style w:type="character" w:customStyle="1" w:styleId="ti">
    <w:name w:val="ti"/>
    <w:basedOn w:val="DefaultParagraphFont"/>
    <w:rsid w:val="00342AB7"/>
  </w:style>
  <w:style w:type="character" w:customStyle="1" w:styleId="subheadblue">
    <w:name w:val="subhead_blue"/>
    <w:basedOn w:val="DefaultParagraphFont"/>
    <w:rsid w:val="00342AB7"/>
  </w:style>
  <w:style w:type="character" w:customStyle="1" w:styleId="affiliation">
    <w:name w:val="affiliation"/>
    <w:basedOn w:val="DefaultParagraphFont"/>
    <w:rsid w:val="00342AB7"/>
  </w:style>
  <w:style w:type="character" w:customStyle="1" w:styleId="slug-doi-wrapper">
    <w:name w:val="slug-doi-wrapper"/>
    <w:basedOn w:val="DefaultParagraphFont"/>
    <w:rsid w:val="00342AB7"/>
  </w:style>
  <w:style w:type="character" w:customStyle="1" w:styleId="slug-metadata-noteahead-of-print">
    <w:name w:val="slug-metadata-note ahead-of-print"/>
    <w:basedOn w:val="DefaultParagraphFont"/>
    <w:rsid w:val="00342AB7"/>
  </w:style>
  <w:style w:type="character" w:customStyle="1" w:styleId="slug-ahead-of-print-date">
    <w:name w:val="slug-ahead-of-print-date"/>
    <w:basedOn w:val="DefaultParagraphFont"/>
    <w:rsid w:val="00342AB7"/>
  </w:style>
  <w:style w:type="character" w:customStyle="1" w:styleId="medium-bold">
    <w:name w:val="medium-bold"/>
    <w:basedOn w:val="DefaultParagraphFont"/>
    <w:rsid w:val="00342AB7"/>
  </w:style>
  <w:style w:type="character" w:customStyle="1" w:styleId="updated-short-citation">
    <w:name w:val="updated-short-citation"/>
    <w:basedOn w:val="DefaultParagraphFont"/>
    <w:rsid w:val="00342AB7"/>
  </w:style>
  <w:style w:type="character" w:customStyle="1" w:styleId="goohl0">
    <w:name w:val="goohl0"/>
    <w:basedOn w:val="DefaultParagraphFont"/>
    <w:rsid w:val="00342AB7"/>
  </w:style>
  <w:style w:type="character" w:customStyle="1" w:styleId="CharChar6">
    <w:name w:val="Char Char6"/>
    <w:rsid w:val="00342AB7"/>
    <w:rPr>
      <w:rFonts w:ascii="Arial" w:hAnsi="Arial" w:cs="Arial" w:hint="default"/>
      <w:bCs/>
      <w:sz w:val="16"/>
      <w:szCs w:val="26"/>
      <w:lang w:val="en-US" w:eastAsia="en-US" w:bidi="ar-SA"/>
    </w:rPr>
  </w:style>
  <w:style w:type="character" w:customStyle="1" w:styleId="TagCharChar1">
    <w:name w:val="Tag Char Char1"/>
    <w:rsid w:val="00342AB7"/>
    <w:rPr>
      <w:b/>
      <w:bCs w:val="0"/>
      <w:sz w:val="24"/>
      <w:szCs w:val="24"/>
      <w:lang w:val="en-US" w:eastAsia="en-US" w:bidi="ar-SA"/>
    </w:rPr>
  </w:style>
  <w:style w:type="character" w:customStyle="1" w:styleId="12TimesNewRoman">
    <w:name w:val="12 Times New Roman"/>
    <w:rsid w:val="00342AB7"/>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342AB7"/>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342AB7"/>
    <w:rPr>
      <w:rFonts w:ascii="Times New Roman" w:hAnsi="Times New Roman" w:cs="Times New Roman" w:hint="default"/>
      <w:strike w:val="0"/>
      <w:dstrike w:val="0"/>
      <w:sz w:val="14"/>
      <w:u w:val="none"/>
      <w:effect w:val="none"/>
    </w:rPr>
  </w:style>
  <w:style w:type="character" w:customStyle="1" w:styleId="F8-UnderlineBold">
    <w:name w:val="F8 - Underline/Bold"/>
    <w:rsid w:val="00342AB7"/>
    <w:rPr>
      <w:rFonts w:ascii="Times New Roman" w:hAnsi="Times New Roman" w:cs="Times New Roman" w:hint="default"/>
      <w:b/>
      <w:bCs w:val="0"/>
      <w:sz w:val="20"/>
      <w:u w:val="single"/>
    </w:rPr>
  </w:style>
  <w:style w:type="character" w:customStyle="1" w:styleId="F7-SmallFont">
    <w:name w:val="F7 - Small Font"/>
    <w:rsid w:val="00342AB7"/>
    <w:rPr>
      <w:rFonts w:ascii="Times New Roman" w:hAnsi="Times New Roman" w:cs="Times New Roman" w:hint="default"/>
      <w:sz w:val="14"/>
    </w:rPr>
  </w:style>
  <w:style w:type="character" w:customStyle="1" w:styleId="Brief-Bold">
    <w:name w:val="Brief - Bold"/>
    <w:rsid w:val="00342AB7"/>
    <w:rPr>
      <w:rFonts w:ascii="Times New Roman" w:hAnsi="Times New Roman" w:cs="Times New Roman" w:hint="default"/>
      <w:b/>
      <w:bCs w:val="0"/>
    </w:rPr>
  </w:style>
  <w:style w:type="character" w:customStyle="1" w:styleId="Card-Underline">
    <w:name w:val="Card - Underline"/>
    <w:rsid w:val="00342AB7"/>
    <w:rPr>
      <w:rFonts w:ascii="Times New Roman" w:hAnsi="Times New Roman" w:cs="Times New Roman" w:hint="default"/>
      <w:u w:val="single"/>
    </w:rPr>
  </w:style>
  <w:style w:type="character" w:customStyle="1" w:styleId="beriefunderline">
    <w:name w:val="berief = underline"/>
    <w:rsid w:val="00342AB7"/>
    <w:rPr>
      <w:rFonts w:ascii="Times New Roman" w:eastAsia="Times New Roman" w:hAnsi="Times New Roman" w:cs="Times New Roman" w:hint="default"/>
      <w:sz w:val="20"/>
      <w:u w:val="single"/>
    </w:rPr>
  </w:style>
  <w:style w:type="character" w:customStyle="1" w:styleId="BoldText10pt">
    <w:name w:val="Bold Text 10 pt"/>
    <w:rsid w:val="00342AB7"/>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342AB7"/>
    <w:rPr>
      <w:i/>
      <w:iCs w:val="0"/>
    </w:rPr>
  </w:style>
  <w:style w:type="character" w:customStyle="1" w:styleId="eoeaheader">
    <w:name w:val="eoea_header"/>
    <w:basedOn w:val="DefaultParagraphFont"/>
    <w:rsid w:val="00342AB7"/>
  </w:style>
  <w:style w:type="character" w:customStyle="1" w:styleId="SC4208902">
    <w:name w:val="SC.4.208902"/>
    <w:rsid w:val="00342AB7"/>
    <w:rPr>
      <w:rFonts w:ascii="Century" w:hAnsi="Century" w:cs="Century" w:hint="default"/>
      <w:color w:val="000000"/>
      <w:sz w:val="22"/>
      <w:szCs w:val="22"/>
    </w:rPr>
  </w:style>
  <w:style w:type="character" w:customStyle="1" w:styleId="SC4208915">
    <w:name w:val="SC.4.208915"/>
    <w:rsid w:val="00342AB7"/>
    <w:rPr>
      <w:rFonts w:ascii="Century" w:hAnsi="Century" w:cs="Century" w:hint="default"/>
      <w:color w:val="000000"/>
      <w:sz w:val="13"/>
      <w:szCs w:val="13"/>
    </w:rPr>
  </w:style>
  <w:style w:type="character" w:customStyle="1" w:styleId="SC273764">
    <w:name w:val="SC.2.73764"/>
    <w:rsid w:val="00342AB7"/>
    <w:rPr>
      <w:rFonts w:ascii="Century" w:hAnsi="Century" w:cs="Century" w:hint="default"/>
      <w:color w:val="000000"/>
      <w:sz w:val="72"/>
      <w:szCs w:val="72"/>
    </w:rPr>
  </w:style>
  <w:style w:type="character" w:customStyle="1" w:styleId="SC273779">
    <w:name w:val="SC.2.73779"/>
    <w:rsid w:val="00342AB7"/>
    <w:rPr>
      <w:rFonts w:ascii="Century" w:hAnsi="Century" w:cs="Century" w:hint="default"/>
      <w:color w:val="000000"/>
      <w:sz w:val="40"/>
      <w:szCs w:val="40"/>
    </w:rPr>
  </w:style>
  <w:style w:type="character" w:customStyle="1" w:styleId="SC273763">
    <w:name w:val="SC.2.73763"/>
    <w:rsid w:val="00342AB7"/>
    <w:rPr>
      <w:rFonts w:ascii="Century" w:hAnsi="Century" w:cs="Century" w:hint="default"/>
      <w:b/>
      <w:bCs/>
      <w:color w:val="000000"/>
    </w:rPr>
  </w:style>
  <w:style w:type="character" w:customStyle="1" w:styleId="SC4208910">
    <w:name w:val="SC.4.208910"/>
    <w:rsid w:val="00342AB7"/>
    <w:rPr>
      <w:rFonts w:ascii="Century" w:hAnsi="Century" w:cs="Century" w:hint="default"/>
      <w:color w:val="000000"/>
      <w:sz w:val="28"/>
      <w:szCs w:val="28"/>
    </w:rPr>
  </w:style>
  <w:style w:type="character" w:customStyle="1" w:styleId="SC4208911">
    <w:name w:val="SC.4.208911"/>
    <w:rsid w:val="00342AB7"/>
    <w:rPr>
      <w:rFonts w:ascii="Century" w:hAnsi="Century" w:cs="Century" w:hint="default"/>
      <w:color w:val="000000"/>
    </w:rPr>
  </w:style>
  <w:style w:type="character" w:customStyle="1" w:styleId="articlesubtitle">
    <w:name w:val="article_sub_title"/>
    <w:basedOn w:val="DefaultParagraphFont"/>
    <w:rsid w:val="00342AB7"/>
  </w:style>
  <w:style w:type="character" w:customStyle="1" w:styleId="newsdate2">
    <w:name w:val="news_date2"/>
    <w:basedOn w:val="DefaultParagraphFont"/>
    <w:rsid w:val="00342AB7"/>
  </w:style>
  <w:style w:type="character" w:customStyle="1" w:styleId="readarticleheader">
    <w:name w:val="readarticleheader"/>
    <w:basedOn w:val="DefaultParagraphFont"/>
    <w:rsid w:val="00342AB7"/>
  </w:style>
  <w:style w:type="character" w:customStyle="1" w:styleId="UnderlineChar20">
    <w:name w:val="Underline Char2"/>
    <w:rsid w:val="00342AB7"/>
    <w:rPr>
      <w:rFonts w:ascii="Trebuchet MS" w:hAnsi="Trebuchet MS" w:hint="default"/>
      <w:u w:val="thick"/>
      <w:lang w:val="en-US" w:eastAsia="zh-CN" w:bidi="ar-SA"/>
    </w:rPr>
  </w:style>
  <w:style w:type="character" w:customStyle="1" w:styleId="BoldUnderliningChar">
    <w:name w:val="Bold Underlining Char"/>
    <w:rsid w:val="00342AB7"/>
    <w:rPr>
      <w:rFonts w:ascii="Arial Narrow" w:eastAsia="Times New Roman" w:hAnsi="Arial Narrow" w:hint="default"/>
      <w:b/>
      <w:bCs w:val="0"/>
      <w:szCs w:val="24"/>
      <w:u w:val="single"/>
      <w:lang w:val="en-GB" w:eastAsia="en-US" w:bidi="ar-SA"/>
    </w:rPr>
  </w:style>
  <w:style w:type="character" w:customStyle="1" w:styleId="medium-normal1">
    <w:name w:val="medium-normal1"/>
    <w:rsid w:val="00342AB7"/>
    <w:rPr>
      <w:rFonts w:ascii="Arial" w:hAnsi="Arial" w:cs="Arial" w:hint="default"/>
      <w:b w:val="0"/>
      <w:bCs w:val="0"/>
      <w:i w:val="0"/>
      <w:iCs w:val="0"/>
      <w:sz w:val="20"/>
      <w:szCs w:val="20"/>
    </w:rPr>
  </w:style>
  <w:style w:type="character" w:customStyle="1" w:styleId="UnderlinedCardChar0">
    <w:name w:val="Underlined Card Char"/>
    <w:rsid w:val="00342AB7"/>
    <w:rPr>
      <w:rFonts w:ascii="Palatino Linotype" w:hAnsi="Palatino Linotype" w:hint="default"/>
      <w:u w:val="single"/>
      <w:lang w:val="en-US" w:eastAsia="en-US" w:bidi="ar-SA"/>
    </w:rPr>
  </w:style>
  <w:style w:type="character" w:customStyle="1" w:styleId="char">
    <w:name w:val="char"/>
    <w:basedOn w:val="DefaultParagraphFont"/>
    <w:rsid w:val="00342AB7"/>
  </w:style>
  <w:style w:type="character" w:customStyle="1" w:styleId="UnderlineCharCharCharCharCharChar">
    <w:name w:val="Underline Char Char Char Char Char Char"/>
    <w:rsid w:val="00342AB7"/>
    <w:rPr>
      <w:rFonts w:ascii="Arial Narrow" w:hAnsi="Arial Narrow" w:hint="default"/>
      <w:szCs w:val="24"/>
      <w:u w:val="single"/>
      <w:lang w:val="en-US" w:eastAsia="en-US" w:bidi="ar-SA"/>
    </w:rPr>
  </w:style>
  <w:style w:type="character" w:customStyle="1" w:styleId="klink">
    <w:name w:val="klink"/>
    <w:basedOn w:val="DefaultParagraphFont"/>
    <w:rsid w:val="00342AB7"/>
  </w:style>
  <w:style w:type="character" w:customStyle="1" w:styleId="date10">
    <w:name w:val="date1"/>
    <w:basedOn w:val="DefaultParagraphFont"/>
    <w:rsid w:val="00342AB7"/>
  </w:style>
  <w:style w:type="character" w:customStyle="1" w:styleId="bolding1">
    <w:name w:val="bolding1"/>
    <w:rsid w:val="00342AB7"/>
    <w:rPr>
      <w:b/>
      <w:bCs/>
    </w:rPr>
  </w:style>
  <w:style w:type="character" w:customStyle="1" w:styleId="bookoptions1">
    <w:name w:val="book_options1"/>
    <w:rsid w:val="00342AB7"/>
    <w:rPr>
      <w:b/>
      <w:bCs/>
      <w:color w:val="333366"/>
    </w:rPr>
  </w:style>
  <w:style w:type="character" w:customStyle="1" w:styleId="descriptionblock">
    <w:name w:val="description block"/>
    <w:basedOn w:val="DefaultParagraphFont"/>
    <w:rsid w:val="00342AB7"/>
  </w:style>
  <w:style w:type="character" w:customStyle="1" w:styleId="detailsboxblock">
    <w:name w:val="detailsbox block"/>
    <w:basedOn w:val="DefaultParagraphFont"/>
    <w:rsid w:val="00342AB7"/>
  </w:style>
  <w:style w:type="character" w:customStyle="1" w:styleId="Char3">
    <w:name w:val="Char3"/>
    <w:rsid w:val="00342AB7"/>
    <w:rPr>
      <w:rFonts w:ascii="Arial" w:hAnsi="Arial" w:cs="Arial" w:hint="default"/>
      <w:bCs/>
      <w:u w:val="thick"/>
      <w:lang w:val="en-US" w:eastAsia="en-US" w:bidi="ar-SA"/>
    </w:rPr>
  </w:style>
  <w:style w:type="character" w:customStyle="1" w:styleId="texto11">
    <w:name w:val="texto11"/>
    <w:rsid w:val="00342AB7"/>
    <w:rPr>
      <w:rFonts w:ascii="Arial" w:hAnsi="Arial" w:cs="Arial" w:hint="default"/>
      <w:b w:val="0"/>
      <w:bCs w:val="0"/>
      <w:i w:val="0"/>
      <w:iCs w:val="0"/>
      <w:caps w:val="0"/>
      <w:color w:val="000000"/>
      <w:sz w:val="26"/>
      <w:szCs w:val="26"/>
    </w:rPr>
  </w:style>
  <w:style w:type="character" w:customStyle="1" w:styleId="CardTagChar">
    <w:name w:val="Card Tag Char"/>
    <w:rsid w:val="00342AB7"/>
    <w:rPr>
      <w:rFonts w:ascii="Arial Narrow" w:hAnsi="Arial Narrow" w:hint="default"/>
      <w:b/>
      <w:bCs w:val="0"/>
      <w:sz w:val="24"/>
      <w:szCs w:val="24"/>
      <w:lang w:val="en-US" w:eastAsia="en-US" w:bidi="ar-SA"/>
    </w:rPr>
  </w:style>
  <w:style w:type="character" w:customStyle="1" w:styleId="DebateCiteCharCharChar">
    <w:name w:val="Debate Cite Char Char Char"/>
    <w:rsid w:val="00342AB7"/>
    <w:rPr>
      <w:b/>
      <w:bCs w:val="0"/>
      <w:sz w:val="32"/>
      <w:szCs w:val="32"/>
      <w:lang w:val="en-US" w:eastAsia="en-US" w:bidi="ar-SA"/>
    </w:rPr>
  </w:style>
  <w:style w:type="character" w:customStyle="1" w:styleId="TagChar3">
    <w:name w:val="Tag Char3"/>
    <w:rsid w:val="00342AB7"/>
    <w:rPr>
      <w:rFonts w:ascii="Palatino Linotype" w:hAnsi="Palatino Linotype" w:hint="default"/>
      <w:b/>
      <w:bCs w:val="0"/>
      <w:sz w:val="24"/>
      <w:szCs w:val="24"/>
      <w:lang w:val="en-US" w:eastAsia="en-US" w:bidi="ar-SA"/>
    </w:rPr>
  </w:style>
  <w:style w:type="character" w:customStyle="1" w:styleId="TagandCiteChar">
    <w:name w:val="Tag and Cite Char"/>
    <w:rsid w:val="00342AB7"/>
    <w:rPr>
      <w:color w:val="333333"/>
      <w:sz w:val="22"/>
      <w:szCs w:val="22"/>
      <w:lang w:val="en-US" w:eastAsia="en-US" w:bidi="ar-SA"/>
    </w:rPr>
  </w:style>
  <w:style w:type="character" w:customStyle="1" w:styleId="Style10ptBold">
    <w:name w:val="Style 10 pt Bold"/>
    <w:rsid w:val="00342AB7"/>
    <w:rPr>
      <w:b/>
      <w:bCs/>
      <w:sz w:val="20"/>
    </w:rPr>
  </w:style>
  <w:style w:type="character" w:customStyle="1" w:styleId="text9">
    <w:name w:val="text9"/>
    <w:basedOn w:val="DefaultParagraphFont"/>
    <w:rsid w:val="00342AB7"/>
  </w:style>
  <w:style w:type="character" w:customStyle="1" w:styleId="text21">
    <w:name w:val="text21"/>
    <w:basedOn w:val="DefaultParagraphFont"/>
    <w:rsid w:val="00342AB7"/>
  </w:style>
  <w:style w:type="character" w:customStyle="1" w:styleId="text19">
    <w:name w:val="text19"/>
    <w:basedOn w:val="DefaultParagraphFont"/>
    <w:rsid w:val="00342AB7"/>
  </w:style>
  <w:style w:type="character" w:customStyle="1" w:styleId="term2">
    <w:name w:val="term2"/>
    <w:rsid w:val="00342AB7"/>
    <w:rPr>
      <w:b/>
      <w:bCs/>
    </w:rPr>
  </w:style>
  <w:style w:type="character" w:customStyle="1" w:styleId="pmterms12">
    <w:name w:val="pmterms12"/>
    <w:rsid w:val="00342AB7"/>
    <w:rPr>
      <w:b/>
      <w:bCs/>
      <w:i w:val="0"/>
      <w:iCs w:val="0"/>
      <w:color w:val="000000"/>
    </w:rPr>
  </w:style>
  <w:style w:type="character" w:customStyle="1" w:styleId="ToReadChar">
    <w:name w:val="To Read Char"/>
    <w:rsid w:val="00342AB7"/>
    <w:rPr>
      <w:rFonts w:ascii="Verdana" w:hAnsi="Verdana" w:hint="default"/>
      <w:b/>
      <w:bCs w:val="0"/>
      <w:szCs w:val="24"/>
      <w:u w:val="single"/>
      <w:lang w:val="en-US" w:eastAsia="en-US" w:bidi="ar-SA"/>
    </w:rPr>
  </w:style>
  <w:style w:type="character" w:customStyle="1" w:styleId="ToReadCharChar">
    <w:name w:val="To Read Char Char"/>
    <w:rsid w:val="00342AB7"/>
    <w:rPr>
      <w:rFonts w:ascii="Verdana" w:hAnsi="Verdana" w:hint="default"/>
      <w:b/>
      <w:bCs w:val="0"/>
      <w:szCs w:val="24"/>
      <w:u w:val="single"/>
      <w:lang w:val="en-US" w:eastAsia="en-US" w:bidi="ar-SA"/>
    </w:rPr>
  </w:style>
  <w:style w:type="character" w:customStyle="1" w:styleId="bio">
    <w:name w:val="bio"/>
    <w:basedOn w:val="DefaultParagraphFont"/>
    <w:rsid w:val="00342AB7"/>
  </w:style>
  <w:style w:type="character" w:customStyle="1" w:styleId="storytextstyle">
    <w:name w:val="storytextstyle"/>
    <w:basedOn w:val="DefaultParagraphFont"/>
    <w:rsid w:val="00342AB7"/>
  </w:style>
  <w:style w:type="character" w:customStyle="1" w:styleId="cardunderlinedCharChar">
    <w:name w:val="card underlined Char Char"/>
    <w:rsid w:val="00342AB7"/>
    <w:rPr>
      <w:rFonts w:ascii="Arial" w:hAnsi="Arial" w:cs="Arial" w:hint="default"/>
      <w:sz w:val="22"/>
      <w:szCs w:val="24"/>
      <w:u w:val="single"/>
      <w:lang w:val="en-US" w:eastAsia="en-US" w:bidi="ar-SA"/>
    </w:rPr>
  </w:style>
  <w:style w:type="character" w:customStyle="1" w:styleId="Style2Char0">
    <w:name w:val="Style2 Char"/>
    <w:rsid w:val="00342AB7"/>
    <w:rPr>
      <w:rFonts w:ascii="Book Antiqua" w:hAnsi="Book Antiqua" w:hint="default"/>
      <w:u w:val="thick"/>
      <w:lang w:val="en-US" w:eastAsia="en-US" w:bidi="ar-SA"/>
    </w:rPr>
  </w:style>
  <w:style w:type="character" w:customStyle="1" w:styleId="Style2Char1">
    <w:name w:val="Style2 Char1"/>
    <w:rsid w:val="00342AB7"/>
    <w:rPr>
      <w:rFonts w:ascii="Book Antiqua" w:hAnsi="Book Antiqua" w:hint="default"/>
      <w:szCs w:val="24"/>
      <w:u w:val="thick"/>
      <w:lang w:val="en-US" w:eastAsia="en-US" w:bidi="ar-SA"/>
    </w:rPr>
  </w:style>
  <w:style w:type="character" w:customStyle="1" w:styleId="articlehead21">
    <w:name w:val="articlehead21"/>
    <w:rsid w:val="00342AB7"/>
    <w:rPr>
      <w:rFonts w:ascii="Arial" w:hAnsi="Arial" w:cs="Arial" w:hint="default"/>
      <w:b/>
      <w:bCs/>
      <w:color w:val="660000"/>
      <w:sz w:val="20"/>
      <w:szCs w:val="20"/>
    </w:rPr>
  </w:style>
  <w:style w:type="character" w:customStyle="1" w:styleId="TagCiteChar1">
    <w:name w:val="Tag/Cite Char1"/>
    <w:rsid w:val="00342AB7"/>
    <w:rPr>
      <w:b/>
      <w:bCs w:val="0"/>
      <w:lang w:val="en-US" w:eastAsia="en-US" w:bidi="ar-SA"/>
    </w:rPr>
  </w:style>
  <w:style w:type="character" w:customStyle="1" w:styleId="goohl2">
    <w:name w:val="goohl2"/>
    <w:basedOn w:val="DefaultParagraphFont"/>
    <w:rsid w:val="00342AB7"/>
  </w:style>
  <w:style w:type="character" w:customStyle="1" w:styleId="CardCharChar0">
    <w:name w:val="Card Char Char"/>
    <w:rsid w:val="00342AB7"/>
    <w:rPr>
      <w:lang w:val="en-US" w:eastAsia="en-US" w:bidi="ar-SA"/>
    </w:rPr>
  </w:style>
  <w:style w:type="character" w:customStyle="1" w:styleId="BriefTitle1Char">
    <w:name w:val="Brief Title 1 Char"/>
    <w:rsid w:val="00342AB7"/>
    <w:rPr>
      <w:b/>
      <w:bCs w:val="0"/>
      <w:u w:val="single"/>
      <w:lang w:val="en-US" w:eastAsia="en-US" w:bidi="ar-SA"/>
    </w:rPr>
  </w:style>
  <w:style w:type="character" w:customStyle="1" w:styleId="TagCiteCharChar">
    <w:name w:val="Tag/Cite Char Char"/>
    <w:rsid w:val="00342AB7"/>
    <w:rPr>
      <w:b/>
      <w:bCs w:val="0"/>
      <w:lang w:val="en-US" w:eastAsia="en-US" w:bidi="ar-SA"/>
    </w:rPr>
  </w:style>
  <w:style w:type="character" w:customStyle="1" w:styleId="btx">
    <w:name w:val="btx"/>
    <w:basedOn w:val="DefaultParagraphFont"/>
    <w:rsid w:val="00342AB7"/>
  </w:style>
  <w:style w:type="character" w:customStyle="1" w:styleId="CardChar1">
    <w:name w:val="Card Char1"/>
    <w:rsid w:val="00342AB7"/>
    <w:rPr>
      <w:lang w:val="en-US" w:eastAsia="en-US" w:bidi="ar-SA"/>
    </w:rPr>
  </w:style>
  <w:style w:type="character" w:customStyle="1" w:styleId="prodgeneral1">
    <w:name w:val="prodgeneral1"/>
    <w:rsid w:val="00342AB7"/>
    <w:rPr>
      <w:rFonts w:ascii="Verdana" w:hAnsi="Verdana" w:hint="default"/>
      <w:b w:val="0"/>
      <w:bCs w:val="0"/>
      <w:caps w:val="0"/>
      <w:color w:val="000000"/>
      <w:spacing w:val="0"/>
      <w:sz w:val="16"/>
      <w:szCs w:val="16"/>
    </w:rPr>
  </w:style>
  <w:style w:type="character" w:customStyle="1" w:styleId="summary1">
    <w:name w:val="summary1"/>
    <w:rsid w:val="00342AB7"/>
    <w:rPr>
      <w:rFonts w:ascii="Arial" w:hAnsi="Arial" w:cs="Arial" w:hint="default"/>
      <w:sz w:val="18"/>
      <w:szCs w:val="18"/>
    </w:rPr>
  </w:style>
  <w:style w:type="character" w:customStyle="1" w:styleId="text3">
    <w:name w:val="text3"/>
    <w:basedOn w:val="DefaultParagraphFont"/>
    <w:rsid w:val="00342AB7"/>
  </w:style>
  <w:style w:type="character" w:customStyle="1" w:styleId="cardtextsmallChar">
    <w:name w:val="card text small Char"/>
    <w:rsid w:val="00342AB7"/>
    <w:rPr>
      <w:rFonts w:ascii="Arial Narrow" w:hAnsi="Arial Narrow" w:hint="default"/>
      <w:sz w:val="16"/>
      <w:szCs w:val="24"/>
      <w:lang w:val="en-US" w:eastAsia="en-US" w:bidi="ar-SA"/>
    </w:rPr>
  </w:style>
  <w:style w:type="character" w:customStyle="1" w:styleId="countrytitle1">
    <w:name w:val="countrytitle1"/>
    <w:rsid w:val="00342AB7"/>
    <w:rPr>
      <w:rFonts w:ascii="Verdana" w:hAnsi="Verdana" w:hint="default"/>
      <w:b/>
      <w:bCs/>
      <w:color w:val="293643"/>
      <w:sz w:val="24"/>
      <w:szCs w:val="24"/>
    </w:rPr>
  </w:style>
  <w:style w:type="character" w:customStyle="1" w:styleId="storyheader1">
    <w:name w:val="storyheader1"/>
    <w:rsid w:val="00342AB7"/>
    <w:rPr>
      <w:rFonts w:ascii="Verdana" w:hAnsi="Verdana" w:hint="default"/>
      <w:b/>
      <w:bCs/>
      <w:color w:val="000000"/>
      <w:sz w:val="21"/>
      <w:szCs w:val="21"/>
    </w:rPr>
  </w:style>
  <w:style w:type="character" w:customStyle="1" w:styleId="cardunderlinedChar0">
    <w:name w:val="card underlined Char"/>
    <w:rsid w:val="00342AB7"/>
    <w:rPr>
      <w:rFonts w:ascii="Arial" w:hAnsi="Arial" w:cs="Arial" w:hint="default"/>
      <w:sz w:val="22"/>
      <w:szCs w:val="24"/>
      <w:u w:val="single"/>
      <w:lang w:val="en-US" w:eastAsia="en-US" w:bidi="ar-SA"/>
    </w:rPr>
  </w:style>
  <w:style w:type="character" w:customStyle="1" w:styleId="article1">
    <w:name w:val="article1"/>
    <w:rsid w:val="00342AB7"/>
    <w:rPr>
      <w:rFonts w:ascii="Verdana" w:hAnsi="Verdana" w:hint="default"/>
      <w:color w:val="333333"/>
      <w:sz w:val="16"/>
      <w:szCs w:val="16"/>
    </w:rPr>
  </w:style>
  <w:style w:type="character" w:customStyle="1" w:styleId="story-posted-date1">
    <w:name w:val="story-posted-date1"/>
    <w:rsid w:val="00342AB7"/>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342AB7"/>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342AB7"/>
  </w:style>
  <w:style w:type="character" w:customStyle="1" w:styleId="textmedium">
    <w:name w:val="textmedium"/>
    <w:basedOn w:val="DefaultParagraphFont"/>
    <w:rsid w:val="00342AB7"/>
  </w:style>
  <w:style w:type="character" w:customStyle="1" w:styleId="citation1">
    <w:name w:val="citation1"/>
    <w:rsid w:val="00342AB7"/>
    <w:rPr>
      <w:rFonts w:ascii="Verdana" w:hAnsi="Verdana" w:hint="default"/>
      <w:sz w:val="17"/>
      <w:szCs w:val="17"/>
    </w:rPr>
  </w:style>
  <w:style w:type="character" w:customStyle="1" w:styleId="hithighlite">
    <w:name w:val="hithighlite"/>
    <w:basedOn w:val="DefaultParagraphFont"/>
    <w:rsid w:val="00342AB7"/>
  </w:style>
  <w:style w:type="character" w:customStyle="1" w:styleId="articlecontent">
    <w:name w:val="articlecontent"/>
    <w:basedOn w:val="DefaultParagraphFont"/>
    <w:rsid w:val="00342AB7"/>
  </w:style>
  <w:style w:type="character" w:customStyle="1" w:styleId="fource1">
    <w:name w:val="fource1"/>
    <w:rsid w:val="00342AB7"/>
    <w:rPr>
      <w:sz w:val="34"/>
      <w:szCs w:val="34"/>
    </w:rPr>
  </w:style>
  <w:style w:type="character" w:customStyle="1" w:styleId="LanguageStrikeChar">
    <w:name w:val="Language Strike Char"/>
    <w:rsid w:val="00342AB7"/>
    <w:rPr>
      <w:rFonts w:ascii="Arial Narrow" w:hAnsi="Arial Narrow" w:hint="default"/>
      <w:strike/>
      <w:szCs w:val="24"/>
      <w:lang w:val="en-US" w:eastAsia="en-US" w:bidi="ar-SA"/>
    </w:rPr>
  </w:style>
  <w:style w:type="character" w:customStyle="1" w:styleId="normal11">
    <w:name w:val="normal1"/>
    <w:basedOn w:val="DefaultParagraphFont"/>
    <w:rsid w:val="00342AB7"/>
  </w:style>
  <w:style w:type="character" w:customStyle="1" w:styleId="ds">
    <w:name w:val="ds"/>
    <w:basedOn w:val="DefaultParagraphFont"/>
    <w:rsid w:val="00342AB7"/>
  </w:style>
  <w:style w:type="character" w:customStyle="1" w:styleId="UnderliningChar1">
    <w:name w:val="Underlining Char1"/>
    <w:rsid w:val="00342AB7"/>
    <w:rPr>
      <w:rFonts w:ascii="Arial Narrow" w:hAnsi="Arial Narrow" w:hint="default"/>
      <w:szCs w:val="24"/>
      <w:u w:val="single"/>
      <w:lang w:val="en-US" w:eastAsia="en-US" w:bidi="ar-SA"/>
    </w:rPr>
  </w:style>
  <w:style w:type="character" w:customStyle="1" w:styleId="UnderliningChar2">
    <w:name w:val="Underlining Char2"/>
    <w:rsid w:val="00342AB7"/>
    <w:rPr>
      <w:rFonts w:ascii="Arial Narrow" w:hAnsi="Arial Narrow" w:hint="default"/>
      <w:szCs w:val="24"/>
      <w:u w:val="single"/>
      <w:lang w:val="en-US" w:eastAsia="en-US" w:bidi="ar-SA"/>
    </w:rPr>
  </w:style>
  <w:style w:type="character" w:customStyle="1" w:styleId="MicroTextChar1">
    <w:name w:val="MicroText Char1"/>
    <w:rsid w:val="00342AB7"/>
    <w:rPr>
      <w:rFonts w:ascii="Arial Narrow" w:hAnsi="Arial Narrow" w:hint="default"/>
      <w:sz w:val="12"/>
      <w:szCs w:val="24"/>
      <w:lang w:val="en-US" w:eastAsia="en-US" w:bidi="ar-SA"/>
    </w:rPr>
  </w:style>
  <w:style w:type="character" w:customStyle="1" w:styleId="DefaultPara">
    <w:name w:val="Default Para"/>
    <w:rsid w:val="00342AB7"/>
    <w:rPr>
      <w:sz w:val="20"/>
    </w:rPr>
  </w:style>
  <w:style w:type="character" w:customStyle="1" w:styleId="SYSHYPERTEXT">
    <w:name w:val="SYS_HYPERTEXT"/>
    <w:rsid w:val="00342AB7"/>
    <w:rPr>
      <w:color w:val="0000FF"/>
      <w:u w:val="single"/>
    </w:rPr>
  </w:style>
  <w:style w:type="character" w:customStyle="1" w:styleId="Hyperlink1">
    <w:name w:val="Hyperlink1"/>
    <w:rsid w:val="00342AB7"/>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342AB7"/>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342AB7"/>
    <w:rPr>
      <w:rFonts w:ascii="Arial Narrow" w:hAnsi="Arial Narrow" w:hint="default"/>
      <w:noProof w:val="0"/>
      <w:szCs w:val="24"/>
      <w:u w:val="single"/>
      <w:lang w:val="en-US" w:eastAsia="en-US" w:bidi="ar-SA"/>
    </w:rPr>
  </w:style>
  <w:style w:type="character" w:customStyle="1" w:styleId="BlockHeading1Char">
    <w:name w:val="Block Heading 1 Char"/>
    <w:rsid w:val="00342AB7"/>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342AB7"/>
    <w:rPr>
      <w:b/>
      <w:bCs w:val="0"/>
      <w:sz w:val="24"/>
      <w:szCs w:val="24"/>
      <w:u w:val="single"/>
      <w:lang w:val="en-US" w:eastAsia="en-US" w:bidi="ar-SA"/>
    </w:rPr>
  </w:style>
  <w:style w:type="character" w:customStyle="1" w:styleId="StyleTagTimesNewRomanChar">
    <w:name w:val="Style Tag + Times New Roman Char"/>
    <w:rsid w:val="00342AB7"/>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42AB7"/>
    <w:rPr>
      <w:rFonts w:ascii="Arial Narrow" w:hAnsi="Arial Narrow" w:cs="Arial" w:hint="default"/>
      <w:b/>
      <w:bCs/>
      <w:iCs/>
      <w:sz w:val="24"/>
      <w:szCs w:val="28"/>
      <w:lang w:val="en-US" w:eastAsia="en-US" w:bidi="ar-SA"/>
    </w:rPr>
  </w:style>
  <w:style w:type="character" w:customStyle="1" w:styleId="UnderliningCharChar">
    <w:name w:val="Underlining Char Char"/>
    <w:rsid w:val="00342AB7"/>
    <w:rPr>
      <w:rFonts w:ascii="Arial Narrow" w:hAnsi="Arial Narrow" w:hint="default"/>
      <w:szCs w:val="24"/>
      <w:u w:val="single"/>
      <w:lang w:val="en-US" w:eastAsia="en-US" w:bidi="ar-SA"/>
    </w:rPr>
  </w:style>
  <w:style w:type="character" w:customStyle="1" w:styleId="StyleArialNarrow12ptBold">
    <w:name w:val="Style Arial Narrow 12 pt Bold"/>
    <w:rsid w:val="00342AB7"/>
    <w:rPr>
      <w:rFonts w:ascii="Arial Narrow" w:hAnsi="Arial Narrow" w:hint="default"/>
      <w:b/>
      <w:bCs/>
      <w:sz w:val="24"/>
    </w:rPr>
  </w:style>
  <w:style w:type="character" w:customStyle="1" w:styleId="Style1CharChar">
    <w:name w:val="Style1 Char Char"/>
    <w:rsid w:val="00342AB7"/>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342AB7"/>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342AB7"/>
    <w:rPr>
      <w:noProof w:val="0"/>
      <w:u w:val="single"/>
      <w:lang w:val="en-US" w:eastAsia="en-US" w:bidi="ar-SA"/>
    </w:rPr>
  </w:style>
  <w:style w:type="character" w:customStyle="1" w:styleId="UnderlinedCharChar1">
    <w:name w:val="Underlined Char Char1"/>
    <w:rsid w:val="00342AB7"/>
    <w:rPr>
      <w:rFonts w:ascii="Bell MT" w:eastAsia="Times New Roman" w:hAnsi="Bell MT" w:hint="default"/>
      <w:bCs/>
      <w:iCs/>
      <w:sz w:val="22"/>
      <w:u w:val="single"/>
    </w:rPr>
  </w:style>
  <w:style w:type="character" w:customStyle="1" w:styleId="Heading2CharChar2">
    <w:name w:val="Heading 2 Char Char2"/>
    <w:rsid w:val="00342AB7"/>
    <w:rPr>
      <w:rFonts w:ascii="Arial" w:hAnsi="Arial" w:cs="Arial" w:hint="default"/>
      <w:b/>
      <w:bCs/>
      <w:iCs/>
      <w:sz w:val="22"/>
      <w:szCs w:val="28"/>
      <w:lang w:val="en-US" w:eastAsia="en-US" w:bidi="ar-SA"/>
    </w:rPr>
  </w:style>
  <w:style w:type="character" w:customStyle="1" w:styleId="doctitle">
    <w:name w:val="doctitle"/>
    <w:rsid w:val="00342AB7"/>
  </w:style>
  <w:style w:type="character" w:customStyle="1" w:styleId="cardtext-underlined0">
    <w:name w:val="card text- underlined"/>
    <w:rsid w:val="00342AB7"/>
    <w:rPr>
      <w:rFonts w:ascii="Garamond" w:hAnsi="Garamond" w:hint="default"/>
      <w:u w:val="single"/>
    </w:rPr>
  </w:style>
  <w:style w:type="character" w:customStyle="1" w:styleId="BodyText1">
    <w:name w:val="Body Text1"/>
    <w:basedOn w:val="DefaultParagraphFont"/>
    <w:rsid w:val="00342AB7"/>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342AB7"/>
  </w:style>
  <w:style w:type="character" w:customStyle="1" w:styleId="BriefTitleChar">
    <w:name w:val="Brief Title Char"/>
    <w:basedOn w:val="DefaultParagraphFont"/>
    <w:rsid w:val="00342AB7"/>
    <w:rPr>
      <w:b/>
      <w:bCs w:val="0"/>
      <w:sz w:val="24"/>
      <w:szCs w:val="24"/>
      <w:u w:val="single"/>
      <w:lang w:val="en-US" w:eastAsia="en-US" w:bidi="ar-SA"/>
    </w:rPr>
  </w:style>
  <w:style w:type="character" w:customStyle="1" w:styleId="BriefTitle2Char">
    <w:name w:val="Brief Title 2 Char"/>
    <w:basedOn w:val="BriefTitleChar"/>
    <w:rsid w:val="00342AB7"/>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342AB7"/>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342AB7"/>
    <w:rPr>
      <w:rFonts w:ascii="Georgia" w:hAnsi="Georgia" w:hint="default"/>
      <w:b/>
      <w:bCs w:val="0"/>
      <w:sz w:val="24"/>
    </w:rPr>
  </w:style>
  <w:style w:type="character" w:customStyle="1" w:styleId="Emphasis20">
    <w:name w:val="Emphasis 2"/>
    <w:uiPriority w:val="1"/>
    <w:qFormat/>
    <w:rsid w:val="00342AB7"/>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342AB7"/>
    <w:rPr>
      <w:rFonts w:ascii="AGaramond" w:hAnsi="AGaramond" w:cs="AGaramond" w:hint="default"/>
      <w:color w:val="211D1E"/>
      <w:sz w:val="14"/>
      <w:szCs w:val="14"/>
    </w:rPr>
  </w:style>
  <w:style w:type="character" w:customStyle="1" w:styleId="CharacterStyle2">
    <w:name w:val="Character Style 2"/>
    <w:uiPriority w:val="99"/>
    <w:rsid w:val="00342AB7"/>
    <w:rPr>
      <w:sz w:val="20"/>
      <w:szCs w:val="20"/>
    </w:rPr>
  </w:style>
  <w:style w:type="character" w:customStyle="1" w:styleId="cross-head">
    <w:name w:val="cross-head"/>
    <w:rsid w:val="00342AB7"/>
  </w:style>
  <w:style w:type="character" w:customStyle="1" w:styleId="dateline">
    <w:name w:val="dateline"/>
    <w:rsid w:val="00342AB7"/>
  </w:style>
  <w:style w:type="character" w:customStyle="1" w:styleId="Subtitle1">
    <w:name w:val="Subtitle1"/>
    <w:rsid w:val="00342AB7"/>
  </w:style>
  <w:style w:type="character" w:customStyle="1" w:styleId="metaorigin">
    <w:name w:val="meta_origin"/>
    <w:rsid w:val="00342AB7"/>
  </w:style>
  <w:style w:type="character" w:customStyle="1" w:styleId="mandelbrotrefrag">
    <w:name w:val="mandelbrot_refrag"/>
    <w:rsid w:val="00342AB7"/>
  </w:style>
  <w:style w:type="character" w:customStyle="1" w:styleId="eminfo">
    <w:name w:val="eminfo"/>
    <w:rsid w:val="00342AB7"/>
  </w:style>
  <w:style w:type="character" w:customStyle="1" w:styleId="emhighlight">
    <w:name w:val="emhighlight"/>
    <w:rsid w:val="00342AB7"/>
  </w:style>
  <w:style w:type="character" w:customStyle="1" w:styleId="name">
    <w:name w:val="name"/>
    <w:rsid w:val="00342AB7"/>
  </w:style>
  <w:style w:type="character" w:customStyle="1" w:styleId="tkrname">
    <w:name w:val="tkrname"/>
    <w:rsid w:val="00342AB7"/>
  </w:style>
  <w:style w:type="character" w:customStyle="1" w:styleId="tkrchange">
    <w:name w:val="tkrchange"/>
    <w:rsid w:val="00342AB7"/>
  </w:style>
  <w:style w:type="character" w:customStyle="1" w:styleId="source-org">
    <w:name w:val="source-org"/>
    <w:rsid w:val="00342AB7"/>
  </w:style>
  <w:style w:type="character" w:customStyle="1" w:styleId="updated">
    <w:name w:val="updated"/>
    <w:rsid w:val="00342AB7"/>
  </w:style>
  <w:style w:type="character" w:customStyle="1" w:styleId="last">
    <w:name w:val="last"/>
    <w:rsid w:val="00342AB7"/>
  </w:style>
  <w:style w:type="character" w:customStyle="1" w:styleId="Style11ptBoldUnderline1">
    <w:name w:val="Style 11 pt Bold Underline1"/>
    <w:rsid w:val="00342AB7"/>
    <w:rPr>
      <w:b/>
      <w:bCs/>
      <w:sz w:val="20"/>
      <w:u w:val="single"/>
    </w:rPr>
  </w:style>
  <w:style w:type="character" w:customStyle="1" w:styleId="StyleStyleunderlineBold11pt">
    <w:name w:val="Style Style underline + Bold + 11 pt"/>
    <w:rsid w:val="00342AB7"/>
    <w:rPr>
      <w:bCs/>
      <w:sz w:val="20"/>
      <w:u w:val="single"/>
    </w:rPr>
  </w:style>
  <w:style w:type="character" w:customStyle="1" w:styleId="StyleunderlineAsianTimesNewRomanBold">
    <w:name w:val="Style underline + (Asian) Times New Roman Bold"/>
    <w:rsid w:val="00342AB7"/>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342AB7"/>
    <w:rPr>
      <w:b/>
      <w:bCs/>
      <w:sz w:val="20"/>
      <w:u w:val="single"/>
      <w:bdr w:val="single" w:sz="4" w:space="0" w:color="auto" w:frame="1"/>
    </w:rPr>
  </w:style>
  <w:style w:type="character" w:customStyle="1" w:styleId="A5">
    <w:name w:val="A5"/>
    <w:uiPriority w:val="99"/>
    <w:rsid w:val="00342AB7"/>
    <w:rPr>
      <w:rFonts w:ascii="Times New Roman" w:hAnsi="Times New Roman" w:cs="Times New Roman" w:hint="default"/>
      <w:color w:val="000000"/>
      <w:sz w:val="13"/>
      <w:szCs w:val="13"/>
    </w:rPr>
  </w:style>
  <w:style w:type="character" w:customStyle="1" w:styleId="quotepeekbase">
    <w:name w:val="quotepeekbase"/>
    <w:rsid w:val="00342AB7"/>
  </w:style>
  <w:style w:type="character" w:customStyle="1" w:styleId="cardChar10">
    <w:name w:val="card Char1"/>
    <w:rsid w:val="00342AB7"/>
    <w:rPr>
      <w:rFonts w:ascii="Calibri" w:eastAsia="Calibri" w:hAnsi="Calibri" w:cs="Calibri" w:hint="default"/>
      <w:sz w:val="24"/>
      <w:szCs w:val="22"/>
      <w:lang w:val="x-none" w:eastAsia="x-none"/>
    </w:rPr>
  </w:style>
  <w:style w:type="character" w:customStyle="1" w:styleId="NormalCard">
    <w:name w:val="Normal Card"/>
    <w:uiPriority w:val="1"/>
    <w:qFormat/>
    <w:rsid w:val="00342AB7"/>
    <w:rPr>
      <w:rFonts w:ascii="Times New Roman" w:hAnsi="Times New Roman" w:cs="Times New Roman" w:hint="default"/>
      <w:sz w:val="24"/>
    </w:rPr>
  </w:style>
  <w:style w:type="character" w:customStyle="1" w:styleId="HighlightedUnderline0">
    <w:name w:val="Highlighted Underline"/>
    <w:uiPriority w:val="1"/>
    <w:qFormat/>
    <w:rsid w:val="00342AB7"/>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342AB7"/>
    <w:rPr>
      <w:rFonts w:ascii="Times New Roman" w:hAnsi="Times New Roman" w:cs="Times New Roman" w:hint="default"/>
      <w:sz w:val="16"/>
      <w:szCs w:val="16"/>
    </w:rPr>
  </w:style>
  <w:style w:type="character" w:customStyle="1" w:styleId="timebox">
    <w:name w:val="timebox"/>
    <w:rsid w:val="00342AB7"/>
  </w:style>
  <w:style w:type="character" w:customStyle="1" w:styleId="Heading2Subtext">
    <w:name w:val="Heading 2 Subtext"/>
    <w:rsid w:val="00342AB7"/>
    <w:rPr>
      <w:rFonts w:ascii="Times New Roman" w:hAnsi="Times New Roman" w:cs="Times New Roman" w:hint="default"/>
      <w:sz w:val="16"/>
    </w:rPr>
  </w:style>
  <w:style w:type="character" w:customStyle="1" w:styleId="-SmallText-">
    <w:name w:val="-Small Text-"/>
    <w:rsid w:val="00342AB7"/>
    <w:rPr>
      <w:rFonts w:ascii="Garamond" w:hAnsi="Garamond" w:hint="default"/>
      <w:sz w:val="16"/>
    </w:rPr>
  </w:style>
  <w:style w:type="character" w:customStyle="1" w:styleId="label">
    <w:name w:val="label"/>
    <w:rsid w:val="00342AB7"/>
  </w:style>
  <w:style w:type="character" w:customStyle="1" w:styleId="BoldUnderlineCharChar">
    <w:name w:val="BoldUnderline Char Char"/>
    <w:rsid w:val="00342AB7"/>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342AB7"/>
  </w:style>
  <w:style w:type="character" w:customStyle="1" w:styleId="FontStyle477">
    <w:name w:val="Font Style477"/>
    <w:basedOn w:val="DefaultParagraphFont"/>
    <w:uiPriority w:val="99"/>
    <w:rsid w:val="00342AB7"/>
    <w:rPr>
      <w:rFonts w:ascii="Times New Roman" w:hAnsi="Times New Roman" w:cs="Times New Roman" w:hint="default"/>
      <w:sz w:val="18"/>
      <w:szCs w:val="18"/>
    </w:rPr>
  </w:style>
  <w:style w:type="character" w:customStyle="1" w:styleId="FontStyle505">
    <w:name w:val="Font Style505"/>
    <w:basedOn w:val="DefaultParagraphFont"/>
    <w:uiPriority w:val="99"/>
    <w:rsid w:val="00342AB7"/>
    <w:rPr>
      <w:rFonts w:ascii="Times New Roman" w:hAnsi="Times New Roman" w:cs="Times New Roman" w:hint="default"/>
      <w:sz w:val="18"/>
      <w:szCs w:val="18"/>
    </w:rPr>
  </w:style>
  <w:style w:type="character" w:customStyle="1" w:styleId="FontStyle514">
    <w:name w:val="Font Style514"/>
    <w:basedOn w:val="DefaultParagraphFont"/>
    <w:uiPriority w:val="99"/>
    <w:rsid w:val="00342AB7"/>
    <w:rPr>
      <w:rFonts w:ascii="Times New Roman" w:hAnsi="Times New Roman" w:cs="Times New Roman" w:hint="default"/>
      <w:sz w:val="14"/>
      <w:szCs w:val="14"/>
    </w:rPr>
  </w:style>
  <w:style w:type="character" w:customStyle="1" w:styleId="FontStyle500">
    <w:name w:val="Font Style500"/>
    <w:basedOn w:val="DefaultParagraphFont"/>
    <w:uiPriority w:val="99"/>
    <w:rsid w:val="00342AB7"/>
    <w:rPr>
      <w:rFonts w:ascii="Times New Roman" w:hAnsi="Times New Roman" w:cs="Times New Roman" w:hint="default"/>
      <w:b/>
      <w:bCs/>
      <w:sz w:val="16"/>
      <w:szCs w:val="16"/>
    </w:rPr>
  </w:style>
  <w:style w:type="character" w:customStyle="1" w:styleId="CardCite1">
    <w:name w:val="CardCite1"/>
    <w:qFormat/>
    <w:rsid w:val="00342AB7"/>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342AB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342AB7"/>
    <w:rPr>
      <w:rFonts w:ascii="Times New Roman" w:hAnsi="Times New Roman" w:cs="Times New Roman" w:hint="default"/>
      <w:b/>
      <w:bCs/>
      <w:sz w:val="22"/>
      <w:szCs w:val="22"/>
    </w:rPr>
  </w:style>
  <w:style w:type="character" w:customStyle="1" w:styleId="CharacterStyle3">
    <w:name w:val="Character Style 3"/>
    <w:uiPriority w:val="99"/>
    <w:rsid w:val="00342AB7"/>
    <w:rPr>
      <w:rFonts w:ascii="Bookman Old Style" w:hAnsi="Bookman Old Style" w:cs="Bookman Old Style" w:hint="default"/>
      <w:spacing w:val="-5"/>
      <w:sz w:val="18"/>
      <w:szCs w:val="18"/>
    </w:rPr>
  </w:style>
  <w:style w:type="character" w:customStyle="1" w:styleId="Style8pt1">
    <w:name w:val="Style 8 pt1"/>
    <w:rsid w:val="00342AB7"/>
    <w:rPr>
      <w:rFonts w:ascii="Georgia" w:hAnsi="Georgia" w:hint="default"/>
      <w:sz w:val="16"/>
    </w:rPr>
  </w:style>
  <w:style w:type="character" w:customStyle="1" w:styleId="UnderlineStyleChar7">
    <w:name w:val="Underline Style Char7"/>
    <w:rsid w:val="00342AB7"/>
    <w:rPr>
      <w:rFonts w:ascii="Garamond" w:hAnsi="Garamond" w:hint="default"/>
      <w:sz w:val="22"/>
      <w:szCs w:val="24"/>
      <w:u w:val="single"/>
      <w:lang w:val="en-US" w:eastAsia="en-US" w:bidi="ar-SA"/>
    </w:rPr>
  </w:style>
  <w:style w:type="character" w:customStyle="1" w:styleId="StyleArial6ptBold">
    <w:name w:val="Style Arial 6 pt Bold"/>
    <w:rsid w:val="00342AB7"/>
    <w:rPr>
      <w:rFonts w:ascii="Arial" w:hAnsi="Arial" w:cs="Arial" w:hint="default"/>
      <w:bCs/>
      <w:sz w:val="12"/>
    </w:rPr>
  </w:style>
  <w:style w:type="character" w:customStyle="1" w:styleId="Heading2Char5">
    <w:name w:val="Heading 2 Char5"/>
    <w:rsid w:val="00342AB7"/>
    <w:rPr>
      <w:rFonts w:ascii="Garamond" w:hAnsi="Garamond" w:cs="Arial" w:hint="default"/>
      <w:b/>
      <w:bCs/>
      <w:iCs/>
      <w:sz w:val="24"/>
      <w:szCs w:val="28"/>
      <w:lang w:val="en-US" w:eastAsia="en-US" w:bidi="ar-SA"/>
    </w:rPr>
  </w:style>
  <w:style w:type="character" w:customStyle="1" w:styleId="TagGreg">
    <w:name w:val="TagGreg"/>
    <w:uiPriority w:val="1"/>
    <w:qFormat/>
    <w:rsid w:val="00342AB7"/>
    <w:rPr>
      <w:b/>
      <w:bCs w:val="0"/>
      <w:sz w:val="24"/>
    </w:rPr>
  </w:style>
  <w:style w:type="character" w:customStyle="1" w:styleId="StyleDebateUnderline10pt">
    <w:name w:val="Style Debate Underline + 10 pt"/>
    <w:rsid w:val="00342AB7"/>
    <w:rPr>
      <w:rFonts w:ascii="Times New Roman" w:hAnsi="Times New Roman" w:cs="Times New Roman" w:hint="default"/>
      <w:sz w:val="20"/>
      <w:szCs w:val="20"/>
      <w:u w:val="single"/>
    </w:rPr>
  </w:style>
  <w:style w:type="character" w:customStyle="1" w:styleId="underlinedCharChar0">
    <w:name w:val="underlined Char Char"/>
    <w:locked/>
    <w:rsid w:val="00342AB7"/>
    <w:rPr>
      <w:u w:val="single"/>
    </w:rPr>
  </w:style>
  <w:style w:type="character" w:customStyle="1" w:styleId="SourceBold">
    <w:name w:val="Source Bold"/>
    <w:rsid w:val="00342AB7"/>
    <w:rPr>
      <w:rFonts w:ascii="Arial Narrow" w:hAnsi="Arial Narrow" w:hint="default"/>
      <w:b/>
      <w:bCs w:val="0"/>
      <w:strike w:val="0"/>
      <w:dstrike w:val="0"/>
      <w:sz w:val="24"/>
      <w:u w:val="none"/>
      <w:effect w:val="none"/>
    </w:rPr>
  </w:style>
  <w:style w:type="character" w:customStyle="1" w:styleId="2xBoldUnderline">
    <w:name w:val="2x_Bold_Underline"/>
    <w:rsid w:val="00342AB7"/>
    <w:rPr>
      <w:b/>
      <w:bCs/>
      <w:sz w:val="24"/>
      <w:u w:val="thick"/>
    </w:rPr>
  </w:style>
  <w:style w:type="character" w:customStyle="1" w:styleId="Dottedunderline">
    <w:name w:val="Dotted underline"/>
    <w:rsid w:val="00342AB7"/>
    <w:rPr>
      <w:u w:val="dotted"/>
    </w:rPr>
  </w:style>
  <w:style w:type="character" w:customStyle="1" w:styleId="readChar">
    <w:name w:val="read Char"/>
    <w:rsid w:val="00342AB7"/>
    <w:rPr>
      <w:szCs w:val="22"/>
      <w:u w:val="single"/>
      <w:lang w:val="en-US" w:eastAsia="en-US" w:bidi="ar-SA"/>
    </w:rPr>
  </w:style>
  <w:style w:type="character" w:customStyle="1" w:styleId="underlining0">
    <w:name w:val="underlining"/>
    <w:rsid w:val="00342AB7"/>
    <w:rPr>
      <w:u w:val="single"/>
    </w:rPr>
  </w:style>
  <w:style w:type="character" w:customStyle="1" w:styleId="btitle">
    <w:name w:val="btitle"/>
    <w:rsid w:val="00342AB7"/>
  </w:style>
  <w:style w:type="character" w:customStyle="1" w:styleId="green">
    <w:name w:val="green"/>
    <w:rsid w:val="00342AB7"/>
  </w:style>
  <w:style w:type="character" w:customStyle="1" w:styleId="BodyText20">
    <w:name w:val="Body Text2"/>
    <w:rsid w:val="00342AB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342AB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342AB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342AB7"/>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342AB7"/>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342AB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342AB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342AB7"/>
    <w:rPr>
      <w:rFonts w:ascii="Sylfaen" w:hAnsi="Sylfaen" w:cs="Sylfaen" w:hint="default"/>
      <w:i/>
      <w:iCs/>
      <w:strike w:val="0"/>
      <w:dstrike w:val="0"/>
      <w:sz w:val="19"/>
      <w:szCs w:val="19"/>
      <w:u w:val="none"/>
      <w:effect w:val="none"/>
      <w:shd w:val="clear" w:color="auto" w:fill="FFFFFF"/>
    </w:rPr>
  </w:style>
  <w:style w:type="character" w:customStyle="1" w:styleId="1">
    <w:name w:val="1"/>
    <w:rsid w:val="00342AB7"/>
    <w:rPr>
      <w:rFonts w:ascii="Arial" w:hAnsi="Arial" w:cs="Arial" w:hint="default"/>
      <w:bCs/>
      <w:sz w:val="20"/>
      <w:u w:val="single"/>
      <w:lang w:val="en-US" w:eastAsia="en-US" w:bidi="ar-SA"/>
    </w:rPr>
  </w:style>
  <w:style w:type="character" w:customStyle="1" w:styleId="CharChar31">
    <w:name w:val="Char Char31"/>
    <w:rsid w:val="00342AB7"/>
    <w:rPr>
      <w:rFonts w:ascii="Arial" w:hAnsi="Arial" w:cs="Arial" w:hint="default"/>
      <w:b/>
      <w:bCs/>
      <w:iCs/>
      <w:lang w:val="en-US" w:eastAsia="en-US" w:bidi="ar-SA"/>
    </w:rPr>
  </w:style>
  <w:style w:type="character" w:customStyle="1" w:styleId="Subtitle2">
    <w:name w:val="Subtitle2"/>
    <w:rsid w:val="00342AB7"/>
  </w:style>
  <w:style w:type="character" w:customStyle="1" w:styleId="drop">
    <w:name w:val="drop"/>
    <w:rsid w:val="00342AB7"/>
  </w:style>
  <w:style w:type="character" w:customStyle="1" w:styleId="bioline">
    <w:name w:val="bioline"/>
    <w:rsid w:val="00342AB7"/>
  </w:style>
  <w:style w:type="character" w:customStyle="1" w:styleId="articletitle0">
    <w:name w:val="article_title"/>
    <w:rsid w:val="00342AB7"/>
  </w:style>
  <w:style w:type="character" w:customStyle="1" w:styleId="A4">
    <w:name w:val="A4"/>
    <w:uiPriority w:val="99"/>
    <w:rsid w:val="00342AB7"/>
    <w:rPr>
      <w:color w:val="000000"/>
    </w:rPr>
  </w:style>
  <w:style w:type="character" w:customStyle="1" w:styleId="s2">
    <w:name w:val="s2"/>
    <w:rsid w:val="00342AB7"/>
  </w:style>
  <w:style w:type="character" w:customStyle="1" w:styleId="s4">
    <w:name w:val="s4"/>
    <w:rsid w:val="00342AB7"/>
  </w:style>
  <w:style w:type="character" w:customStyle="1" w:styleId="s5">
    <w:name w:val="s5"/>
    <w:rsid w:val="00342AB7"/>
  </w:style>
  <w:style w:type="character" w:customStyle="1" w:styleId="cap">
    <w:name w:val="cap"/>
    <w:rsid w:val="00342AB7"/>
  </w:style>
  <w:style w:type="character" w:customStyle="1" w:styleId="rightsnotice">
    <w:name w:val="rightsnotice"/>
    <w:rsid w:val="00342AB7"/>
  </w:style>
  <w:style w:type="character" w:customStyle="1" w:styleId="Caption1">
    <w:name w:val="Caption1"/>
    <w:rsid w:val="00342AB7"/>
  </w:style>
  <w:style w:type="character" w:customStyle="1" w:styleId="credit">
    <w:name w:val="credit"/>
    <w:rsid w:val="00342AB7"/>
  </w:style>
  <w:style w:type="character" w:customStyle="1" w:styleId="scaps">
    <w:name w:val="scaps"/>
    <w:rsid w:val="00342AB7"/>
  </w:style>
  <w:style w:type="character" w:customStyle="1" w:styleId="current-article">
    <w:name w:val="current-article"/>
    <w:rsid w:val="00342AB7"/>
  </w:style>
  <w:style w:type="character" w:customStyle="1" w:styleId="related-current-indicator">
    <w:name w:val="related-current-indicator"/>
    <w:rsid w:val="00342AB7"/>
  </w:style>
  <w:style w:type="character" w:customStyle="1" w:styleId="bylclear">
    <w:name w:val="bylclear"/>
    <w:rsid w:val="00342AB7"/>
  </w:style>
  <w:style w:type="character" w:customStyle="1" w:styleId="timestamp">
    <w:name w:val="timestamp"/>
    <w:rsid w:val="00342AB7"/>
  </w:style>
  <w:style w:type="character" w:customStyle="1" w:styleId="comments">
    <w:name w:val="comments"/>
    <w:rsid w:val="00342AB7"/>
  </w:style>
  <w:style w:type="character" w:customStyle="1" w:styleId="essaytext">
    <w:name w:val="essaytext"/>
    <w:rsid w:val="00342AB7"/>
  </w:style>
  <w:style w:type="character" w:customStyle="1" w:styleId="username">
    <w:name w:val="username"/>
    <w:rsid w:val="00342AB7"/>
  </w:style>
  <w:style w:type="character" w:customStyle="1" w:styleId="toplinks">
    <w:name w:val="toplinks"/>
    <w:rsid w:val="00342AB7"/>
  </w:style>
  <w:style w:type="character" w:customStyle="1" w:styleId="A3">
    <w:name w:val="A3"/>
    <w:uiPriority w:val="99"/>
    <w:rsid w:val="00342AB7"/>
    <w:rPr>
      <w:rFonts w:ascii="Perpetua" w:hAnsi="Perpetua" w:cs="Perpetua" w:hint="default"/>
      <w:color w:val="000000"/>
      <w:sz w:val="15"/>
      <w:szCs w:val="15"/>
    </w:rPr>
  </w:style>
  <w:style w:type="character" w:customStyle="1" w:styleId="see">
    <w:name w:val="see"/>
    <w:rsid w:val="00342AB7"/>
  </w:style>
  <w:style w:type="character" w:customStyle="1" w:styleId="first-letter">
    <w:name w:val="first-letter"/>
    <w:rsid w:val="00342AB7"/>
  </w:style>
  <w:style w:type="character" w:customStyle="1" w:styleId="focusparagraph">
    <w:name w:val="focusparagraph"/>
    <w:rsid w:val="00342AB7"/>
  </w:style>
  <w:style w:type="character" w:customStyle="1" w:styleId="lightblue">
    <w:name w:val="lightblue"/>
    <w:rsid w:val="00342AB7"/>
  </w:style>
  <w:style w:type="character" w:customStyle="1" w:styleId="StyleUnderlineCharChar9pt">
    <w:name w:val="Style Underline Char Char + 9 pt"/>
    <w:rsid w:val="00342AB7"/>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342AB7"/>
  </w:style>
  <w:style w:type="character" w:customStyle="1" w:styleId="Title10">
    <w:name w:val="Title1"/>
    <w:rsid w:val="00342AB7"/>
  </w:style>
  <w:style w:type="character" w:customStyle="1" w:styleId="BoldandUnderlineCharCharCharChar">
    <w:name w:val="Bold and Underline Char Char Char Char"/>
    <w:rsid w:val="00342AB7"/>
    <w:rPr>
      <w:b/>
      <w:bCs w:val="0"/>
      <w:noProof w:val="0"/>
      <w:u w:val="single"/>
      <w:lang w:val="en-US" w:eastAsia="en-US" w:bidi="ar-SA"/>
    </w:rPr>
  </w:style>
  <w:style w:type="character" w:customStyle="1" w:styleId="FontStyle29">
    <w:name w:val="Font Style29"/>
    <w:uiPriority w:val="99"/>
    <w:rsid w:val="00342AB7"/>
    <w:rPr>
      <w:rFonts w:ascii="Arial" w:hAnsi="Arial" w:cs="Arial" w:hint="default"/>
      <w:sz w:val="14"/>
      <w:szCs w:val="14"/>
    </w:rPr>
  </w:style>
  <w:style w:type="character" w:customStyle="1" w:styleId="CardsUnderlined">
    <w:name w:val="Cards Underlined"/>
    <w:rsid w:val="00342AB7"/>
    <w:rPr>
      <w:rFonts w:ascii="Helvetica" w:hAnsi="Helvetica" w:cs="Helvetica" w:hint="default"/>
      <w:sz w:val="22"/>
      <w:szCs w:val="24"/>
      <w:u w:val="thick"/>
    </w:rPr>
  </w:style>
  <w:style w:type="character" w:customStyle="1" w:styleId="titles">
    <w:name w:val="titles"/>
    <w:rsid w:val="00342AB7"/>
  </w:style>
  <w:style w:type="character" w:customStyle="1" w:styleId="articletext0">
    <w:name w:val="article_text"/>
    <w:rsid w:val="00342AB7"/>
  </w:style>
  <w:style w:type="character" w:customStyle="1" w:styleId="contentauthor">
    <w:name w:val="contentauthor"/>
    <w:rsid w:val="00342AB7"/>
  </w:style>
  <w:style w:type="character" w:customStyle="1" w:styleId="subarticleheader">
    <w:name w:val="subarticleheader"/>
    <w:rsid w:val="00342AB7"/>
  </w:style>
  <w:style w:type="character" w:customStyle="1" w:styleId="spelle">
    <w:name w:val="spelle"/>
    <w:rsid w:val="00342AB7"/>
  </w:style>
  <w:style w:type="character" w:customStyle="1" w:styleId="grame">
    <w:name w:val="grame"/>
    <w:rsid w:val="00342AB7"/>
  </w:style>
  <w:style w:type="character" w:customStyle="1" w:styleId="newstitle1">
    <w:name w:val="newstitle1"/>
    <w:rsid w:val="00342AB7"/>
  </w:style>
  <w:style w:type="character" w:customStyle="1" w:styleId="copy">
    <w:name w:val="copy"/>
    <w:rsid w:val="00342AB7"/>
  </w:style>
  <w:style w:type="character" w:customStyle="1" w:styleId="topheadline">
    <w:name w:val="topheadline"/>
    <w:rsid w:val="00342AB7"/>
  </w:style>
  <w:style w:type="character" w:customStyle="1" w:styleId="Stylereduce27pt">
    <w:name w:val="Style reduce2 + 7 pt"/>
    <w:rsid w:val="00342AB7"/>
    <w:rPr>
      <w:rFonts w:ascii="Times New Roman" w:hAnsi="Times New Roman" w:cs="Arial" w:hint="default"/>
      <w:color w:val="000000"/>
      <w:sz w:val="14"/>
      <w:szCs w:val="22"/>
    </w:rPr>
  </w:style>
  <w:style w:type="character" w:customStyle="1" w:styleId="srtitle">
    <w:name w:val="srtitle"/>
    <w:rsid w:val="00342AB7"/>
  </w:style>
  <w:style w:type="character" w:customStyle="1" w:styleId="st1">
    <w:name w:val="st1"/>
    <w:rsid w:val="00342AB7"/>
  </w:style>
  <w:style w:type="character" w:customStyle="1" w:styleId="StyleStyleGaramond">
    <w:name w:val="Style Style Garamond +"/>
    <w:rsid w:val="00342AB7"/>
    <w:rPr>
      <w:rFonts w:ascii="Garamond" w:hAnsi="Garamond" w:cs="Times New Roman" w:hint="default"/>
      <w:sz w:val="20"/>
    </w:rPr>
  </w:style>
  <w:style w:type="character" w:customStyle="1" w:styleId="quotechar0">
    <w:name w:val="quotechar"/>
    <w:rsid w:val="00342AB7"/>
  </w:style>
  <w:style w:type="character" w:customStyle="1" w:styleId="boldunderline0">
    <w:name w:val="boldunderline"/>
    <w:rsid w:val="00342AB7"/>
  </w:style>
  <w:style w:type="character" w:customStyle="1" w:styleId="A8">
    <w:name w:val="A8"/>
    <w:rsid w:val="00342AB7"/>
    <w:rPr>
      <w:rFonts w:ascii="Scala" w:hAnsi="Scala" w:cs="Scala" w:hint="default"/>
      <w:color w:val="000000"/>
      <w:sz w:val="15"/>
      <w:szCs w:val="15"/>
    </w:rPr>
  </w:style>
  <w:style w:type="character" w:customStyle="1" w:styleId="A0">
    <w:name w:val="A0"/>
    <w:uiPriority w:val="99"/>
    <w:rsid w:val="00342AB7"/>
    <w:rPr>
      <w:rFonts w:ascii="Scala" w:hAnsi="Scala" w:cs="Scala" w:hint="default"/>
      <w:color w:val="000000"/>
      <w:sz w:val="16"/>
      <w:szCs w:val="16"/>
    </w:rPr>
  </w:style>
  <w:style w:type="character" w:customStyle="1" w:styleId="Date11">
    <w:name w:val="Date11"/>
    <w:rsid w:val="00342AB7"/>
  </w:style>
  <w:style w:type="character" w:customStyle="1" w:styleId="Boxout">
    <w:name w:val="Box out"/>
    <w:uiPriority w:val="1"/>
    <w:qFormat/>
    <w:rsid w:val="00342AB7"/>
    <w:rPr>
      <w:rFonts w:ascii="Tahoma" w:hAnsi="Tahoma" w:cs="Tahoma" w:hint="default"/>
      <w:b/>
      <w:bCs w:val="0"/>
      <w:sz w:val="20"/>
      <w:u w:val="single"/>
      <w:bdr w:val="none" w:sz="0" w:space="0" w:color="auto" w:frame="1"/>
      <w:shd w:val="clear" w:color="auto" w:fill="A9E8F5"/>
    </w:rPr>
  </w:style>
  <w:style w:type="character" w:customStyle="1" w:styleId="metad">
    <w:name w:val="metad"/>
    <w:rsid w:val="00342AB7"/>
  </w:style>
  <w:style w:type="character" w:customStyle="1" w:styleId="sifr-alternate">
    <w:name w:val="sifr-alternate"/>
    <w:rsid w:val="00342AB7"/>
  </w:style>
  <w:style w:type="character" w:customStyle="1" w:styleId="justify1">
    <w:name w:val="justify1"/>
    <w:rsid w:val="00342AB7"/>
  </w:style>
  <w:style w:type="character" w:customStyle="1" w:styleId="artbody1">
    <w:name w:val="art_body1"/>
    <w:rsid w:val="00342AB7"/>
    <w:rPr>
      <w:rFonts w:ascii="Arial" w:hAnsi="Arial" w:cs="Arial" w:hint="default"/>
    </w:rPr>
  </w:style>
  <w:style w:type="character" w:customStyle="1" w:styleId="A1">
    <w:name w:val="A1"/>
    <w:uiPriority w:val="99"/>
    <w:rsid w:val="00342AB7"/>
    <w:rPr>
      <w:rFonts w:ascii="Book Antiqua" w:hAnsi="Book Antiqua" w:cs="Book Antiqua" w:hint="default"/>
      <w:color w:val="221E1F"/>
      <w:sz w:val="22"/>
      <w:szCs w:val="22"/>
    </w:rPr>
  </w:style>
  <w:style w:type="character" w:customStyle="1" w:styleId="reality">
    <w:name w:val="reality"/>
    <w:rsid w:val="00342AB7"/>
  </w:style>
  <w:style w:type="character" w:customStyle="1" w:styleId="text2">
    <w:name w:val="text2"/>
    <w:rsid w:val="00342AB7"/>
  </w:style>
  <w:style w:type="character" w:customStyle="1" w:styleId="StyleUnderlineChar2CharChar11pt">
    <w:name w:val="Style Underline Char2 Char Char + 11 pt"/>
    <w:rsid w:val="00342AB7"/>
    <w:rPr>
      <w:rFonts w:ascii="Times New Roman" w:hAnsi="Times New Roman" w:cs="Times New Roman" w:hint="default"/>
      <w:sz w:val="20"/>
      <w:u w:val="single"/>
    </w:rPr>
  </w:style>
  <w:style w:type="character" w:customStyle="1" w:styleId="StyleStyleBoldUnderline11pt">
    <w:name w:val="Style Style Bold Underline + 11 pt"/>
    <w:rsid w:val="00342AB7"/>
    <w:rPr>
      <w:b/>
      <w:bCs/>
      <w:sz w:val="20"/>
      <w:u w:val="single"/>
    </w:rPr>
  </w:style>
  <w:style w:type="character" w:customStyle="1" w:styleId="articlehead2">
    <w:name w:val="articlehead2"/>
    <w:rsid w:val="00342AB7"/>
  </w:style>
  <w:style w:type="character" w:customStyle="1" w:styleId="pronset">
    <w:name w:val="pronset"/>
    <w:rsid w:val="00342AB7"/>
  </w:style>
  <w:style w:type="character" w:customStyle="1" w:styleId="prondelim">
    <w:name w:val="prondelim"/>
    <w:rsid w:val="00342AB7"/>
  </w:style>
  <w:style w:type="character" w:customStyle="1" w:styleId="prontoggle">
    <w:name w:val="pron_toggle"/>
    <w:rsid w:val="00342AB7"/>
  </w:style>
  <w:style w:type="character" w:customStyle="1" w:styleId="boldface">
    <w:name w:val="boldface"/>
    <w:rsid w:val="00342AB7"/>
  </w:style>
  <w:style w:type="character" w:customStyle="1" w:styleId="secondary-bf">
    <w:name w:val="secondary-bf"/>
    <w:rsid w:val="00342AB7"/>
  </w:style>
  <w:style w:type="table" w:styleId="ColorfulGrid-Accent1">
    <w:name w:val="Colorful Grid Accent 1"/>
    <w:basedOn w:val="TableNormal"/>
    <w:link w:val="ColorfulGrid-Accent1Char"/>
    <w:uiPriority w:val="29"/>
    <w:unhideWhenUsed/>
    <w:rsid w:val="00342AB7"/>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342AB7"/>
    <w:rPr>
      <w:rFonts w:ascii="Times New Roman" w:hAnsi="Times New Roman" w:cs="Times New Roman" w:hint="default"/>
      <w:iCs/>
      <w:color w:val="000000"/>
      <w:sz w:val="16"/>
    </w:rPr>
  </w:style>
  <w:style w:type="character" w:customStyle="1" w:styleId="Boxout0">
    <w:name w:val="Boxout"/>
    <w:uiPriority w:val="1"/>
    <w:qFormat/>
    <w:rsid w:val="00342AB7"/>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342AB7"/>
  </w:style>
  <w:style w:type="character" w:customStyle="1" w:styleId="pg">
    <w:name w:val="pg"/>
    <w:rsid w:val="00342AB7"/>
  </w:style>
  <w:style w:type="character" w:customStyle="1" w:styleId="detailtitle">
    <w:name w:val="detailtitle"/>
    <w:rsid w:val="00342AB7"/>
  </w:style>
  <w:style w:type="character" w:customStyle="1" w:styleId="storydate">
    <w:name w:val="storydate"/>
    <w:rsid w:val="00342AB7"/>
  </w:style>
  <w:style w:type="character" w:customStyle="1" w:styleId="preloadwrap">
    <w:name w:val="preloadwrap"/>
    <w:rsid w:val="00342AB7"/>
  </w:style>
  <w:style w:type="character" w:customStyle="1" w:styleId="creditwrap">
    <w:name w:val="creditwrap"/>
    <w:rsid w:val="00342AB7"/>
  </w:style>
  <w:style w:type="character" w:customStyle="1" w:styleId="DefaultChar1">
    <w:name w:val="Default Char1"/>
    <w:rsid w:val="00342AB7"/>
    <w:rPr>
      <w:noProof w:val="0"/>
      <w:color w:val="000000"/>
      <w:lang w:val="en-US" w:eastAsia="en-US" w:bidi="ar-SA"/>
    </w:rPr>
  </w:style>
  <w:style w:type="character" w:customStyle="1" w:styleId="textunderlineChar0">
    <w:name w:val="text underline Char"/>
    <w:rsid w:val="00342AB7"/>
    <w:rPr>
      <w:sz w:val="24"/>
      <w:szCs w:val="22"/>
      <w:u w:val="thick"/>
      <w:lang w:val="en-US" w:eastAsia="en-US" w:bidi="ar-SA"/>
    </w:rPr>
  </w:style>
  <w:style w:type="character" w:customStyle="1" w:styleId="BoldChar">
    <w:name w:val="Bold Char"/>
    <w:rsid w:val="00342AB7"/>
    <w:rPr>
      <w:rFonts w:ascii="Times New Roman" w:eastAsia="Times New Roman" w:hAnsi="Times New Roman" w:cs="Times New Roman" w:hint="default"/>
      <w:b/>
      <w:bCs w:val="0"/>
      <w:szCs w:val="24"/>
    </w:rPr>
  </w:style>
  <w:style w:type="character" w:customStyle="1" w:styleId="pmterms31">
    <w:name w:val="pmterms31"/>
    <w:rsid w:val="00342AB7"/>
    <w:rPr>
      <w:b/>
      <w:bCs/>
      <w:i w:val="0"/>
      <w:iCs w:val="0"/>
      <w:color w:val="000000"/>
    </w:rPr>
  </w:style>
  <w:style w:type="character" w:customStyle="1" w:styleId="copyrightdescription">
    <w:name w:val="copyrightdescription"/>
    <w:rsid w:val="00342AB7"/>
  </w:style>
  <w:style w:type="character" w:customStyle="1" w:styleId="ft01">
    <w:name w:val="ft01"/>
    <w:rsid w:val="00342AB7"/>
    <w:rPr>
      <w:rFonts w:ascii="Times" w:hAnsi="Times" w:cs="Times" w:hint="default"/>
      <w:color w:val="000000"/>
      <w:sz w:val="14"/>
      <w:szCs w:val="14"/>
    </w:rPr>
  </w:style>
  <w:style w:type="character" w:customStyle="1" w:styleId="ft11">
    <w:name w:val="ft11"/>
    <w:rsid w:val="00342AB7"/>
    <w:rPr>
      <w:rFonts w:ascii="Times" w:hAnsi="Times" w:cs="Times" w:hint="default"/>
      <w:color w:val="000000"/>
      <w:sz w:val="17"/>
      <w:szCs w:val="17"/>
    </w:rPr>
  </w:style>
  <w:style w:type="character" w:customStyle="1" w:styleId="ft21">
    <w:name w:val="ft21"/>
    <w:rsid w:val="00342AB7"/>
    <w:rPr>
      <w:rFonts w:ascii="Times" w:hAnsi="Times" w:cs="Times" w:hint="default"/>
      <w:color w:val="000000"/>
      <w:sz w:val="15"/>
      <w:szCs w:val="15"/>
    </w:rPr>
  </w:style>
  <w:style w:type="character" w:customStyle="1" w:styleId="ft31">
    <w:name w:val="ft31"/>
    <w:rsid w:val="00342AB7"/>
    <w:rPr>
      <w:rFonts w:ascii="Times" w:hAnsi="Times" w:cs="Times" w:hint="default"/>
      <w:color w:val="000000"/>
      <w:sz w:val="15"/>
      <w:szCs w:val="15"/>
    </w:rPr>
  </w:style>
  <w:style w:type="character" w:customStyle="1" w:styleId="dquo">
    <w:name w:val="dquo"/>
    <w:rsid w:val="00342AB7"/>
  </w:style>
  <w:style w:type="character" w:customStyle="1" w:styleId="caps2">
    <w:name w:val="caps2"/>
    <w:rsid w:val="00342AB7"/>
  </w:style>
  <w:style w:type="character" w:customStyle="1" w:styleId="CardsFont12ptCharCharCharChar">
    <w:name w:val="Cards + Font: 12 pt Char Char Char Char"/>
    <w:rsid w:val="00342AB7"/>
    <w:rPr>
      <w:sz w:val="24"/>
      <w:szCs w:val="24"/>
      <w:u w:val="thick"/>
      <w:lang w:val="en-US" w:eastAsia="en-US" w:bidi="ar-SA"/>
    </w:rPr>
  </w:style>
  <w:style w:type="character" w:customStyle="1" w:styleId="ccs">
    <w:name w:val="c cs"/>
    <w:rsid w:val="00342AB7"/>
  </w:style>
  <w:style w:type="character" w:customStyle="1" w:styleId="UnderlinedEvChar">
    <w:name w:val="Underlined Ev Char"/>
    <w:rsid w:val="00342AB7"/>
    <w:rPr>
      <w:rFonts w:ascii="Times New Roman" w:eastAsia="Times New Roman" w:hAnsi="Times New Roman" w:cs="Times New Roman" w:hint="default"/>
      <w:szCs w:val="24"/>
      <w:u w:val="single"/>
    </w:rPr>
  </w:style>
  <w:style w:type="character" w:customStyle="1" w:styleId="dropshadow">
    <w:name w:val="dropshadow"/>
    <w:rsid w:val="00342AB7"/>
  </w:style>
  <w:style w:type="character" w:customStyle="1" w:styleId="d05ws">
    <w:name w:val="d05ws"/>
    <w:rsid w:val="00342AB7"/>
  </w:style>
  <w:style w:type="character" w:customStyle="1" w:styleId="rzibod">
    <w:name w:val="rzibod"/>
    <w:rsid w:val="00342AB7"/>
  </w:style>
  <w:style w:type="character" w:customStyle="1" w:styleId="StyleBold1">
    <w:name w:val="Style Bold1"/>
    <w:rsid w:val="00342AB7"/>
    <w:rPr>
      <w:rFonts w:ascii="Georgia" w:hAnsi="Georgia" w:hint="default"/>
      <w:b/>
      <w:bCs/>
      <w:sz w:val="22"/>
    </w:rPr>
  </w:style>
  <w:style w:type="character" w:customStyle="1" w:styleId="headertext">
    <w:name w:val="headertext"/>
    <w:rsid w:val="00342AB7"/>
  </w:style>
  <w:style w:type="character" w:customStyle="1" w:styleId="endnote-reference">
    <w:name w:val="endnote-reference"/>
    <w:rsid w:val="00342AB7"/>
  </w:style>
  <w:style w:type="character" w:customStyle="1" w:styleId="officialsname">
    <w:name w:val="official_s_name"/>
    <w:rsid w:val="00342AB7"/>
  </w:style>
  <w:style w:type="character" w:customStyle="1" w:styleId="audience">
    <w:name w:val="audience"/>
    <w:rsid w:val="00342AB7"/>
  </w:style>
  <w:style w:type="character" w:customStyle="1" w:styleId="A7">
    <w:name w:val="A7"/>
    <w:uiPriority w:val="99"/>
    <w:rsid w:val="00342AB7"/>
    <w:rPr>
      <w:rFonts w:ascii="Myriad Pro" w:hAnsi="Myriad Pro" w:cs="Myriad Pro" w:hint="default"/>
      <w:color w:val="0066B1"/>
      <w:sz w:val="22"/>
      <w:szCs w:val="22"/>
    </w:rPr>
  </w:style>
  <w:style w:type="character" w:customStyle="1" w:styleId="normalchar">
    <w:name w:val="normal__char"/>
    <w:rsid w:val="00342AB7"/>
  </w:style>
  <w:style w:type="character" w:customStyle="1" w:styleId="hyperlink002cheading0020100200028block0020title0029char">
    <w:name w:val="hyperlink_002cheading_00201_0020_0028block_0020title_0029__char"/>
    <w:rsid w:val="00342AB7"/>
  </w:style>
  <w:style w:type="character" w:customStyle="1" w:styleId="underline002cstyle0020bold0020underlinechar">
    <w:name w:val="underline_002cstyle_0020bold_0020underline__char"/>
    <w:rsid w:val="00342AB7"/>
  </w:style>
  <w:style w:type="character" w:customStyle="1" w:styleId="copyboldblack">
    <w:name w:val="copyboldblack"/>
    <w:rsid w:val="00342AB7"/>
  </w:style>
  <w:style w:type="character" w:customStyle="1" w:styleId="copybold">
    <w:name w:val="copybold"/>
    <w:rsid w:val="00342AB7"/>
  </w:style>
  <w:style w:type="character" w:customStyle="1" w:styleId="author-date0">
    <w:name w:val="author-date"/>
    <w:rsid w:val="00342AB7"/>
  </w:style>
  <w:style w:type="character" w:customStyle="1" w:styleId="hidden">
    <w:name w:val="hidden"/>
    <w:rsid w:val="00342AB7"/>
  </w:style>
  <w:style w:type="character" w:customStyle="1" w:styleId="articlebegin">
    <w:name w:val="articlebegin"/>
    <w:rsid w:val="00342AB7"/>
  </w:style>
  <w:style w:type="character" w:customStyle="1" w:styleId="mediaoverlay">
    <w:name w:val="mediaoverlay"/>
    <w:rsid w:val="00342AB7"/>
  </w:style>
  <w:style w:type="character" w:customStyle="1" w:styleId="blogcaption">
    <w:name w:val="blog_caption"/>
    <w:rsid w:val="00342AB7"/>
  </w:style>
  <w:style w:type="character" w:customStyle="1" w:styleId="commnet-abuzz">
    <w:name w:val="commnet-abuzz"/>
    <w:rsid w:val="00342AB7"/>
  </w:style>
  <w:style w:type="character" w:customStyle="1" w:styleId="fbconnectbuttontext">
    <w:name w:val="fbconnectbutton_text"/>
    <w:rsid w:val="00342AB7"/>
  </w:style>
  <w:style w:type="character" w:customStyle="1" w:styleId="fbsharecountinner">
    <w:name w:val="fb_share_count_inner"/>
    <w:rsid w:val="00342AB7"/>
  </w:style>
  <w:style w:type="character" w:customStyle="1" w:styleId="stbuttontext">
    <w:name w:val="stbuttontext"/>
    <w:rsid w:val="00342AB7"/>
  </w:style>
  <w:style w:type="character" w:customStyle="1" w:styleId="source">
    <w:name w:val="source"/>
    <w:rsid w:val="00342AB7"/>
  </w:style>
  <w:style w:type="character" w:customStyle="1" w:styleId="pubdate">
    <w:name w:val="pubdate"/>
    <w:rsid w:val="00342AB7"/>
  </w:style>
  <w:style w:type="character" w:customStyle="1" w:styleId="grey">
    <w:name w:val="grey"/>
    <w:rsid w:val="00342AB7"/>
  </w:style>
  <w:style w:type="character" w:customStyle="1" w:styleId="postdate">
    <w:name w:val="post_date"/>
    <w:rsid w:val="00342AB7"/>
  </w:style>
  <w:style w:type="character" w:customStyle="1" w:styleId="bdx">
    <w:name w:val="bdx"/>
    <w:rsid w:val="00342AB7"/>
  </w:style>
  <w:style w:type="character" w:customStyle="1" w:styleId="bdl">
    <w:name w:val="bdl"/>
    <w:rsid w:val="00342AB7"/>
  </w:style>
  <w:style w:type="character" w:customStyle="1" w:styleId="breadcrumbitemcurrent">
    <w:name w:val="breadcrumbitemcurrent"/>
    <w:rsid w:val="00342AB7"/>
  </w:style>
  <w:style w:type="character" w:customStyle="1" w:styleId="bbl">
    <w:name w:val="bbl"/>
    <w:rsid w:val="00342AB7"/>
  </w:style>
  <w:style w:type="character" w:customStyle="1" w:styleId="Date2">
    <w:name w:val="Date2"/>
    <w:rsid w:val="00342AB7"/>
  </w:style>
  <w:style w:type="character" w:customStyle="1" w:styleId="company">
    <w:name w:val="company"/>
    <w:rsid w:val="00342AB7"/>
  </w:style>
  <w:style w:type="character" w:customStyle="1" w:styleId="itxtnewhookspan">
    <w:name w:val="itxtnewhookspan"/>
    <w:rsid w:val="00342AB7"/>
  </w:style>
  <w:style w:type="character" w:customStyle="1" w:styleId="gstxthlt">
    <w:name w:val="gstxt_hlt"/>
    <w:rsid w:val="00342AB7"/>
  </w:style>
  <w:style w:type="character" w:customStyle="1" w:styleId="SubtleEmphasis1">
    <w:name w:val="Subtle Emphasis1"/>
    <w:uiPriority w:val="19"/>
    <w:qFormat/>
    <w:rsid w:val="00342AB7"/>
    <w:rPr>
      <w:rFonts w:ascii="Times New Roman" w:hAnsi="Times New Roman" w:cs="Times New Roman" w:hint="default"/>
      <w:b/>
      <w:bCs w:val="0"/>
      <w:iCs/>
      <w:color w:val="auto"/>
      <w:sz w:val="22"/>
    </w:rPr>
  </w:style>
  <w:style w:type="character" w:customStyle="1" w:styleId="StyleBoldRed">
    <w:name w:val="Style Bold Red"/>
    <w:rsid w:val="00342AB7"/>
    <w:rPr>
      <w:b/>
      <w:bCs/>
      <w:color w:val="auto"/>
    </w:rPr>
  </w:style>
  <w:style w:type="character" w:customStyle="1" w:styleId="StyleTimesNewRoman8pt">
    <w:name w:val="Style Times New Roman 8 pt"/>
    <w:rsid w:val="00342AB7"/>
    <w:rPr>
      <w:rFonts w:ascii="Georgia" w:hAnsi="Georgia" w:hint="default"/>
      <w:sz w:val="16"/>
    </w:rPr>
  </w:style>
  <w:style w:type="character" w:customStyle="1" w:styleId="StyleStyle7pt8pt">
    <w:name w:val="Style Style 7 pt + 8 pt"/>
    <w:rsid w:val="00342AB7"/>
    <w:rPr>
      <w:sz w:val="16"/>
    </w:rPr>
  </w:style>
  <w:style w:type="character" w:customStyle="1" w:styleId="StyleStyleThickunderlineBold1">
    <w:name w:val="Style Style Thick underline + Bold1"/>
    <w:rsid w:val="00342AB7"/>
    <w:rPr>
      <w:b/>
      <w:bCs/>
      <w:u w:val="thick"/>
    </w:rPr>
  </w:style>
  <w:style w:type="character" w:customStyle="1" w:styleId="StyleUnderline2">
    <w:name w:val="Style Underline2"/>
    <w:rsid w:val="00342AB7"/>
    <w:rPr>
      <w:u w:val="single"/>
    </w:rPr>
  </w:style>
  <w:style w:type="character" w:customStyle="1" w:styleId="ShrinkText">
    <w:name w:val="Shrink Text"/>
    <w:rsid w:val="00342AB7"/>
    <w:rPr>
      <w:sz w:val="16"/>
    </w:rPr>
  </w:style>
  <w:style w:type="character" w:customStyle="1" w:styleId="smallcaps">
    <w:name w:val="smallcaps"/>
    <w:rsid w:val="00342AB7"/>
  </w:style>
  <w:style w:type="character" w:customStyle="1" w:styleId="goldbldtext">
    <w:name w:val="goldbldtext"/>
    <w:rsid w:val="00342AB7"/>
  </w:style>
  <w:style w:type="character" w:customStyle="1" w:styleId="cardshighlight0">
    <w:name w:val="cardshighlight"/>
    <w:rsid w:val="00342AB7"/>
  </w:style>
  <w:style w:type="character" w:customStyle="1" w:styleId="cardsfont12pt1">
    <w:name w:val="cardsfont12pt"/>
    <w:rsid w:val="00342AB7"/>
  </w:style>
  <w:style w:type="character" w:customStyle="1" w:styleId="ft1">
    <w:name w:val="ft1"/>
    <w:rsid w:val="00342AB7"/>
  </w:style>
  <w:style w:type="character" w:customStyle="1" w:styleId="ft6">
    <w:name w:val="ft6"/>
    <w:rsid w:val="00342AB7"/>
  </w:style>
  <w:style w:type="character" w:customStyle="1" w:styleId="kicker">
    <w:name w:val="kicker"/>
    <w:rsid w:val="00342AB7"/>
  </w:style>
  <w:style w:type="character" w:customStyle="1" w:styleId="backcontent">
    <w:name w:val="backcontent"/>
    <w:rsid w:val="00342AB7"/>
  </w:style>
  <w:style w:type="character" w:customStyle="1" w:styleId="daystmp">
    <w:name w:val="daystmp"/>
    <w:rsid w:val="00342AB7"/>
  </w:style>
  <w:style w:type="character" w:customStyle="1" w:styleId="cardsfont12ptchar">
    <w:name w:val="cardsfont12ptchar"/>
    <w:rsid w:val="00342AB7"/>
  </w:style>
  <w:style w:type="character" w:customStyle="1" w:styleId="gal">
    <w:name w:val="gal"/>
    <w:rsid w:val="00342AB7"/>
  </w:style>
  <w:style w:type="character" w:customStyle="1" w:styleId="submitted">
    <w:name w:val="submitted"/>
    <w:rsid w:val="00342AB7"/>
  </w:style>
  <w:style w:type="character" w:customStyle="1" w:styleId="imagedateline">
    <w:name w:val="image_dateline"/>
    <w:rsid w:val="00342AB7"/>
  </w:style>
  <w:style w:type="character" w:customStyle="1" w:styleId="authordatecharchar">
    <w:name w:val="authordatecharchar"/>
    <w:rsid w:val="00342AB7"/>
  </w:style>
  <w:style w:type="character" w:customStyle="1" w:styleId="style1char0">
    <w:name w:val="style1char"/>
    <w:rsid w:val="00342AB7"/>
  </w:style>
  <w:style w:type="character" w:customStyle="1" w:styleId="tagcharchar0">
    <w:name w:val="tagcharchar"/>
    <w:rsid w:val="00342AB7"/>
  </w:style>
  <w:style w:type="character" w:customStyle="1" w:styleId="underlinedcharchar2">
    <w:name w:val="underlinedcharchar"/>
    <w:rsid w:val="00342AB7"/>
  </w:style>
  <w:style w:type="character" w:customStyle="1" w:styleId="BoxedChar">
    <w:name w:val="Boxed Char"/>
    <w:rsid w:val="00342AB7"/>
    <w:rPr>
      <w:rFonts w:ascii="Arial Narrow" w:hAnsi="Arial Narrow" w:hint="default"/>
      <w:b/>
      <w:bCs w:val="0"/>
      <w:sz w:val="18"/>
      <w:bdr w:val="single" w:sz="6" w:space="0" w:color="auto" w:frame="1"/>
    </w:rPr>
  </w:style>
  <w:style w:type="character" w:customStyle="1" w:styleId="Style11ptUnderline2">
    <w:name w:val="Style 11 pt Underline2"/>
    <w:rsid w:val="00342AB7"/>
    <w:rPr>
      <w:sz w:val="20"/>
      <w:u w:val="single"/>
    </w:rPr>
  </w:style>
  <w:style w:type="character" w:customStyle="1" w:styleId="Style11ptBoldUnderline2">
    <w:name w:val="Style 11 pt Bold Underline2"/>
    <w:rsid w:val="00342AB7"/>
    <w:rPr>
      <w:b/>
      <w:bCs/>
      <w:sz w:val="20"/>
      <w:u w:val="single"/>
    </w:rPr>
  </w:style>
  <w:style w:type="character" w:customStyle="1" w:styleId="nw">
    <w:name w:val="nw"/>
    <w:rsid w:val="00342AB7"/>
  </w:style>
  <w:style w:type="character" w:customStyle="1" w:styleId="Styleunderline11ptBoldBorderSinglesolidlineAuto">
    <w:name w:val="Style underline + 11 pt Bold Border: : (Single solid line Auto ..."/>
    <w:rsid w:val="00342AB7"/>
    <w:rPr>
      <w:b/>
      <w:bCs/>
      <w:sz w:val="20"/>
      <w:u w:val="single"/>
      <w:bdr w:val="single" w:sz="4" w:space="0" w:color="auto" w:frame="1"/>
    </w:rPr>
  </w:style>
  <w:style w:type="character" w:customStyle="1" w:styleId="cardCharCharChar1">
    <w:name w:val="card Char Char Char1"/>
    <w:rsid w:val="00342AB7"/>
    <w:rPr>
      <w:lang w:val="en-US" w:eastAsia="en-US" w:bidi="ar-SA"/>
    </w:rPr>
  </w:style>
  <w:style w:type="character" w:customStyle="1" w:styleId="authors1">
    <w:name w:val="authors1"/>
    <w:rsid w:val="00342AB7"/>
    <w:rPr>
      <w:rFonts w:ascii="Verdana" w:hAnsi="Verdana" w:hint="default"/>
      <w:b/>
      <w:bCs/>
      <w:color w:val="006699"/>
      <w:sz w:val="20"/>
      <w:szCs w:val="20"/>
    </w:rPr>
  </w:style>
  <w:style w:type="character" w:customStyle="1" w:styleId="headlinesectionlarge">
    <w:name w:val="headline_section_large"/>
    <w:rsid w:val="00342AB7"/>
  </w:style>
  <w:style w:type="character" w:customStyle="1" w:styleId="Styleunderline11ptBlack">
    <w:name w:val="Style underline + 11 pt Black"/>
    <w:rsid w:val="00342AB7"/>
    <w:rPr>
      <w:color w:val="000000"/>
      <w:sz w:val="20"/>
      <w:u w:val="single"/>
    </w:rPr>
  </w:style>
  <w:style w:type="character" w:customStyle="1" w:styleId="Styleunderline11ptBoldBlack">
    <w:name w:val="Style underline + 11 pt Bold Black"/>
    <w:rsid w:val="00342AB7"/>
    <w:rPr>
      <w:b/>
      <w:bCs/>
      <w:color w:val="000000"/>
      <w:sz w:val="20"/>
      <w:u w:val="single"/>
    </w:rPr>
  </w:style>
  <w:style w:type="character" w:customStyle="1" w:styleId="Style11ptBoldBlackUnderline">
    <w:name w:val="Style 11 pt Bold Black Underline"/>
    <w:rsid w:val="00342AB7"/>
    <w:rPr>
      <w:b/>
      <w:bCs/>
      <w:color w:val="000000"/>
      <w:sz w:val="20"/>
      <w:u w:val="single"/>
    </w:rPr>
  </w:style>
  <w:style w:type="character" w:customStyle="1" w:styleId="Style11ptBoldBlackUnderlineBorderSinglesolidline">
    <w:name w:val="Style 11 pt Bold Black Underline Border: : (Single solid line ..."/>
    <w:rsid w:val="00342AB7"/>
    <w:rPr>
      <w:b/>
      <w:bCs/>
      <w:color w:val="000000"/>
      <w:sz w:val="20"/>
      <w:u w:val="single"/>
      <w:bdr w:val="single" w:sz="4" w:space="0" w:color="auto" w:frame="1"/>
    </w:rPr>
  </w:style>
  <w:style w:type="character" w:customStyle="1" w:styleId="StyleLatinMeridien-Italic11ptItalicUnderline">
    <w:name w:val="Style (Latin) Meridien-Italic 11 pt Italic Underline"/>
    <w:rsid w:val="00342AB7"/>
    <w:rPr>
      <w:rFonts w:ascii="Meridien-Italic" w:hAnsi="Meridien-Italic" w:hint="default"/>
      <w:i/>
      <w:iCs/>
      <w:sz w:val="20"/>
      <w:u w:val="single"/>
    </w:rPr>
  </w:style>
  <w:style w:type="character" w:customStyle="1" w:styleId="Citation-AuthorDate">
    <w:name w:val="Citation - Author/Date"/>
    <w:rsid w:val="00342AB7"/>
    <w:rPr>
      <w:b/>
      <w:bCs w:val="0"/>
      <w:smallCaps/>
      <w:sz w:val="24"/>
      <w:u w:val="single"/>
    </w:rPr>
  </w:style>
  <w:style w:type="character" w:customStyle="1" w:styleId="underlinestylechar0">
    <w:name w:val="underlinestylechar"/>
    <w:rsid w:val="00342AB7"/>
  </w:style>
  <w:style w:type="character" w:customStyle="1" w:styleId="highlight">
    <w:name w:val="highlight"/>
    <w:rsid w:val="00342AB7"/>
  </w:style>
  <w:style w:type="character" w:customStyle="1" w:styleId="DottedUnderline0">
    <w:name w:val="Dotted Underline"/>
    <w:rsid w:val="00342AB7"/>
    <w:rPr>
      <w:rFonts w:ascii="Times New Roman" w:hAnsi="Times New Roman" w:cs="Times New Roman" w:hint="default"/>
      <w:sz w:val="20"/>
      <w:u w:val="dottedHeavy"/>
    </w:rPr>
  </w:style>
  <w:style w:type="character" w:customStyle="1" w:styleId="titleauthoretc">
    <w:name w:val="titleauthoretc"/>
    <w:rsid w:val="00342AB7"/>
  </w:style>
  <w:style w:type="character" w:customStyle="1" w:styleId="labeltext">
    <w:name w:val="labeltext"/>
    <w:rsid w:val="00342AB7"/>
  </w:style>
  <w:style w:type="character" w:customStyle="1" w:styleId="viewlink">
    <w:name w:val="viewlink"/>
    <w:rsid w:val="00342AB7"/>
  </w:style>
  <w:style w:type="character" w:customStyle="1" w:styleId="share">
    <w:name w:val="share"/>
    <w:rsid w:val="00342AB7"/>
  </w:style>
  <w:style w:type="character" w:customStyle="1" w:styleId="inlinkchart">
    <w:name w:val="inlink_chart"/>
    <w:rsid w:val="00342AB7"/>
  </w:style>
  <w:style w:type="character" w:customStyle="1" w:styleId="underLight">
    <w:name w:val="underLight"/>
    <w:uiPriority w:val="1"/>
    <w:qFormat/>
    <w:rsid w:val="00342AB7"/>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342AB7"/>
  </w:style>
  <w:style w:type="character" w:customStyle="1" w:styleId="author-rss">
    <w:name w:val="author-rss"/>
    <w:rsid w:val="00342AB7"/>
  </w:style>
  <w:style w:type="character" w:customStyle="1" w:styleId="fbsharecountwrapper">
    <w:name w:val="fb_share_count_wrapper"/>
    <w:rsid w:val="00342AB7"/>
  </w:style>
  <w:style w:type="character" w:customStyle="1" w:styleId="fbbuttontext">
    <w:name w:val="fb_button_text"/>
    <w:rsid w:val="00342AB7"/>
  </w:style>
  <w:style w:type="character" w:customStyle="1" w:styleId="hw">
    <w:name w:val="hw"/>
    <w:rsid w:val="00342AB7"/>
  </w:style>
  <w:style w:type="character" w:customStyle="1" w:styleId="linktotop">
    <w:name w:val="linktotop"/>
    <w:rsid w:val="00342AB7"/>
  </w:style>
  <w:style w:type="character" w:customStyle="1" w:styleId="maintextbldleft">
    <w:name w:val="maintextbldleft"/>
    <w:rsid w:val="00342AB7"/>
  </w:style>
  <w:style w:type="character" w:customStyle="1" w:styleId="maintextleft">
    <w:name w:val="maintextleft"/>
    <w:rsid w:val="00342AB7"/>
  </w:style>
  <w:style w:type="character" w:customStyle="1" w:styleId="descriptionstyle1block">
    <w:name w:val="description style1 block"/>
    <w:rsid w:val="00342AB7"/>
  </w:style>
  <w:style w:type="character" w:customStyle="1" w:styleId="gutter-right-1">
    <w:name w:val="gutter-right-1"/>
    <w:basedOn w:val="DefaultParagraphFont"/>
    <w:rsid w:val="00342AB7"/>
  </w:style>
  <w:style w:type="character" w:customStyle="1" w:styleId="ssl3">
    <w:name w:val="ss_l3"/>
    <w:rsid w:val="00342AB7"/>
  </w:style>
  <w:style w:type="character" w:customStyle="1" w:styleId="FontStyle39">
    <w:name w:val="Font Style39"/>
    <w:uiPriority w:val="99"/>
    <w:rsid w:val="00342AB7"/>
    <w:rPr>
      <w:rFonts w:ascii="Constantia" w:hAnsi="Constantia" w:cs="Constantia" w:hint="default"/>
      <w:b/>
      <w:bCs/>
      <w:sz w:val="18"/>
      <w:szCs w:val="18"/>
    </w:rPr>
  </w:style>
  <w:style w:type="character" w:customStyle="1" w:styleId="6">
    <w:name w:val="6"/>
    <w:rsid w:val="00342AB7"/>
    <w:rPr>
      <w:rFonts w:ascii="Arial" w:hAnsi="Arial" w:cs="Arial" w:hint="default"/>
      <w:bCs/>
      <w:sz w:val="20"/>
      <w:u w:val="single"/>
      <w:lang w:val="en-US" w:eastAsia="en-US" w:bidi="ar-SA"/>
    </w:rPr>
  </w:style>
  <w:style w:type="character" w:customStyle="1" w:styleId="Header11">
    <w:name w:val="Header11"/>
    <w:rsid w:val="00342AB7"/>
  </w:style>
  <w:style w:type="character" w:customStyle="1" w:styleId="posa">
    <w:name w:val="pos(a)"/>
    <w:basedOn w:val="DefaultParagraphFont"/>
    <w:rsid w:val="00342AB7"/>
  </w:style>
  <w:style w:type="character" w:customStyle="1" w:styleId="u-hiddeninnarrowenv">
    <w:name w:val="u-hiddeninnarrowenv"/>
    <w:basedOn w:val="DefaultParagraphFont"/>
    <w:rsid w:val="00342AB7"/>
  </w:style>
  <w:style w:type="character" w:customStyle="1" w:styleId="followbutton-bird">
    <w:name w:val="followbutton-bird"/>
    <w:basedOn w:val="DefaultParagraphFont"/>
    <w:rsid w:val="00342AB7"/>
  </w:style>
  <w:style w:type="character" w:customStyle="1" w:styleId="tweetauthor-name">
    <w:name w:val="tweetauthor-name"/>
    <w:basedOn w:val="DefaultParagraphFont"/>
    <w:rsid w:val="00342AB7"/>
  </w:style>
  <w:style w:type="character" w:customStyle="1" w:styleId="tweetauthor-verifiedbadge">
    <w:name w:val="tweetauthor-verifiedbadge"/>
    <w:basedOn w:val="DefaultParagraphFont"/>
    <w:rsid w:val="00342AB7"/>
  </w:style>
  <w:style w:type="character" w:customStyle="1" w:styleId="tweetauthor-screenname">
    <w:name w:val="tweetauthor-screenname"/>
    <w:basedOn w:val="DefaultParagraphFont"/>
    <w:rsid w:val="00342AB7"/>
  </w:style>
  <w:style w:type="character" w:customStyle="1" w:styleId="u-hiddenvisually">
    <w:name w:val="u-hiddenvisually"/>
    <w:basedOn w:val="DefaultParagraphFont"/>
    <w:rsid w:val="00342AB7"/>
  </w:style>
  <w:style w:type="character" w:customStyle="1" w:styleId="tweetaction-stat">
    <w:name w:val="tweetaction-stat"/>
    <w:basedOn w:val="DefaultParagraphFont"/>
    <w:rsid w:val="00342AB7"/>
  </w:style>
  <w:style w:type="character" w:customStyle="1" w:styleId="related">
    <w:name w:val="related"/>
    <w:basedOn w:val="DefaultParagraphFont"/>
    <w:rsid w:val="00342AB7"/>
  </w:style>
  <w:style w:type="character" w:customStyle="1" w:styleId="related-content">
    <w:name w:val="related-content"/>
    <w:basedOn w:val="DefaultParagraphFont"/>
    <w:rsid w:val="00342AB7"/>
  </w:style>
  <w:style w:type="character" w:customStyle="1" w:styleId="name-of-author">
    <w:name w:val="name-of-author"/>
    <w:basedOn w:val="DefaultParagraphFont"/>
    <w:rsid w:val="00342AB7"/>
  </w:style>
  <w:style w:type="character" w:customStyle="1" w:styleId="first-name">
    <w:name w:val="first-name"/>
    <w:basedOn w:val="DefaultParagraphFont"/>
    <w:rsid w:val="00342AB7"/>
  </w:style>
  <w:style w:type="character" w:customStyle="1" w:styleId="last-name">
    <w:name w:val="last-name"/>
    <w:basedOn w:val="DefaultParagraphFont"/>
    <w:rsid w:val="00342AB7"/>
  </w:style>
  <w:style w:type="character" w:customStyle="1" w:styleId="caption10">
    <w:name w:val="caption1"/>
    <w:basedOn w:val="DefaultParagraphFont"/>
    <w:rsid w:val="00342AB7"/>
  </w:style>
  <w:style w:type="character" w:customStyle="1" w:styleId="recirc-text">
    <w:name w:val="&quot;recirc-text”"/>
    <w:basedOn w:val="DefaultParagraphFont"/>
    <w:rsid w:val="00342AB7"/>
  </w:style>
  <w:style w:type="character" w:customStyle="1" w:styleId="video-icon">
    <w:name w:val="video-icon"/>
    <w:basedOn w:val="DefaultParagraphFont"/>
    <w:rsid w:val="00342AB7"/>
  </w:style>
  <w:style w:type="character" w:customStyle="1" w:styleId="powa-shot-play-btn-text">
    <w:name w:val="powa-shot-play-btn-text"/>
    <w:basedOn w:val="DefaultParagraphFont"/>
    <w:rsid w:val="00342AB7"/>
  </w:style>
  <w:style w:type="character" w:customStyle="1" w:styleId="powa-shot-click">
    <w:name w:val="powa-shot-click"/>
    <w:basedOn w:val="DefaultParagraphFont"/>
    <w:rsid w:val="00342AB7"/>
  </w:style>
  <w:style w:type="character" w:customStyle="1" w:styleId="wpv-blurb">
    <w:name w:val="wpv-blurb"/>
    <w:basedOn w:val="DefaultParagraphFont"/>
    <w:rsid w:val="00342AB7"/>
  </w:style>
  <w:style w:type="character" w:customStyle="1" w:styleId="pb-caption">
    <w:name w:val="pb-caption"/>
    <w:basedOn w:val="DefaultParagraphFont"/>
    <w:rsid w:val="00342AB7"/>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342AB7"/>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342AB7"/>
    <w:rPr>
      <w:vertAlign w:val="baseline"/>
    </w:rPr>
  </w:style>
  <w:style w:type="character" w:customStyle="1" w:styleId="Heading7Char1">
    <w:name w:val="Heading 7 Char1"/>
    <w:basedOn w:val="DefaultParagraphFont"/>
    <w:semiHidden/>
    <w:rsid w:val="00342AB7"/>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342AB7"/>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342AB7"/>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342AB7"/>
    <w:rPr>
      <w:rFonts w:ascii="Calibri" w:hAnsi="Calibri" w:cs="Calibri"/>
    </w:rPr>
  </w:style>
  <w:style w:type="numbering" w:customStyle="1" w:styleId="NoList2">
    <w:name w:val="No List2"/>
    <w:next w:val="NoList"/>
    <w:uiPriority w:val="99"/>
    <w:semiHidden/>
    <w:unhideWhenUsed/>
    <w:rsid w:val="00342AB7"/>
  </w:style>
  <w:style w:type="numbering" w:customStyle="1" w:styleId="NoList3">
    <w:name w:val="No List3"/>
    <w:next w:val="NoList"/>
    <w:uiPriority w:val="99"/>
    <w:semiHidden/>
    <w:unhideWhenUsed/>
    <w:rsid w:val="00342AB7"/>
  </w:style>
  <w:style w:type="numbering" w:customStyle="1" w:styleId="NoList4">
    <w:name w:val="No List4"/>
    <w:next w:val="NoList"/>
    <w:uiPriority w:val="99"/>
    <w:semiHidden/>
    <w:unhideWhenUsed/>
    <w:rsid w:val="00342AB7"/>
  </w:style>
  <w:style w:type="numbering" w:customStyle="1" w:styleId="NoList5">
    <w:name w:val="No List5"/>
    <w:next w:val="NoList"/>
    <w:semiHidden/>
    <w:unhideWhenUsed/>
    <w:rsid w:val="00342AB7"/>
  </w:style>
  <w:style w:type="paragraph" w:styleId="BlockText">
    <w:name w:val="Block Text"/>
    <w:basedOn w:val="Normal"/>
    <w:rsid w:val="00342AB7"/>
    <w:pPr>
      <w:ind w:left="229" w:right="229"/>
    </w:pPr>
    <w:rPr>
      <w:rFonts w:ascii="Verdana" w:eastAsia="Times New Roman" w:hAnsi="Verdana"/>
      <w:sz w:val="16"/>
      <w:szCs w:val="20"/>
    </w:rPr>
  </w:style>
  <w:style w:type="paragraph" w:styleId="NormalIndent">
    <w:name w:val="Normal Indent"/>
    <w:basedOn w:val="Normal"/>
    <w:rsid w:val="00342AB7"/>
    <w:pPr>
      <w:ind w:left="720"/>
    </w:pPr>
    <w:rPr>
      <w:rFonts w:eastAsia="Times New Roman"/>
      <w:szCs w:val="20"/>
    </w:rPr>
  </w:style>
  <w:style w:type="paragraph" w:styleId="EnvelopeReturn">
    <w:name w:val="envelope return"/>
    <w:basedOn w:val="Normal"/>
    <w:rsid w:val="00342AB7"/>
    <w:rPr>
      <w:rFonts w:eastAsia="Times New Roman"/>
      <w:sz w:val="24"/>
      <w:szCs w:val="20"/>
    </w:rPr>
  </w:style>
  <w:style w:type="paragraph" w:styleId="EnvelopeAddress">
    <w:name w:val="envelope address"/>
    <w:basedOn w:val="Normal"/>
    <w:rsid w:val="00342AB7"/>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342AB7"/>
  </w:style>
  <w:style w:type="numbering" w:customStyle="1" w:styleId="NoList7">
    <w:name w:val="No List7"/>
    <w:next w:val="NoList"/>
    <w:semiHidden/>
    <w:unhideWhenUsed/>
    <w:rsid w:val="00342AB7"/>
  </w:style>
  <w:style w:type="paragraph" w:styleId="ListBullet">
    <w:name w:val="List Bullet"/>
    <w:basedOn w:val="Normal"/>
    <w:link w:val="ListBulletChar"/>
    <w:uiPriority w:val="99"/>
    <w:unhideWhenUsed/>
    <w:rsid w:val="00342AB7"/>
    <w:pPr>
      <w:tabs>
        <w:tab w:val="num" w:pos="360"/>
      </w:tabs>
      <w:ind w:left="360" w:hanging="360"/>
      <w:contextualSpacing/>
    </w:pPr>
    <w:rPr>
      <w:rFonts w:eastAsia="Calibri"/>
    </w:rPr>
  </w:style>
  <w:style w:type="table" w:styleId="MediumGrid1">
    <w:name w:val="Medium Grid 1"/>
    <w:basedOn w:val="TableNormal"/>
    <w:uiPriority w:val="67"/>
    <w:rsid w:val="00342AB7"/>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342AB7"/>
    <w:rPr>
      <w:rFonts w:ascii="Arial Narrow" w:eastAsia="SimSun" w:hAnsi="Arial Narrow" w:cs="Calibri"/>
      <w:sz w:val="20"/>
      <w:szCs w:val="22"/>
    </w:rPr>
  </w:style>
  <w:style w:type="numbering" w:customStyle="1" w:styleId="NoList11">
    <w:name w:val="No List11"/>
    <w:next w:val="NoList"/>
    <w:uiPriority w:val="99"/>
    <w:semiHidden/>
    <w:unhideWhenUsed/>
    <w:rsid w:val="00342AB7"/>
  </w:style>
  <w:style w:type="numbering" w:customStyle="1" w:styleId="NoList111">
    <w:name w:val="No List111"/>
    <w:next w:val="NoList"/>
    <w:uiPriority w:val="99"/>
    <w:semiHidden/>
    <w:unhideWhenUsed/>
    <w:rsid w:val="00342AB7"/>
  </w:style>
  <w:style w:type="numbering" w:customStyle="1" w:styleId="NoList1111">
    <w:name w:val="No List1111"/>
    <w:next w:val="NoList"/>
    <w:uiPriority w:val="99"/>
    <w:semiHidden/>
    <w:unhideWhenUsed/>
    <w:rsid w:val="00342AB7"/>
  </w:style>
  <w:style w:type="numbering" w:customStyle="1" w:styleId="NoList11111">
    <w:name w:val="No List11111"/>
    <w:next w:val="NoList"/>
    <w:uiPriority w:val="99"/>
    <w:semiHidden/>
    <w:unhideWhenUsed/>
    <w:rsid w:val="00342AB7"/>
  </w:style>
  <w:style w:type="numbering" w:customStyle="1" w:styleId="NoList111111">
    <w:name w:val="No List111111"/>
    <w:next w:val="NoList"/>
    <w:uiPriority w:val="99"/>
    <w:semiHidden/>
    <w:unhideWhenUsed/>
    <w:rsid w:val="00342AB7"/>
  </w:style>
  <w:style w:type="numbering" w:customStyle="1" w:styleId="NoList1111111">
    <w:name w:val="No List1111111"/>
    <w:next w:val="NoList"/>
    <w:uiPriority w:val="99"/>
    <w:semiHidden/>
    <w:unhideWhenUsed/>
    <w:rsid w:val="00342AB7"/>
  </w:style>
  <w:style w:type="numbering" w:customStyle="1" w:styleId="NoList11111111">
    <w:name w:val="No List11111111"/>
    <w:next w:val="NoList"/>
    <w:uiPriority w:val="99"/>
    <w:semiHidden/>
    <w:unhideWhenUsed/>
    <w:rsid w:val="00342AB7"/>
  </w:style>
  <w:style w:type="numbering" w:customStyle="1" w:styleId="NoList111111111">
    <w:name w:val="No List111111111"/>
    <w:next w:val="NoList"/>
    <w:uiPriority w:val="99"/>
    <w:semiHidden/>
    <w:unhideWhenUsed/>
    <w:rsid w:val="00342AB7"/>
  </w:style>
  <w:style w:type="numbering" w:customStyle="1" w:styleId="NoList1111111111">
    <w:name w:val="No List1111111111"/>
    <w:next w:val="NoList"/>
    <w:uiPriority w:val="99"/>
    <w:semiHidden/>
    <w:unhideWhenUsed/>
    <w:rsid w:val="00342AB7"/>
  </w:style>
  <w:style w:type="numbering" w:customStyle="1" w:styleId="NoList11111111111">
    <w:name w:val="No List11111111111"/>
    <w:next w:val="NoList"/>
    <w:uiPriority w:val="99"/>
    <w:semiHidden/>
    <w:unhideWhenUsed/>
    <w:rsid w:val="00342AB7"/>
  </w:style>
  <w:style w:type="numbering" w:customStyle="1" w:styleId="NoList111111111111">
    <w:name w:val="No List111111111111"/>
    <w:next w:val="NoList"/>
    <w:uiPriority w:val="99"/>
    <w:semiHidden/>
    <w:unhideWhenUsed/>
    <w:rsid w:val="00342AB7"/>
  </w:style>
  <w:style w:type="numbering" w:customStyle="1" w:styleId="NoList1111111111111">
    <w:name w:val="No List1111111111111"/>
    <w:next w:val="NoList"/>
    <w:uiPriority w:val="99"/>
    <w:semiHidden/>
    <w:unhideWhenUsed/>
    <w:rsid w:val="00342AB7"/>
  </w:style>
  <w:style w:type="numbering" w:customStyle="1" w:styleId="NoList11111111111111">
    <w:name w:val="No List11111111111111"/>
    <w:next w:val="NoList"/>
    <w:uiPriority w:val="99"/>
    <w:semiHidden/>
    <w:unhideWhenUsed/>
    <w:rsid w:val="00342AB7"/>
  </w:style>
  <w:style w:type="numbering" w:customStyle="1" w:styleId="NoList111111111111111">
    <w:name w:val="No List111111111111111"/>
    <w:next w:val="NoList"/>
    <w:uiPriority w:val="99"/>
    <w:semiHidden/>
    <w:unhideWhenUsed/>
    <w:rsid w:val="00342AB7"/>
  </w:style>
  <w:style w:type="numbering" w:customStyle="1" w:styleId="NoList1111111111111111">
    <w:name w:val="No List1111111111111111"/>
    <w:next w:val="NoList"/>
    <w:uiPriority w:val="99"/>
    <w:semiHidden/>
    <w:unhideWhenUsed/>
    <w:rsid w:val="00342AB7"/>
  </w:style>
  <w:style w:type="numbering" w:customStyle="1" w:styleId="NoList11111111111111111">
    <w:name w:val="No List11111111111111111"/>
    <w:next w:val="NoList"/>
    <w:uiPriority w:val="99"/>
    <w:semiHidden/>
    <w:unhideWhenUsed/>
    <w:rsid w:val="00342AB7"/>
  </w:style>
  <w:style w:type="character" w:customStyle="1" w:styleId="FontStyle220">
    <w:name w:val="Font Style220"/>
    <w:basedOn w:val="DefaultParagraphFont"/>
    <w:uiPriority w:val="99"/>
    <w:rsid w:val="00342AB7"/>
    <w:rPr>
      <w:rFonts w:ascii="Candara" w:hAnsi="Candara" w:cs="Candara" w:hint="default"/>
      <w:i/>
      <w:iCs/>
      <w:sz w:val="18"/>
      <w:szCs w:val="18"/>
    </w:rPr>
  </w:style>
  <w:style w:type="character" w:customStyle="1" w:styleId="FontStyle290">
    <w:name w:val="Font Style290"/>
    <w:basedOn w:val="DefaultParagraphFont"/>
    <w:uiPriority w:val="99"/>
    <w:rsid w:val="00342AB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42AB7"/>
    <w:rPr>
      <w:rFonts w:ascii="Arial" w:hAnsi="Arial" w:cs="Arial"/>
      <w:b/>
      <w:bCs/>
      <w:sz w:val="16"/>
      <w:szCs w:val="16"/>
    </w:rPr>
  </w:style>
  <w:style w:type="paragraph" w:customStyle="1" w:styleId="analytic">
    <w:name w:val="analytic"/>
    <w:basedOn w:val="Normal"/>
    <w:link w:val="analyticChar"/>
    <w:uiPriority w:val="4"/>
    <w:qFormat/>
    <w:rsid w:val="00342AB7"/>
    <w:pPr>
      <w:spacing w:before="120"/>
    </w:pPr>
    <w:rPr>
      <w:b/>
      <w:sz w:val="20"/>
    </w:rPr>
  </w:style>
  <w:style w:type="character" w:customStyle="1" w:styleId="analyticChar">
    <w:name w:val="analytic Char"/>
    <w:basedOn w:val="DefaultParagraphFont"/>
    <w:link w:val="analytic"/>
    <w:uiPriority w:val="4"/>
    <w:rsid w:val="00342AB7"/>
    <w:rPr>
      <w:rFonts w:ascii="Calibri" w:hAnsi="Calibri"/>
      <w:b/>
      <w:sz w:val="20"/>
    </w:rPr>
  </w:style>
  <w:style w:type="character" w:customStyle="1" w:styleId="m-5498913268213319940gmail-styleunderline">
    <w:name w:val="m_-5498913268213319940gmail-styleunderline"/>
    <w:basedOn w:val="DefaultParagraphFont"/>
    <w:rsid w:val="00342AB7"/>
  </w:style>
  <w:style w:type="paragraph" w:customStyle="1" w:styleId="speakable">
    <w:name w:val="speakable"/>
    <w:basedOn w:val="Normal"/>
    <w:uiPriority w:val="99"/>
    <w:qFormat/>
    <w:rsid w:val="00342AB7"/>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342AB7"/>
  </w:style>
  <w:style w:type="character" w:customStyle="1" w:styleId="copyright">
    <w:name w:val="copyright"/>
    <w:basedOn w:val="DefaultParagraphFont"/>
    <w:rsid w:val="00342AB7"/>
  </w:style>
  <w:style w:type="character" w:customStyle="1" w:styleId="TagCharCharCharChar">
    <w:name w:val="Tag Char Char Char Char"/>
    <w:basedOn w:val="DefaultParagraphFont"/>
    <w:rsid w:val="00342AB7"/>
    <w:rPr>
      <w:rFonts w:ascii="Calibri" w:hAnsi="Calibri" w:cs="Calibri"/>
      <w:b/>
      <w:sz w:val="24"/>
    </w:rPr>
  </w:style>
  <w:style w:type="paragraph" w:customStyle="1" w:styleId="g-body">
    <w:name w:val="g-body"/>
    <w:basedOn w:val="Normal"/>
    <w:uiPriority w:val="99"/>
    <w:qFormat/>
    <w:rsid w:val="00342AB7"/>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342AB7"/>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342AB7"/>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342AB7"/>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342AB7"/>
    <w:pPr>
      <w:spacing w:before="100" w:beforeAutospacing="1" w:after="100" w:afterAutospacing="1"/>
    </w:pPr>
    <w:rPr>
      <w:sz w:val="24"/>
    </w:rPr>
  </w:style>
  <w:style w:type="paragraph" w:customStyle="1" w:styleId="style41">
    <w:name w:val="style4"/>
    <w:basedOn w:val="Normal"/>
    <w:uiPriority w:val="99"/>
    <w:qFormat/>
    <w:rsid w:val="00342AB7"/>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342AB7"/>
    <w:pPr>
      <w:spacing w:before="100" w:beforeAutospacing="1" w:after="100" w:afterAutospacing="1"/>
    </w:pPr>
    <w:rPr>
      <w:rFonts w:ascii="Times New Roman" w:hAnsi="Times New Roman"/>
      <w:sz w:val="24"/>
    </w:rPr>
  </w:style>
  <w:style w:type="character" w:customStyle="1" w:styleId="adtext">
    <w:name w:val="adtext"/>
    <w:basedOn w:val="DefaultParagraphFont"/>
    <w:rsid w:val="00342AB7"/>
  </w:style>
  <w:style w:type="character" w:customStyle="1" w:styleId="UL-Bold">
    <w:name w:val="UL-Bold"/>
    <w:basedOn w:val="DefaultParagraphFont"/>
    <w:rsid w:val="00342AB7"/>
    <w:rPr>
      <w:u w:val="thick"/>
    </w:rPr>
  </w:style>
  <w:style w:type="character" w:customStyle="1" w:styleId="UL-None">
    <w:name w:val="UL-None"/>
    <w:basedOn w:val="DefaultParagraphFont"/>
    <w:rsid w:val="00342AB7"/>
    <w:rPr>
      <w:strike w:val="0"/>
      <w:dstrike w:val="0"/>
      <w:u w:val="none"/>
      <w:effect w:val="none"/>
    </w:rPr>
  </w:style>
  <w:style w:type="character" w:customStyle="1" w:styleId="gl">
    <w:name w:val="gl"/>
    <w:basedOn w:val="DefaultParagraphFont"/>
    <w:rsid w:val="00342AB7"/>
  </w:style>
  <w:style w:type="character" w:customStyle="1" w:styleId="qu730rj69h">
    <w:name w:val="qu730rj69h"/>
    <w:basedOn w:val="DefaultParagraphFont"/>
    <w:rsid w:val="00342AB7"/>
  </w:style>
  <w:style w:type="paragraph" w:customStyle="1" w:styleId="optext">
    <w:name w:val="optext"/>
    <w:basedOn w:val="Normal"/>
    <w:uiPriority w:val="99"/>
    <w:qFormat/>
    <w:rsid w:val="00342AB7"/>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342AB7"/>
  </w:style>
  <w:style w:type="character" w:customStyle="1" w:styleId="icr880">
    <w:name w:val="icr880"/>
    <w:basedOn w:val="DefaultParagraphFont"/>
    <w:rsid w:val="00342AB7"/>
  </w:style>
  <w:style w:type="character" w:customStyle="1" w:styleId="hx23q54">
    <w:name w:val="hx23q54"/>
    <w:basedOn w:val="DefaultParagraphFont"/>
    <w:rsid w:val="00342AB7"/>
  </w:style>
  <w:style w:type="character" w:customStyle="1" w:styleId="m-5348258726587825636gmail-style13ptbold">
    <w:name w:val="m_-5348258726587825636gmail-style13ptbold"/>
    <w:basedOn w:val="DefaultParagraphFont"/>
    <w:rsid w:val="00342AB7"/>
  </w:style>
  <w:style w:type="character" w:customStyle="1" w:styleId="m-5348258726587825636gmail-styleunderline">
    <w:name w:val="m_-5348258726587825636gmail-styleunderline"/>
    <w:basedOn w:val="DefaultParagraphFont"/>
    <w:rsid w:val="00342AB7"/>
  </w:style>
  <w:style w:type="character" w:customStyle="1" w:styleId="UnderlineCharChar1">
    <w:name w:val="Underline Char Char1"/>
    <w:basedOn w:val="DefaultParagraphFont"/>
    <w:rsid w:val="00342AB7"/>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342AB7"/>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342AB7"/>
  </w:style>
  <w:style w:type="character" w:customStyle="1" w:styleId="CardsFont12ptCharChar">
    <w:name w:val="Cards + Font: 12 pt Char Char"/>
    <w:basedOn w:val="DefaultParagraphFont"/>
    <w:rsid w:val="00342AB7"/>
    <w:rPr>
      <w:sz w:val="24"/>
      <w:szCs w:val="24"/>
      <w:u w:val="thick"/>
      <w:lang w:val="en-US" w:eastAsia="en-US" w:bidi="ar-SA"/>
    </w:rPr>
  </w:style>
  <w:style w:type="character" w:customStyle="1" w:styleId="NothingChar1">
    <w:name w:val="Nothing Char1"/>
    <w:basedOn w:val="DefaultParagraphFont"/>
    <w:rsid w:val="00342AB7"/>
    <w:rPr>
      <w:lang w:val="en-US" w:eastAsia="en-US" w:bidi="ar-SA"/>
    </w:rPr>
  </w:style>
  <w:style w:type="paragraph" w:customStyle="1" w:styleId="useless">
    <w:name w:val="useless"/>
    <w:basedOn w:val="Normal"/>
    <w:uiPriority w:val="99"/>
    <w:qFormat/>
    <w:rsid w:val="00342AB7"/>
    <w:rPr>
      <w:rFonts w:ascii="Times New Roman" w:eastAsia="Times New Roman" w:hAnsi="Times New Roman"/>
      <w:sz w:val="12"/>
    </w:rPr>
  </w:style>
  <w:style w:type="character" w:customStyle="1" w:styleId="DDIUnderline">
    <w:name w:val="DDI Underline"/>
    <w:qFormat/>
    <w:rsid w:val="00342AB7"/>
    <w:rPr>
      <w:rFonts w:ascii="Times New Roman" w:hAnsi="Times New Roman"/>
      <w:sz w:val="24"/>
      <w:u w:val="single"/>
    </w:rPr>
  </w:style>
  <w:style w:type="character" w:customStyle="1" w:styleId="Char1">
    <w:name w:val="Char1"/>
    <w:basedOn w:val="DefaultParagraphFont"/>
    <w:rsid w:val="00342AB7"/>
    <w:rPr>
      <w:rFonts w:cs="Arial"/>
      <w:b/>
      <w:bCs/>
      <w:iCs/>
      <w:sz w:val="24"/>
      <w:szCs w:val="28"/>
      <w:lang w:val="en-US" w:eastAsia="en-US" w:bidi="ar-SA"/>
    </w:rPr>
  </w:style>
  <w:style w:type="paragraph" w:customStyle="1" w:styleId="ALLCAPS">
    <w:name w:val="ALL CAPS"/>
    <w:basedOn w:val="Normal"/>
    <w:link w:val="ALLCAPSChar"/>
    <w:qFormat/>
    <w:rsid w:val="00342AB7"/>
    <w:rPr>
      <w:rFonts w:ascii="Times New Roman" w:eastAsia="Times New Roman" w:hAnsi="Times New Roman"/>
      <w:b/>
      <w:caps/>
    </w:rPr>
  </w:style>
  <w:style w:type="character" w:customStyle="1" w:styleId="ALLCAPSChar">
    <w:name w:val="ALL CAPS Char"/>
    <w:basedOn w:val="DefaultParagraphFont"/>
    <w:link w:val="ALLCAPS"/>
    <w:rsid w:val="00342AB7"/>
    <w:rPr>
      <w:rFonts w:ascii="Times New Roman" w:eastAsia="Times New Roman" w:hAnsi="Times New Roman"/>
      <w:b/>
      <w:caps/>
      <w:sz w:val="22"/>
    </w:rPr>
  </w:style>
  <w:style w:type="paragraph" w:customStyle="1" w:styleId="TagCharCharCharCharCharCharChar0">
    <w:name w:val="Tag Char Char Char Char Char Char Char"/>
    <w:basedOn w:val="Normal"/>
    <w:link w:val="TagCharCharCharCharCharCharCharChar"/>
    <w:qFormat/>
    <w:rsid w:val="00342AB7"/>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342AB7"/>
    <w:rPr>
      <w:rFonts w:ascii="Times New Roman" w:eastAsia="Times New Roman" w:hAnsi="Times New Roman"/>
      <w:b/>
    </w:rPr>
  </w:style>
  <w:style w:type="character" w:customStyle="1" w:styleId="10ptnotbold">
    <w:name w:val="10ptnotbold"/>
    <w:basedOn w:val="DefaultParagraphFont"/>
    <w:rsid w:val="00342AB7"/>
    <w:rPr>
      <w:sz w:val="20"/>
    </w:rPr>
  </w:style>
  <w:style w:type="character" w:customStyle="1" w:styleId="Cites-AuthorDate">
    <w:name w:val="Cites-Author/Date"/>
    <w:rsid w:val="00342AB7"/>
    <w:rPr>
      <w:rFonts w:ascii="Helvetica" w:hAnsi="Helvetica"/>
      <w:b/>
      <w:sz w:val="22"/>
      <w:szCs w:val="24"/>
      <w:u w:val="thick"/>
    </w:rPr>
  </w:style>
  <w:style w:type="paragraph" w:customStyle="1" w:styleId="CiteTag">
    <w:name w:val="Cite/Tag"/>
    <w:basedOn w:val="Normal"/>
    <w:uiPriority w:val="99"/>
    <w:qFormat/>
    <w:rsid w:val="00342AB7"/>
    <w:rPr>
      <w:rFonts w:ascii="Times New Roman" w:eastAsia="Cambria" w:hAnsi="Times New Roman"/>
      <w:b/>
    </w:rPr>
  </w:style>
  <w:style w:type="character" w:customStyle="1" w:styleId="CardsFont6ptChar1">
    <w:name w:val="Cards + Font: 6 pt Char1"/>
    <w:basedOn w:val="CardsChar"/>
    <w:link w:val="CardsFont6pt"/>
    <w:rsid w:val="00342AB7"/>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342AB7"/>
  </w:style>
  <w:style w:type="character" w:customStyle="1" w:styleId="m489902567989944824gmail-styleunderline">
    <w:name w:val="m_489902567989944824gmail-styleunderline"/>
    <w:basedOn w:val="DefaultParagraphFont"/>
    <w:rsid w:val="00342AB7"/>
  </w:style>
  <w:style w:type="paragraph" w:customStyle="1" w:styleId="Analytic0">
    <w:name w:val="Analytic"/>
    <w:basedOn w:val="Normal"/>
    <w:link w:val="AnalyticChar0"/>
    <w:autoRedefine/>
    <w:uiPriority w:val="4"/>
    <w:qFormat/>
    <w:rsid w:val="00342AB7"/>
    <w:rPr>
      <w:b/>
      <w:sz w:val="26"/>
    </w:rPr>
  </w:style>
  <w:style w:type="character" w:customStyle="1" w:styleId="AnalyticChar0">
    <w:name w:val="Analytic Char"/>
    <w:basedOn w:val="DefaultParagraphFont"/>
    <w:link w:val="Analytic0"/>
    <w:uiPriority w:val="4"/>
    <w:rsid w:val="00342AB7"/>
    <w:rPr>
      <w:rFonts w:ascii="Calibri" w:hAnsi="Calibri"/>
      <w:b/>
      <w:sz w:val="26"/>
    </w:rPr>
  </w:style>
  <w:style w:type="character" w:customStyle="1" w:styleId="UnresolvedMention2">
    <w:name w:val="Unresolved Mention2"/>
    <w:basedOn w:val="DefaultParagraphFont"/>
    <w:uiPriority w:val="99"/>
    <w:rsid w:val="00342AB7"/>
    <w:rPr>
      <w:color w:val="808080"/>
      <w:shd w:val="clear" w:color="auto" w:fill="E6E6E6"/>
    </w:rPr>
  </w:style>
  <w:style w:type="character" w:customStyle="1" w:styleId="swauthor">
    <w:name w:val="sw_author"/>
    <w:rsid w:val="00342AB7"/>
  </w:style>
  <w:style w:type="character" w:customStyle="1" w:styleId="UnderlineCharChar3">
    <w:name w:val="Underline Char Char3"/>
    <w:rsid w:val="00342AB7"/>
    <w:rPr>
      <w:szCs w:val="24"/>
      <w:u w:val="single"/>
      <w:lang w:val="en-US" w:eastAsia="en-US" w:bidi="ar-SA"/>
    </w:rPr>
  </w:style>
  <w:style w:type="character" w:customStyle="1" w:styleId="tl8wme">
    <w:name w:val="tl8wme"/>
    <w:basedOn w:val="DefaultParagraphFont"/>
    <w:rsid w:val="00342AB7"/>
  </w:style>
  <w:style w:type="character" w:customStyle="1" w:styleId="Mention3">
    <w:name w:val="Mention3"/>
    <w:basedOn w:val="DefaultParagraphFont"/>
    <w:uiPriority w:val="99"/>
    <w:semiHidden/>
    <w:unhideWhenUsed/>
    <w:rsid w:val="00342AB7"/>
    <w:rPr>
      <w:color w:val="2B579A"/>
      <w:shd w:val="clear" w:color="auto" w:fill="E6E6E6"/>
    </w:rPr>
  </w:style>
  <w:style w:type="character" w:customStyle="1" w:styleId="m-5251091010484660064gmail-style13ptbold">
    <w:name w:val="m_-5251091010484660064gmail-style13ptbold"/>
    <w:basedOn w:val="DefaultParagraphFont"/>
    <w:rsid w:val="00342AB7"/>
  </w:style>
  <w:style w:type="character" w:customStyle="1" w:styleId="m-5251091010484660064gmail-styleunderline">
    <w:name w:val="m_-5251091010484660064gmail-styleunderline"/>
    <w:basedOn w:val="DefaultParagraphFont"/>
    <w:rsid w:val="00342AB7"/>
  </w:style>
  <w:style w:type="character" w:customStyle="1" w:styleId="tablecaption">
    <w:name w:val="tablecaption"/>
    <w:basedOn w:val="DefaultParagraphFont"/>
    <w:rsid w:val="00342AB7"/>
  </w:style>
  <w:style w:type="character" w:customStyle="1" w:styleId="StyleLatinHelvetica105ptBlack">
    <w:name w:val="Style (Latin) Helvetica 10.5 pt Black"/>
    <w:basedOn w:val="DefaultParagraphFont"/>
    <w:rsid w:val="00342AB7"/>
    <w:rPr>
      <w:rFonts w:ascii="Times New Roman" w:hAnsi="Times New Roman"/>
      <w:color w:val="000000"/>
      <w:sz w:val="21"/>
    </w:rPr>
  </w:style>
  <w:style w:type="character" w:customStyle="1" w:styleId="m-413333960618644972gmail-style13ptbold">
    <w:name w:val="m_-413333960618644972gmail-style13ptbold"/>
    <w:basedOn w:val="DefaultParagraphFont"/>
    <w:rsid w:val="00342AB7"/>
  </w:style>
  <w:style w:type="character" w:customStyle="1" w:styleId="m-413333960618644972gmail-styleunderline">
    <w:name w:val="m_-413333960618644972gmail-styleunderline"/>
    <w:basedOn w:val="DefaultParagraphFont"/>
    <w:rsid w:val="00342AB7"/>
  </w:style>
  <w:style w:type="character" w:customStyle="1" w:styleId="m8314098763611656848gmail-stylestylebold12pt">
    <w:name w:val="m_8314098763611656848gmail-stylestylebold12pt"/>
    <w:basedOn w:val="DefaultParagraphFont"/>
    <w:rsid w:val="00342AB7"/>
  </w:style>
  <w:style w:type="character" w:customStyle="1" w:styleId="m8314098763611656848gmail-styleboldunderline">
    <w:name w:val="m_8314098763611656848gmail-styleboldunderline"/>
    <w:basedOn w:val="DefaultParagraphFont"/>
    <w:rsid w:val="00342AB7"/>
  </w:style>
  <w:style w:type="paragraph" w:customStyle="1" w:styleId="Spacer">
    <w:name w:val="Spacer"/>
    <w:basedOn w:val="Heading1"/>
    <w:link w:val="SpacerChar"/>
    <w:autoRedefine/>
    <w:uiPriority w:val="4"/>
    <w:qFormat/>
    <w:rsid w:val="00342AB7"/>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342AB7"/>
    <w:rPr>
      <w:rFonts w:ascii="Georgia" w:eastAsiaTheme="majorEastAsia" w:hAnsi="Georgia" w:cstheme="majorBidi"/>
      <w:b/>
      <w:bCs/>
      <w:szCs w:val="32"/>
    </w:rPr>
  </w:style>
  <w:style w:type="paragraph" w:customStyle="1" w:styleId="msonormal0">
    <w:name w:val="msonormal"/>
    <w:basedOn w:val="Normal"/>
    <w:rsid w:val="00342AB7"/>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342AB7"/>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342AB7"/>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342AB7"/>
    <w:rPr>
      <w:rFonts w:ascii="Arial Narrow" w:hAnsi="Arial Narrow" w:cs="Times New Roman"/>
      <w:color w:val="000000"/>
      <w:sz w:val="16"/>
    </w:rPr>
  </w:style>
  <w:style w:type="character" w:customStyle="1" w:styleId="CiteReal0">
    <w:name w:val="CiteReal"/>
    <w:uiPriority w:val="1"/>
    <w:qFormat/>
    <w:rsid w:val="00342AB7"/>
    <w:rPr>
      <w:rFonts w:ascii="Arial" w:hAnsi="Arial"/>
      <w:b/>
      <w:sz w:val="24"/>
      <w:u w:val="single"/>
    </w:rPr>
  </w:style>
  <w:style w:type="character" w:customStyle="1" w:styleId="dropcap1">
    <w:name w:val="dropcap1"/>
    <w:rsid w:val="00342AB7"/>
  </w:style>
  <w:style w:type="paragraph" w:customStyle="1" w:styleId="Style31">
    <w:name w:val="Style31"/>
    <w:basedOn w:val="Normal"/>
    <w:uiPriority w:val="99"/>
    <w:rsid w:val="00342AB7"/>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342AB7"/>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342AB7"/>
    <w:pPr>
      <w:spacing w:line="200" w:lineRule="exact"/>
      <w:jc w:val="both"/>
    </w:pPr>
    <w:rPr>
      <w:rFonts w:ascii="Palatino Linotype" w:hAnsi="Palatino Linotype" w:cs="Palatino Linotype"/>
      <w:sz w:val="16"/>
    </w:rPr>
  </w:style>
  <w:style w:type="character" w:customStyle="1" w:styleId="FontStyle72">
    <w:name w:val="Font Style72"/>
    <w:uiPriority w:val="99"/>
    <w:rsid w:val="00342AB7"/>
    <w:rPr>
      <w:rFonts w:ascii="Cambria" w:hAnsi="Cambria" w:cs="Cambria" w:hint="default"/>
      <w:sz w:val="16"/>
      <w:szCs w:val="16"/>
    </w:rPr>
  </w:style>
  <w:style w:type="character" w:customStyle="1" w:styleId="FontStyle73">
    <w:name w:val="Font Style73"/>
    <w:uiPriority w:val="99"/>
    <w:rsid w:val="00342AB7"/>
    <w:rPr>
      <w:rFonts w:ascii="Cambria" w:hAnsi="Cambria" w:cs="Cambria" w:hint="default"/>
      <w:i/>
      <w:iCs/>
      <w:sz w:val="16"/>
      <w:szCs w:val="16"/>
    </w:rPr>
  </w:style>
  <w:style w:type="character" w:customStyle="1" w:styleId="UnderlinestyleChar2">
    <w:name w:val="Underline style Char2"/>
    <w:rsid w:val="00342AB7"/>
    <w:rPr>
      <w:sz w:val="22"/>
      <w:szCs w:val="24"/>
      <w:u w:val="single"/>
      <w:lang w:val="en-US" w:eastAsia="en-US" w:bidi="ar-SA"/>
    </w:rPr>
  </w:style>
  <w:style w:type="character" w:customStyle="1" w:styleId="FontStyle49">
    <w:name w:val="Font Style49"/>
    <w:uiPriority w:val="99"/>
    <w:rsid w:val="00342AB7"/>
    <w:rPr>
      <w:rFonts w:ascii="Cambria" w:hAnsi="Cambria" w:cs="Cambria"/>
      <w:sz w:val="20"/>
      <w:szCs w:val="20"/>
    </w:rPr>
  </w:style>
  <w:style w:type="character" w:customStyle="1" w:styleId="FontStyle50">
    <w:name w:val="Font Style50"/>
    <w:uiPriority w:val="99"/>
    <w:rsid w:val="00342AB7"/>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342AB7"/>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342AB7"/>
    <w:rPr>
      <w:rFonts w:ascii="Cambria" w:eastAsia="Cambria" w:hAnsi="Cambria" w:cs="Cambria"/>
      <w:spacing w:val="-3"/>
      <w:sz w:val="16"/>
      <w:szCs w:val="20"/>
    </w:rPr>
  </w:style>
  <w:style w:type="character" w:customStyle="1" w:styleId="kn">
    <w:name w:val="kn"/>
    <w:basedOn w:val="DefaultParagraphFont"/>
    <w:rsid w:val="00342AB7"/>
  </w:style>
  <w:style w:type="character" w:customStyle="1" w:styleId="StyleStyleUnderlineUnderlineStyleBoldUnderlineIntenseEmphas">
    <w:name w:val="Style Style UnderlineUnderlineStyle Bold UnderlineIntense Emphas..."/>
    <w:basedOn w:val="DefaultParagraphFont"/>
    <w:rsid w:val="00342AB7"/>
    <w:rPr>
      <w:b/>
      <w:bCs/>
      <w:sz w:val="26"/>
      <w:u w:val="single"/>
    </w:rPr>
  </w:style>
  <w:style w:type="character" w:customStyle="1" w:styleId="articoloinside">
    <w:name w:val="articolo_inside"/>
    <w:rsid w:val="00342AB7"/>
  </w:style>
  <w:style w:type="paragraph" w:customStyle="1" w:styleId="pagetools">
    <w:name w:val="pagetools"/>
    <w:basedOn w:val="Normal"/>
    <w:rsid w:val="00342AB7"/>
    <w:pPr>
      <w:spacing w:before="100" w:beforeAutospacing="1" w:after="100" w:afterAutospacing="1"/>
    </w:pPr>
    <w:rPr>
      <w:rFonts w:ascii="Cambria" w:eastAsia="Cambria" w:hAnsi="Cambria"/>
      <w:sz w:val="24"/>
    </w:rPr>
  </w:style>
  <w:style w:type="character" w:customStyle="1" w:styleId="desc">
    <w:name w:val="desc"/>
    <w:basedOn w:val="DefaultParagraphFont"/>
    <w:rsid w:val="00342AB7"/>
  </w:style>
  <w:style w:type="character" w:customStyle="1" w:styleId="job">
    <w:name w:val="job"/>
    <w:basedOn w:val="DefaultParagraphFont"/>
    <w:rsid w:val="00342AB7"/>
  </w:style>
  <w:style w:type="character" w:customStyle="1" w:styleId="publisher">
    <w:name w:val="publisher"/>
    <w:basedOn w:val="DefaultParagraphFont"/>
    <w:rsid w:val="00342AB7"/>
  </w:style>
  <w:style w:type="character" w:customStyle="1" w:styleId="pubyear">
    <w:name w:val="pubyear"/>
    <w:basedOn w:val="DefaultParagraphFont"/>
    <w:rsid w:val="00342AB7"/>
  </w:style>
  <w:style w:type="character" w:customStyle="1" w:styleId="pubcity">
    <w:name w:val="pubcity"/>
    <w:basedOn w:val="DefaultParagraphFont"/>
    <w:rsid w:val="00342AB7"/>
  </w:style>
  <w:style w:type="character" w:customStyle="1" w:styleId="bodycontentlink">
    <w:name w:val="bodycontentlink"/>
    <w:basedOn w:val="DefaultParagraphFont"/>
    <w:rsid w:val="00342AB7"/>
  </w:style>
  <w:style w:type="paragraph" w:customStyle="1" w:styleId="C-Text">
    <w:name w:val="C-Text"/>
    <w:basedOn w:val="Normal"/>
    <w:rsid w:val="00342AB7"/>
    <w:pPr>
      <w:tabs>
        <w:tab w:val="num" w:pos="720"/>
      </w:tabs>
      <w:ind w:left="720" w:hanging="360"/>
    </w:pPr>
    <w:rPr>
      <w:rFonts w:ascii="Book Antiqua" w:hAnsi="Book Antiqua"/>
      <w:sz w:val="24"/>
    </w:rPr>
  </w:style>
  <w:style w:type="character" w:customStyle="1" w:styleId="ecdate">
    <w:name w:val="ec_date"/>
    <w:basedOn w:val="DefaultParagraphFont"/>
    <w:rsid w:val="00342AB7"/>
    <w:rPr>
      <w:rFonts w:ascii="Symbol" w:hAnsi="Symbol" w:hint="default"/>
      <w:sz w:val="20"/>
      <w:szCs w:val="20"/>
      <w:shd w:val="clear" w:color="auto" w:fill="FFFFFF"/>
    </w:rPr>
  </w:style>
  <w:style w:type="paragraph" w:customStyle="1" w:styleId="ecmsonormal">
    <w:name w:val="ec_msonormal"/>
    <w:basedOn w:val="Normal"/>
    <w:rsid w:val="00342AB7"/>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342AB7"/>
  </w:style>
  <w:style w:type="character" w:customStyle="1" w:styleId="articleheadline">
    <w:name w:val="articleheadline"/>
    <w:basedOn w:val="DefaultParagraphFont"/>
    <w:rsid w:val="00342AB7"/>
  </w:style>
  <w:style w:type="paragraph" w:customStyle="1" w:styleId="u-intro">
    <w:name w:val="u-intro"/>
    <w:basedOn w:val="Normal"/>
    <w:rsid w:val="00342AB7"/>
    <w:pPr>
      <w:spacing w:before="100" w:beforeAutospacing="1" w:after="100" w:afterAutospacing="1"/>
    </w:pPr>
    <w:rPr>
      <w:rFonts w:ascii="Georgia" w:hAnsi="Georgia"/>
      <w:sz w:val="24"/>
    </w:rPr>
  </w:style>
  <w:style w:type="character" w:customStyle="1" w:styleId="u-byline">
    <w:name w:val="u-byline"/>
    <w:basedOn w:val="DefaultParagraphFont"/>
    <w:rsid w:val="00342AB7"/>
  </w:style>
  <w:style w:type="character" w:customStyle="1" w:styleId="articlebya">
    <w:name w:val="articleby_a"/>
    <w:basedOn w:val="DefaultParagraphFont"/>
    <w:rsid w:val="00342AB7"/>
  </w:style>
  <w:style w:type="character" w:customStyle="1" w:styleId="popupwinby">
    <w:name w:val="popupwinby"/>
    <w:basedOn w:val="DefaultParagraphFont"/>
    <w:rsid w:val="00342AB7"/>
  </w:style>
  <w:style w:type="character" w:customStyle="1" w:styleId="storyheader">
    <w:name w:val="storyheader"/>
    <w:basedOn w:val="DefaultParagraphFont"/>
    <w:rsid w:val="00342AB7"/>
  </w:style>
  <w:style w:type="character" w:customStyle="1" w:styleId="marron">
    <w:name w:val="marron"/>
    <w:basedOn w:val="DefaultParagraphFont"/>
    <w:rsid w:val="00342AB7"/>
  </w:style>
  <w:style w:type="paragraph" w:customStyle="1" w:styleId="StyleNormalWeb10pt">
    <w:name w:val="Style Normal (Web) + 10 pt"/>
    <w:basedOn w:val="NormalWeb"/>
    <w:next w:val="Normal"/>
    <w:rsid w:val="00342AB7"/>
    <w:rPr>
      <w:rFonts w:ascii="Bookman Old Style" w:eastAsiaTheme="minorHAnsi" w:hAnsi="Bookman Old Style"/>
      <w:sz w:val="20"/>
      <w:lang w:bidi="ar-SA"/>
    </w:rPr>
  </w:style>
  <w:style w:type="character" w:customStyle="1" w:styleId="StyleNormalWeb10ptChar">
    <w:name w:val="Style Normal (Web) + 10 pt Char"/>
    <w:basedOn w:val="DefaultParagraphFont"/>
    <w:rsid w:val="00342AB7"/>
    <w:rPr>
      <w:szCs w:val="24"/>
      <w:lang w:val="en-US" w:eastAsia="en-US" w:bidi="ar-SA"/>
    </w:rPr>
  </w:style>
  <w:style w:type="paragraph" w:customStyle="1" w:styleId="TagCiteShells">
    <w:name w:val="Tag/Cite/Shells"/>
    <w:basedOn w:val="Normal"/>
    <w:rsid w:val="00342AB7"/>
    <w:rPr>
      <w:rFonts w:ascii="Georgia" w:hAnsi="Georgia"/>
      <w:b/>
      <w:sz w:val="16"/>
    </w:rPr>
  </w:style>
  <w:style w:type="paragraph" w:customStyle="1" w:styleId="DefinitionTerm">
    <w:name w:val="Definition Term"/>
    <w:basedOn w:val="Normal"/>
    <w:next w:val="Normal"/>
    <w:rsid w:val="00342AB7"/>
    <w:rPr>
      <w:rFonts w:ascii="Georgia" w:hAnsi="Georgia"/>
      <w:snapToGrid w:val="0"/>
      <w:sz w:val="24"/>
    </w:rPr>
  </w:style>
  <w:style w:type="character" w:customStyle="1" w:styleId="Style3CharChar">
    <w:name w:val="Style3 Char Char"/>
    <w:basedOn w:val="DefaultParagraphFont"/>
    <w:rsid w:val="00342AB7"/>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342AB7"/>
    <w:pPr>
      <w:spacing w:after="60"/>
    </w:pPr>
    <w:rPr>
      <w:rFonts w:ascii="Georgia" w:eastAsia="Segoe UI" w:hAnsi="Georgia" w:cs="Cambria"/>
      <w:caps/>
      <w:sz w:val="20"/>
      <w:lang w:eastAsia="zh-CN"/>
    </w:rPr>
  </w:style>
  <w:style w:type="character" w:customStyle="1" w:styleId="NormalChar0">
    <w:name w:val="Normal Char"/>
    <w:basedOn w:val="DefaultParagraphFont"/>
    <w:rsid w:val="00342AB7"/>
    <w:rPr>
      <w:lang w:eastAsia="en-US"/>
    </w:rPr>
  </w:style>
  <w:style w:type="character" w:customStyle="1" w:styleId="BoldUnderlineChar2">
    <w:name w:val="Bold + Underline Char"/>
    <w:basedOn w:val="DefaultParagraphFont"/>
    <w:rsid w:val="00342AB7"/>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342AB7"/>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342AB7"/>
  </w:style>
  <w:style w:type="character" w:customStyle="1" w:styleId="CharacterStyle7">
    <w:name w:val="Character Style 7"/>
    <w:rsid w:val="00342AB7"/>
    <w:rPr>
      <w:rFonts w:ascii="Trebuchet MS" w:hAnsi="Trebuchet MS" w:cs="Trebuchet MS"/>
      <w:sz w:val="20"/>
      <w:szCs w:val="20"/>
      <w:u w:val="single"/>
    </w:rPr>
  </w:style>
  <w:style w:type="character" w:customStyle="1" w:styleId="StyleStyle4Char">
    <w:name w:val="Style Style4 + Char"/>
    <w:basedOn w:val="DefaultParagraphFont"/>
    <w:rsid w:val="00342AB7"/>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342AB7"/>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342AB7"/>
    <w:rPr>
      <w:rFonts w:ascii="Symbol" w:hAnsi="Symbol"/>
      <w:sz w:val="21"/>
      <w:szCs w:val="21"/>
      <w:u w:val="thick"/>
    </w:rPr>
  </w:style>
  <w:style w:type="character" w:customStyle="1" w:styleId="UnderlinedEvidenceCharChar">
    <w:name w:val="Underlined Evidence Char Char"/>
    <w:basedOn w:val="DefaultParagraphFont"/>
    <w:rsid w:val="00342AB7"/>
    <w:rPr>
      <w:rFonts w:ascii="Symbol" w:hAnsi="Symbol"/>
      <w:sz w:val="21"/>
      <w:szCs w:val="21"/>
      <w:u w:val="thick"/>
      <w:lang w:val="en-US" w:eastAsia="en-US" w:bidi="ar-SA"/>
    </w:rPr>
  </w:style>
  <w:style w:type="paragraph" w:customStyle="1" w:styleId="Cite8">
    <w:name w:val="Cite8"/>
    <w:basedOn w:val="Normal"/>
    <w:autoRedefine/>
    <w:qFormat/>
    <w:rsid w:val="00342AB7"/>
    <w:rPr>
      <w:rFonts w:ascii="Trebuchet MS" w:eastAsia="Verdana" w:hAnsi="Trebuchet MS" w:cs="Cambria"/>
      <w:sz w:val="16"/>
    </w:rPr>
  </w:style>
  <w:style w:type="paragraph" w:customStyle="1" w:styleId="8font">
    <w:name w:val="8font"/>
    <w:basedOn w:val="Normal"/>
    <w:next w:val="Normal"/>
    <w:autoRedefine/>
    <w:qFormat/>
    <w:rsid w:val="00342AB7"/>
    <w:rPr>
      <w:rFonts w:ascii="Georgia" w:eastAsia="Cambria Math" w:hAnsi="Georgia" w:cs="Cambria"/>
      <w:sz w:val="16"/>
      <w:szCs w:val="16"/>
    </w:rPr>
  </w:style>
  <w:style w:type="character" w:customStyle="1" w:styleId="NoterefInText">
    <w:name w:val="_NoterefInText"/>
    <w:uiPriority w:val="99"/>
    <w:rsid w:val="00342AB7"/>
    <w:rPr>
      <w:rFonts w:cs="AKDPE C+ Utopia"/>
      <w:color w:val="000000"/>
    </w:rPr>
  </w:style>
  <w:style w:type="character" w:customStyle="1" w:styleId="postauthor">
    <w:name w:val="postauthor"/>
    <w:basedOn w:val="DefaultParagraphFont"/>
    <w:rsid w:val="00342AB7"/>
  </w:style>
  <w:style w:type="paragraph" w:customStyle="1" w:styleId="notes-source-hasnotes">
    <w:name w:val="notes-source-hasnotes"/>
    <w:basedOn w:val="Normal"/>
    <w:rsid w:val="00342AB7"/>
    <w:pPr>
      <w:spacing w:before="100" w:beforeAutospacing="1" w:after="100" w:afterAutospacing="1"/>
    </w:pPr>
    <w:rPr>
      <w:sz w:val="16"/>
      <w:szCs w:val="20"/>
    </w:rPr>
  </w:style>
  <w:style w:type="character" w:customStyle="1" w:styleId="span">
    <w:name w:val="span"/>
    <w:basedOn w:val="DefaultParagraphFont"/>
    <w:rsid w:val="00342AB7"/>
  </w:style>
  <w:style w:type="character" w:customStyle="1" w:styleId="maintitle">
    <w:name w:val="maintitle"/>
    <w:basedOn w:val="DefaultParagraphFont"/>
    <w:rsid w:val="00342AB7"/>
  </w:style>
  <w:style w:type="character" w:customStyle="1" w:styleId="thirdparty-logo">
    <w:name w:val="thirdparty-logo"/>
    <w:basedOn w:val="DefaultParagraphFont"/>
    <w:rsid w:val="00342AB7"/>
  </w:style>
  <w:style w:type="character" w:customStyle="1" w:styleId="posted">
    <w:name w:val="posted"/>
    <w:basedOn w:val="DefaultParagraphFont"/>
    <w:rsid w:val="00342AB7"/>
  </w:style>
  <w:style w:type="character" w:customStyle="1" w:styleId="ticker">
    <w:name w:val="ticker"/>
    <w:basedOn w:val="DefaultParagraphFont"/>
    <w:rsid w:val="00342AB7"/>
  </w:style>
  <w:style w:type="paragraph" w:customStyle="1" w:styleId="articlemeta">
    <w:name w:val="articlemeta"/>
    <w:basedOn w:val="Normal"/>
    <w:rsid w:val="00342AB7"/>
    <w:pPr>
      <w:spacing w:before="100" w:beforeAutospacing="1" w:after="100" w:afterAutospacing="1"/>
    </w:pPr>
    <w:rPr>
      <w:sz w:val="16"/>
      <w:szCs w:val="20"/>
    </w:rPr>
  </w:style>
  <w:style w:type="character" w:customStyle="1" w:styleId="vcard">
    <w:name w:val="vcard"/>
    <w:basedOn w:val="DefaultParagraphFont"/>
    <w:rsid w:val="00342AB7"/>
  </w:style>
  <w:style w:type="character" w:customStyle="1" w:styleId="print-footnote">
    <w:name w:val="print-footnote"/>
    <w:basedOn w:val="DefaultParagraphFont"/>
    <w:rsid w:val="00342AB7"/>
  </w:style>
  <w:style w:type="character" w:customStyle="1" w:styleId="datestring">
    <w:name w:val="datestring"/>
    <w:basedOn w:val="DefaultParagraphFont"/>
    <w:rsid w:val="00342AB7"/>
  </w:style>
  <w:style w:type="paragraph" w:customStyle="1" w:styleId="noindent0">
    <w:name w:val="no_indent"/>
    <w:basedOn w:val="Normal"/>
    <w:rsid w:val="00342AB7"/>
    <w:pPr>
      <w:spacing w:before="100" w:beforeAutospacing="1" w:after="100" w:afterAutospacing="1"/>
    </w:pPr>
    <w:rPr>
      <w:sz w:val="16"/>
      <w:szCs w:val="20"/>
    </w:rPr>
  </w:style>
  <w:style w:type="character" w:customStyle="1" w:styleId="email">
    <w:name w:val="email"/>
    <w:basedOn w:val="DefaultParagraphFont"/>
    <w:rsid w:val="00342AB7"/>
  </w:style>
  <w:style w:type="paragraph" w:customStyle="1" w:styleId="left">
    <w:name w:val="left"/>
    <w:basedOn w:val="Normal"/>
    <w:rsid w:val="00342AB7"/>
    <w:pPr>
      <w:spacing w:before="100" w:beforeAutospacing="1" w:after="100" w:afterAutospacing="1"/>
    </w:pPr>
    <w:rPr>
      <w:sz w:val="16"/>
      <w:szCs w:val="20"/>
    </w:rPr>
  </w:style>
  <w:style w:type="paragraph" w:customStyle="1" w:styleId="right">
    <w:name w:val="right"/>
    <w:basedOn w:val="Normal"/>
    <w:rsid w:val="00342AB7"/>
    <w:pPr>
      <w:spacing w:before="100" w:beforeAutospacing="1" w:after="100" w:afterAutospacing="1"/>
    </w:pPr>
    <w:rPr>
      <w:sz w:val="16"/>
      <w:szCs w:val="20"/>
    </w:rPr>
  </w:style>
  <w:style w:type="character" w:customStyle="1" w:styleId="gptad">
    <w:name w:val="gptad"/>
    <w:basedOn w:val="DefaultParagraphFont"/>
    <w:rsid w:val="00342AB7"/>
  </w:style>
  <w:style w:type="paragraph" w:customStyle="1" w:styleId="creditpostedmodified">
    <w:name w:val="credit_posted_modified"/>
    <w:basedOn w:val="Normal"/>
    <w:rsid w:val="00342AB7"/>
    <w:pPr>
      <w:spacing w:before="100" w:beforeAutospacing="1" w:after="100" w:afterAutospacing="1"/>
    </w:pPr>
    <w:rPr>
      <w:sz w:val="16"/>
      <w:szCs w:val="20"/>
    </w:rPr>
  </w:style>
  <w:style w:type="character" w:customStyle="1" w:styleId="creditline">
    <w:name w:val="creditline"/>
    <w:basedOn w:val="DefaultParagraphFont"/>
    <w:rsid w:val="00342AB7"/>
  </w:style>
  <w:style w:type="character" w:customStyle="1" w:styleId="grd">
    <w:name w:val="grd"/>
    <w:basedOn w:val="DefaultParagraphFont"/>
    <w:rsid w:val="00342AB7"/>
  </w:style>
  <w:style w:type="paragraph" w:customStyle="1" w:styleId="hs-text-container">
    <w:name w:val="hs-text-container"/>
    <w:basedOn w:val="Normal"/>
    <w:rsid w:val="00342AB7"/>
    <w:pPr>
      <w:spacing w:before="100" w:beforeAutospacing="1" w:after="100" w:afterAutospacing="1"/>
    </w:pPr>
    <w:rPr>
      <w:sz w:val="16"/>
      <w:szCs w:val="20"/>
    </w:rPr>
  </w:style>
  <w:style w:type="character" w:customStyle="1" w:styleId="created">
    <w:name w:val="created"/>
    <w:basedOn w:val="DefaultParagraphFont"/>
    <w:rsid w:val="00342AB7"/>
  </w:style>
  <w:style w:type="character" w:customStyle="1" w:styleId="changed">
    <w:name w:val="changed"/>
    <w:basedOn w:val="DefaultParagraphFont"/>
    <w:rsid w:val="00342AB7"/>
  </w:style>
  <w:style w:type="character" w:customStyle="1" w:styleId="article-author-name">
    <w:name w:val="article-author-name"/>
    <w:basedOn w:val="DefaultParagraphFont"/>
    <w:rsid w:val="00342AB7"/>
  </w:style>
  <w:style w:type="character" w:customStyle="1" w:styleId="bioexcerpt">
    <w:name w:val="bio_excerpt"/>
    <w:basedOn w:val="DefaultParagraphFont"/>
    <w:rsid w:val="00342AB7"/>
  </w:style>
  <w:style w:type="character" w:customStyle="1" w:styleId="commentcount">
    <w:name w:val="comment_count"/>
    <w:basedOn w:val="DefaultParagraphFont"/>
    <w:rsid w:val="00342AB7"/>
  </w:style>
  <w:style w:type="character" w:customStyle="1" w:styleId="searchtermshighlighted">
    <w:name w:val="searchtermshighlighted"/>
    <w:basedOn w:val="DefaultParagraphFont"/>
    <w:rsid w:val="00342AB7"/>
  </w:style>
  <w:style w:type="character" w:customStyle="1" w:styleId="contributornametrigger">
    <w:name w:val="contributornametrigger"/>
    <w:basedOn w:val="DefaultParagraphFont"/>
    <w:rsid w:val="00342AB7"/>
  </w:style>
  <w:style w:type="character" w:customStyle="1" w:styleId="bylinepipe">
    <w:name w:val="bylinepipe"/>
    <w:basedOn w:val="DefaultParagraphFont"/>
    <w:rsid w:val="00342AB7"/>
  </w:style>
  <w:style w:type="character" w:customStyle="1" w:styleId="lucenesearchresulturlb">
    <w:name w:val="lucene_search_result_url_b"/>
    <w:basedOn w:val="DefaultParagraphFont"/>
    <w:rsid w:val="00342AB7"/>
  </w:style>
  <w:style w:type="character" w:customStyle="1" w:styleId="faculty-title">
    <w:name w:val="faculty-title"/>
    <w:basedOn w:val="DefaultParagraphFont"/>
    <w:rsid w:val="00342AB7"/>
  </w:style>
  <w:style w:type="character" w:customStyle="1" w:styleId="count">
    <w:name w:val="count"/>
    <w:basedOn w:val="DefaultParagraphFont"/>
    <w:rsid w:val="00342AB7"/>
  </w:style>
  <w:style w:type="character" w:customStyle="1" w:styleId="volume">
    <w:name w:val="volume"/>
    <w:basedOn w:val="DefaultParagraphFont"/>
    <w:rsid w:val="00342AB7"/>
  </w:style>
  <w:style w:type="character" w:customStyle="1" w:styleId="issue">
    <w:name w:val="issue"/>
    <w:basedOn w:val="DefaultParagraphFont"/>
    <w:rsid w:val="00342AB7"/>
  </w:style>
  <w:style w:type="character" w:customStyle="1" w:styleId="pages">
    <w:name w:val="pages"/>
    <w:basedOn w:val="DefaultParagraphFont"/>
    <w:rsid w:val="00342AB7"/>
  </w:style>
  <w:style w:type="character" w:customStyle="1" w:styleId="field-content">
    <w:name w:val="field-content"/>
    <w:basedOn w:val="DefaultParagraphFont"/>
    <w:rsid w:val="00342AB7"/>
  </w:style>
  <w:style w:type="character" w:customStyle="1" w:styleId="person">
    <w:name w:val="person"/>
    <w:basedOn w:val="DefaultParagraphFont"/>
    <w:rsid w:val="00342AB7"/>
  </w:style>
  <w:style w:type="character" w:customStyle="1" w:styleId="corresponding">
    <w:name w:val="corresponding"/>
    <w:basedOn w:val="DefaultParagraphFont"/>
    <w:rsid w:val="00342AB7"/>
  </w:style>
  <w:style w:type="character" w:customStyle="1" w:styleId="entry-date">
    <w:name w:val="entry-date"/>
    <w:basedOn w:val="DefaultParagraphFont"/>
    <w:rsid w:val="00342AB7"/>
  </w:style>
  <w:style w:type="paragraph" w:customStyle="1" w:styleId="entry-meta">
    <w:name w:val="entry-meta"/>
    <w:basedOn w:val="Normal"/>
    <w:rsid w:val="00342AB7"/>
    <w:pPr>
      <w:spacing w:before="100" w:beforeAutospacing="1" w:after="100" w:afterAutospacing="1"/>
    </w:pPr>
    <w:rPr>
      <w:sz w:val="16"/>
      <w:szCs w:val="20"/>
    </w:rPr>
  </w:style>
  <w:style w:type="character" w:customStyle="1" w:styleId="post-time">
    <w:name w:val="post-time"/>
    <w:basedOn w:val="DefaultParagraphFont"/>
    <w:rsid w:val="00342AB7"/>
  </w:style>
  <w:style w:type="character" w:customStyle="1" w:styleId="post-category">
    <w:name w:val="post-category"/>
    <w:basedOn w:val="DefaultParagraphFont"/>
    <w:rsid w:val="00342AB7"/>
  </w:style>
  <w:style w:type="character" w:customStyle="1" w:styleId="post-author">
    <w:name w:val="post-author"/>
    <w:basedOn w:val="DefaultParagraphFont"/>
    <w:rsid w:val="00342AB7"/>
  </w:style>
  <w:style w:type="character" w:customStyle="1" w:styleId="A10">
    <w:name w:val="A10"/>
    <w:uiPriority w:val="99"/>
    <w:rsid w:val="00342AB7"/>
    <w:rPr>
      <w:rFonts w:cs="MS Mincho"/>
      <w:color w:val="000000"/>
      <w:sz w:val="11"/>
      <w:szCs w:val="11"/>
    </w:rPr>
  </w:style>
  <w:style w:type="paragraph" w:customStyle="1" w:styleId="Pa10">
    <w:name w:val="Pa10"/>
    <w:basedOn w:val="Default"/>
    <w:next w:val="Default"/>
    <w:uiPriority w:val="99"/>
    <w:rsid w:val="00342AB7"/>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342AB7"/>
    <w:pPr>
      <w:widowControl w:val="0"/>
      <w:spacing w:line="241" w:lineRule="atLeast"/>
    </w:pPr>
    <w:rPr>
      <w:rFonts w:ascii="Verdana" w:eastAsiaTheme="minorEastAsia" w:hAnsi="Verdana" w:cs="Cambria"/>
      <w:color w:val="auto"/>
    </w:rPr>
  </w:style>
  <w:style w:type="character" w:customStyle="1" w:styleId="A9">
    <w:name w:val="A9"/>
    <w:uiPriority w:val="99"/>
    <w:rsid w:val="00342AB7"/>
    <w:rPr>
      <w:rFonts w:cs="MS Mincho"/>
      <w:color w:val="000000"/>
      <w:sz w:val="14"/>
      <w:szCs w:val="14"/>
    </w:rPr>
  </w:style>
  <w:style w:type="paragraph" w:customStyle="1" w:styleId="articledetails">
    <w:name w:val="articledetails"/>
    <w:basedOn w:val="Normal"/>
    <w:rsid w:val="00342AB7"/>
    <w:pPr>
      <w:spacing w:before="100" w:beforeAutospacing="1" w:after="100" w:afterAutospacing="1"/>
    </w:pPr>
    <w:rPr>
      <w:sz w:val="16"/>
      <w:szCs w:val="20"/>
    </w:rPr>
  </w:style>
  <w:style w:type="character" w:customStyle="1" w:styleId="posted-and-updated">
    <w:name w:val="posted-and-updated"/>
    <w:basedOn w:val="DefaultParagraphFont"/>
    <w:rsid w:val="00342AB7"/>
  </w:style>
  <w:style w:type="paragraph" w:customStyle="1" w:styleId="aff">
    <w:name w:val="aff"/>
    <w:basedOn w:val="Normal"/>
    <w:rsid w:val="00342AB7"/>
    <w:pPr>
      <w:spacing w:before="100" w:beforeAutospacing="1" w:after="100" w:afterAutospacing="1"/>
    </w:pPr>
    <w:rPr>
      <w:sz w:val="16"/>
      <w:szCs w:val="20"/>
    </w:rPr>
  </w:style>
  <w:style w:type="character" w:customStyle="1" w:styleId="entry-author">
    <w:name w:val="entry-author"/>
    <w:basedOn w:val="DefaultParagraphFont"/>
    <w:rsid w:val="00342AB7"/>
  </w:style>
  <w:style w:type="character" w:customStyle="1" w:styleId="entry-author-name">
    <w:name w:val="entry-author-name"/>
    <w:basedOn w:val="DefaultParagraphFont"/>
    <w:rsid w:val="00342AB7"/>
  </w:style>
  <w:style w:type="character" w:customStyle="1" w:styleId="arial11">
    <w:name w:val="arial_11"/>
    <w:basedOn w:val="DefaultParagraphFont"/>
    <w:rsid w:val="00342AB7"/>
  </w:style>
  <w:style w:type="character" w:customStyle="1" w:styleId="contrib-degrees">
    <w:name w:val="contrib-degrees"/>
    <w:basedOn w:val="DefaultParagraphFont"/>
    <w:rsid w:val="00342AB7"/>
  </w:style>
  <w:style w:type="character" w:customStyle="1" w:styleId="contrib-on-behalf-of">
    <w:name w:val="contrib-on-behalf-of"/>
    <w:basedOn w:val="DefaultParagraphFont"/>
    <w:rsid w:val="00342AB7"/>
  </w:style>
  <w:style w:type="character" w:customStyle="1" w:styleId="pubtime">
    <w:name w:val="pubtime"/>
    <w:basedOn w:val="DefaultParagraphFont"/>
    <w:rsid w:val="00342AB7"/>
  </w:style>
  <w:style w:type="character" w:customStyle="1" w:styleId="time">
    <w:name w:val="time"/>
    <w:basedOn w:val="DefaultParagraphFont"/>
    <w:rsid w:val="00342AB7"/>
  </w:style>
  <w:style w:type="character" w:customStyle="1" w:styleId="fbcommentscount">
    <w:name w:val="fb_comments_count"/>
    <w:basedOn w:val="DefaultParagraphFont"/>
    <w:rsid w:val="00342AB7"/>
  </w:style>
  <w:style w:type="character" w:customStyle="1" w:styleId="stsharethiscustom">
    <w:name w:val="st_sharethis_custom"/>
    <w:basedOn w:val="DefaultParagraphFont"/>
    <w:rsid w:val="00342AB7"/>
  </w:style>
  <w:style w:type="paragraph" w:customStyle="1" w:styleId="permalinkable">
    <w:name w:val="permalinkable"/>
    <w:basedOn w:val="Normal"/>
    <w:rsid w:val="00342AB7"/>
    <w:pPr>
      <w:spacing w:before="100" w:beforeAutospacing="1" w:after="100" w:afterAutospacing="1"/>
    </w:pPr>
    <w:rPr>
      <w:sz w:val="16"/>
      <w:szCs w:val="20"/>
    </w:rPr>
  </w:style>
  <w:style w:type="character" w:customStyle="1" w:styleId="post-date">
    <w:name w:val="post-date"/>
    <w:basedOn w:val="DefaultParagraphFont"/>
    <w:rsid w:val="00342AB7"/>
  </w:style>
  <w:style w:type="character" w:customStyle="1" w:styleId="link-external">
    <w:name w:val="link-external"/>
    <w:basedOn w:val="DefaultParagraphFont"/>
    <w:rsid w:val="00342AB7"/>
  </w:style>
  <w:style w:type="character" w:customStyle="1" w:styleId="articleauthor">
    <w:name w:val="article_author"/>
    <w:basedOn w:val="DefaultParagraphFont"/>
    <w:rsid w:val="00342AB7"/>
  </w:style>
  <w:style w:type="character" w:customStyle="1" w:styleId="articleissue">
    <w:name w:val="article_issue"/>
    <w:basedOn w:val="DefaultParagraphFont"/>
    <w:rsid w:val="00342AB7"/>
  </w:style>
  <w:style w:type="character" w:customStyle="1" w:styleId="a-size-large">
    <w:name w:val="a-size-large"/>
    <w:basedOn w:val="DefaultParagraphFont"/>
    <w:rsid w:val="00342AB7"/>
  </w:style>
  <w:style w:type="character" w:customStyle="1" w:styleId="a-size-medium">
    <w:name w:val="a-size-medium"/>
    <w:basedOn w:val="DefaultParagraphFont"/>
    <w:rsid w:val="00342AB7"/>
  </w:style>
  <w:style w:type="character" w:customStyle="1" w:styleId="contribution">
    <w:name w:val="contribution"/>
    <w:basedOn w:val="DefaultParagraphFont"/>
    <w:rsid w:val="00342AB7"/>
  </w:style>
  <w:style w:type="character" w:customStyle="1" w:styleId="a-color-secondary">
    <w:name w:val="a-color-secondary"/>
    <w:basedOn w:val="DefaultParagraphFont"/>
    <w:rsid w:val="00342AB7"/>
  </w:style>
  <w:style w:type="paragraph" w:customStyle="1" w:styleId="sbyline">
    <w:name w:val="sbyline"/>
    <w:basedOn w:val="Normal"/>
    <w:rsid w:val="00342AB7"/>
    <w:pPr>
      <w:spacing w:before="100" w:beforeAutospacing="1" w:after="100" w:afterAutospacing="1"/>
    </w:pPr>
    <w:rPr>
      <w:sz w:val="16"/>
      <w:szCs w:val="20"/>
    </w:rPr>
  </w:style>
  <w:style w:type="character" w:customStyle="1" w:styleId="ui-author">
    <w:name w:val="ui-author"/>
    <w:basedOn w:val="DefaultParagraphFont"/>
    <w:rsid w:val="00342AB7"/>
  </w:style>
  <w:style w:type="character" w:customStyle="1" w:styleId="ui-staffline">
    <w:name w:val="ui-staffline"/>
    <w:basedOn w:val="DefaultParagraphFont"/>
    <w:rsid w:val="00342AB7"/>
  </w:style>
  <w:style w:type="paragraph" w:customStyle="1" w:styleId="promotion-tag-p">
    <w:name w:val="promotion-tag-p"/>
    <w:basedOn w:val="Normal"/>
    <w:rsid w:val="00342AB7"/>
    <w:pPr>
      <w:spacing w:before="100" w:beforeAutospacing="1" w:after="100" w:afterAutospacing="1"/>
    </w:pPr>
    <w:rPr>
      <w:sz w:val="16"/>
      <w:szCs w:val="20"/>
    </w:rPr>
  </w:style>
  <w:style w:type="paragraph" w:customStyle="1" w:styleId="heading">
    <w:name w:val="heading"/>
    <w:basedOn w:val="Normal"/>
    <w:rsid w:val="00342AB7"/>
    <w:pPr>
      <w:spacing w:before="100" w:beforeAutospacing="1" w:after="100" w:afterAutospacing="1"/>
    </w:pPr>
    <w:rPr>
      <w:sz w:val="16"/>
      <w:szCs w:val="20"/>
    </w:rPr>
  </w:style>
  <w:style w:type="character" w:customStyle="1" w:styleId="value">
    <w:name w:val="value"/>
    <w:basedOn w:val="DefaultParagraphFont"/>
    <w:rsid w:val="00342AB7"/>
  </w:style>
  <w:style w:type="character" w:customStyle="1" w:styleId="specialissuelabel">
    <w:name w:val="specialissuelabel"/>
    <w:basedOn w:val="DefaultParagraphFont"/>
    <w:rsid w:val="00342AB7"/>
  </w:style>
  <w:style w:type="character" w:customStyle="1" w:styleId="referencediv">
    <w:name w:val="referencediv"/>
    <w:basedOn w:val="DefaultParagraphFont"/>
    <w:rsid w:val="00342AB7"/>
  </w:style>
  <w:style w:type="character" w:customStyle="1" w:styleId="wp-smiley">
    <w:name w:val="wp-smiley"/>
    <w:basedOn w:val="DefaultParagraphFont"/>
    <w:rsid w:val="00342AB7"/>
  </w:style>
  <w:style w:type="character" w:customStyle="1" w:styleId="meta-prep">
    <w:name w:val="meta-prep"/>
    <w:basedOn w:val="DefaultParagraphFont"/>
    <w:rsid w:val="00342AB7"/>
  </w:style>
  <w:style w:type="character" w:customStyle="1" w:styleId="artjournal">
    <w:name w:val="art_journal"/>
    <w:basedOn w:val="DefaultParagraphFont"/>
    <w:rsid w:val="00342AB7"/>
  </w:style>
  <w:style w:type="character" w:customStyle="1" w:styleId="artdatevolumeissuepart">
    <w:name w:val="art_datevolumeissuepart"/>
    <w:basedOn w:val="DefaultParagraphFont"/>
    <w:rsid w:val="00342AB7"/>
  </w:style>
  <w:style w:type="character" w:customStyle="1" w:styleId="artpages">
    <w:name w:val="art_pages"/>
    <w:basedOn w:val="DefaultParagraphFont"/>
    <w:rsid w:val="00342AB7"/>
  </w:style>
  <w:style w:type="character" w:customStyle="1" w:styleId="singlehighlightclass">
    <w:name w:val="single_highlight_class"/>
    <w:basedOn w:val="DefaultParagraphFont"/>
    <w:rsid w:val="00342AB7"/>
  </w:style>
  <w:style w:type="character" w:customStyle="1" w:styleId="degree">
    <w:name w:val="degree"/>
    <w:basedOn w:val="DefaultParagraphFont"/>
    <w:rsid w:val="00342AB7"/>
  </w:style>
  <w:style w:type="character" w:customStyle="1" w:styleId="major">
    <w:name w:val="major"/>
    <w:basedOn w:val="DefaultParagraphFont"/>
    <w:rsid w:val="00342AB7"/>
  </w:style>
  <w:style w:type="character" w:customStyle="1" w:styleId="authors">
    <w:name w:val="authors"/>
    <w:basedOn w:val="DefaultParagraphFont"/>
    <w:rsid w:val="00342AB7"/>
  </w:style>
  <w:style w:type="character" w:customStyle="1" w:styleId="views">
    <w:name w:val="views"/>
    <w:basedOn w:val="DefaultParagraphFont"/>
    <w:rsid w:val="00342AB7"/>
  </w:style>
  <w:style w:type="character" w:customStyle="1" w:styleId="stmainservices">
    <w:name w:val="stmainservices"/>
    <w:basedOn w:val="DefaultParagraphFont"/>
    <w:rsid w:val="00342AB7"/>
  </w:style>
  <w:style w:type="character" w:customStyle="1" w:styleId="stbubblehcount">
    <w:name w:val="stbubble_hcount"/>
    <w:basedOn w:val="DefaultParagraphFont"/>
    <w:rsid w:val="00342AB7"/>
  </w:style>
  <w:style w:type="paragraph" w:customStyle="1" w:styleId="Document">
    <w:name w:val="_Document"/>
    <w:basedOn w:val="Default"/>
    <w:next w:val="Default"/>
    <w:uiPriority w:val="99"/>
    <w:rsid w:val="00342AB7"/>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342AB7"/>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342AB7"/>
    <w:pPr>
      <w:widowControl w:val="0"/>
    </w:pPr>
    <w:rPr>
      <w:rFonts w:ascii="AKDPE C+ Utopia" w:eastAsiaTheme="minorEastAsia" w:hAnsi="AKDPE C+ Utopia" w:cs="Cambria"/>
      <w:color w:val="auto"/>
    </w:rPr>
  </w:style>
  <w:style w:type="paragraph" w:customStyle="1" w:styleId="collapsed-hide">
    <w:name w:val="collapsed-hide"/>
    <w:basedOn w:val="Normal"/>
    <w:rsid w:val="00342AB7"/>
    <w:pPr>
      <w:spacing w:before="100" w:beforeAutospacing="1" w:after="100" w:afterAutospacing="1"/>
    </w:pPr>
    <w:rPr>
      <w:sz w:val="16"/>
      <w:szCs w:val="20"/>
    </w:rPr>
  </w:style>
  <w:style w:type="paragraph" w:customStyle="1" w:styleId="Pa7">
    <w:name w:val="Pa7"/>
    <w:basedOn w:val="Default"/>
    <w:next w:val="Default"/>
    <w:uiPriority w:val="99"/>
    <w:rsid w:val="00342AB7"/>
    <w:pPr>
      <w:widowControl w:val="0"/>
      <w:spacing w:line="211" w:lineRule="atLeast"/>
    </w:pPr>
    <w:rPr>
      <w:rFonts w:ascii="Courier New" w:eastAsiaTheme="minorEastAsia" w:hAnsi="Courier New" w:cs="Cambria"/>
      <w:color w:val="auto"/>
    </w:rPr>
  </w:style>
  <w:style w:type="paragraph" w:customStyle="1" w:styleId="odd">
    <w:name w:val="odd"/>
    <w:basedOn w:val="Normal"/>
    <w:rsid w:val="00342AB7"/>
    <w:pPr>
      <w:spacing w:before="100" w:beforeAutospacing="1" w:after="100" w:afterAutospacing="1"/>
    </w:pPr>
    <w:rPr>
      <w:sz w:val="16"/>
      <w:szCs w:val="20"/>
    </w:rPr>
  </w:style>
  <w:style w:type="character" w:customStyle="1" w:styleId="article-date">
    <w:name w:val="article-date"/>
    <w:basedOn w:val="DefaultParagraphFont"/>
    <w:rsid w:val="00342AB7"/>
  </w:style>
  <w:style w:type="character" w:customStyle="1" w:styleId="article-author">
    <w:name w:val="article-author"/>
    <w:basedOn w:val="DefaultParagraphFont"/>
    <w:rsid w:val="00342AB7"/>
  </w:style>
  <w:style w:type="character" w:customStyle="1" w:styleId="tolocaltime">
    <w:name w:val="tolocaltime"/>
    <w:basedOn w:val="DefaultParagraphFont"/>
    <w:rsid w:val="00342AB7"/>
  </w:style>
  <w:style w:type="character" w:customStyle="1" w:styleId="pb-byline">
    <w:name w:val="pb-byline"/>
    <w:basedOn w:val="DefaultParagraphFont"/>
    <w:rsid w:val="00342AB7"/>
  </w:style>
  <w:style w:type="character" w:customStyle="1" w:styleId="pb-timestamp">
    <w:name w:val="pb-timestamp"/>
    <w:basedOn w:val="DefaultParagraphFont"/>
    <w:rsid w:val="00342AB7"/>
  </w:style>
  <w:style w:type="paragraph" w:customStyle="1" w:styleId="Pa8">
    <w:name w:val="Pa8"/>
    <w:basedOn w:val="Default"/>
    <w:next w:val="Default"/>
    <w:uiPriority w:val="99"/>
    <w:rsid w:val="00342AB7"/>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342AB7"/>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342AB7"/>
  </w:style>
  <w:style w:type="character" w:customStyle="1" w:styleId="even">
    <w:name w:val="even"/>
    <w:basedOn w:val="DefaultParagraphFont"/>
    <w:rsid w:val="00342AB7"/>
  </w:style>
  <w:style w:type="paragraph" w:customStyle="1" w:styleId="volissue">
    <w:name w:val="volissue"/>
    <w:basedOn w:val="Normal"/>
    <w:rsid w:val="00342AB7"/>
    <w:pPr>
      <w:spacing w:before="100" w:beforeAutospacing="1" w:after="100" w:afterAutospacing="1"/>
    </w:pPr>
    <w:rPr>
      <w:sz w:val="16"/>
      <w:szCs w:val="20"/>
    </w:rPr>
  </w:style>
  <w:style w:type="character" w:customStyle="1" w:styleId="view-count">
    <w:name w:val="view-count"/>
    <w:basedOn w:val="DefaultParagraphFont"/>
    <w:rsid w:val="00342AB7"/>
  </w:style>
  <w:style w:type="character" w:customStyle="1" w:styleId="tChar">
    <w:name w:val="t Char"/>
    <w:rsid w:val="00342AB7"/>
    <w:rPr>
      <w:rFonts w:ascii="Georgia" w:eastAsia="Times New Roman" w:hAnsi="Georgia" w:cs="Calibri"/>
      <w:b/>
      <w:lang w:val="x-none" w:eastAsia="x-none"/>
    </w:rPr>
  </w:style>
  <w:style w:type="paragraph" w:customStyle="1" w:styleId="BoldUnderlineChar20">
    <w:name w:val="BoldUnderline Char2"/>
    <w:link w:val="BoldUnderlineChar2Char"/>
    <w:rsid w:val="00342AB7"/>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342AB7"/>
    <w:rPr>
      <w:rFonts w:ascii="Times New Roman" w:eastAsia="Times New Roman" w:hAnsi="Times New Roman" w:cs="Times New Roman"/>
      <w:b/>
      <w:sz w:val="20"/>
      <w:u w:val="single"/>
    </w:rPr>
  </w:style>
  <w:style w:type="character" w:customStyle="1" w:styleId="UnderlineCharChar4">
    <w:name w:val="Underline Char Char4"/>
    <w:rsid w:val="00342AB7"/>
    <w:rPr>
      <w:szCs w:val="24"/>
      <w:u w:val="single"/>
      <w:lang w:val="en-US" w:eastAsia="en-US" w:bidi="ar-SA"/>
    </w:rPr>
  </w:style>
  <w:style w:type="character" w:customStyle="1" w:styleId="BoldUnderlineCharChar3">
    <w:name w:val="BoldUnderline Char Char3"/>
    <w:rsid w:val="00342AB7"/>
    <w:rPr>
      <w:b/>
      <w:szCs w:val="24"/>
      <w:u w:val="single"/>
      <w:lang w:val="en-US" w:eastAsia="en-US" w:bidi="ar-SA"/>
    </w:rPr>
  </w:style>
  <w:style w:type="character" w:customStyle="1" w:styleId="BoldUnderlineCharChar2">
    <w:name w:val="BoldUnderline Char Char2"/>
    <w:rsid w:val="00342AB7"/>
    <w:rPr>
      <w:b/>
      <w:szCs w:val="24"/>
      <w:u w:val="single"/>
      <w:lang w:val="en-US" w:eastAsia="en-US" w:bidi="ar-SA"/>
    </w:rPr>
  </w:style>
  <w:style w:type="paragraph" w:customStyle="1" w:styleId="UnderlineCard0">
    <w:name w:val="UnderlineCard"/>
    <w:basedOn w:val="Heading3"/>
    <w:link w:val="UnderlineCardChar"/>
    <w:qFormat/>
    <w:rsid w:val="00342AB7"/>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
    <w:name w:val="UnderlineCard Char"/>
    <w:link w:val="UnderlineCard0"/>
    <w:rsid w:val="00342AB7"/>
    <w:rPr>
      <w:rFonts w:ascii="Georgia" w:eastAsia="Calibri" w:hAnsi="Georgia" w:cs="Times New Roman"/>
      <w:sz w:val="20"/>
      <w:szCs w:val="20"/>
      <w:u w:val="single"/>
      <w:lang w:val="x-none" w:eastAsia="x-none"/>
    </w:rPr>
  </w:style>
  <w:style w:type="character" w:customStyle="1" w:styleId="5Notunderlined">
    <w:name w:val="5 Not underlined"/>
    <w:rsid w:val="00342AB7"/>
    <w:rPr>
      <w:rFonts w:ascii="Times New Roman" w:hAnsi="Times New Roman"/>
      <w:sz w:val="16"/>
    </w:rPr>
  </w:style>
  <w:style w:type="character" w:customStyle="1" w:styleId="volume-issue">
    <w:name w:val="volume-issue"/>
    <w:rsid w:val="00342AB7"/>
    <w:rPr>
      <w:rFonts w:cs="Times New Roman"/>
    </w:rPr>
  </w:style>
  <w:style w:type="character" w:customStyle="1" w:styleId="i">
    <w:name w:val="i"/>
    <w:basedOn w:val="DefaultParagraphFont"/>
    <w:uiPriority w:val="99"/>
    <w:rsid w:val="00342AB7"/>
  </w:style>
  <w:style w:type="character" w:customStyle="1" w:styleId="storytext">
    <w:name w:val="storytext"/>
    <w:basedOn w:val="DefaultParagraphFont"/>
    <w:rsid w:val="00342AB7"/>
  </w:style>
  <w:style w:type="character" w:customStyle="1" w:styleId="heading3char0">
    <w:name w:val="heading3char"/>
    <w:rsid w:val="00342AB7"/>
  </w:style>
  <w:style w:type="character" w:customStyle="1" w:styleId="boldness1">
    <w:name w:val="boldness1"/>
    <w:rsid w:val="00342AB7"/>
  </w:style>
  <w:style w:type="paragraph" w:customStyle="1" w:styleId="Cardd">
    <w:name w:val="Cardd"/>
    <w:basedOn w:val="Normal"/>
    <w:uiPriority w:val="4"/>
    <w:qFormat/>
    <w:rsid w:val="00342AB7"/>
    <w:pPr>
      <w:ind w:left="288" w:right="288"/>
    </w:pPr>
    <w:rPr>
      <w:rFonts w:ascii="Georgia" w:hAnsi="Georgia"/>
      <w:sz w:val="16"/>
    </w:rPr>
  </w:style>
  <w:style w:type="paragraph" w:customStyle="1" w:styleId="document0">
    <w:name w:val="document"/>
    <w:basedOn w:val="Normal"/>
    <w:rsid w:val="00342AB7"/>
    <w:pPr>
      <w:spacing w:before="100" w:beforeAutospacing="1" w:after="100" w:afterAutospacing="1"/>
    </w:pPr>
    <w:rPr>
      <w:rFonts w:ascii="Georgia" w:eastAsia="Times New Roman" w:hAnsi="Georgia"/>
      <w:sz w:val="16"/>
    </w:rPr>
  </w:style>
  <w:style w:type="character" w:customStyle="1" w:styleId="current-selection">
    <w:name w:val="current-selection"/>
    <w:basedOn w:val="DefaultParagraphFont"/>
    <w:rsid w:val="00342AB7"/>
  </w:style>
  <w:style w:type="character" w:customStyle="1" w:styleId="a2">
    <w:name w:val="_"/>
    <w:basedOn w:val="DefaultParagraphFont"/>
    <w:rsid w:val="00342AB7"/>
  </w:style>
  <w:style w:type="paragraph" w:customStyle="1" w:styleId="Shrink6">
    <w:name w:val="Shrink 6"/>
    <w:basedOn w:val="Normal"/>
    <w:qFormat/>
    <w:rsid w:val="00342AB7"/>
    <w:rPr>
      <w:rFonts w:ascii="Georgia" w:eastAsia="Calibri" w:hAnsi="Georgia" w:cs="Times New Roman"/>
      <w:sz w:val="12"/>
    </w:rPr>
  </w:style>
  <w:style w:type="character" w:customStyle="1" w:styleId="messagecontent">
    <w:name w:val="message_content"/>
    <w:rsid w:val="00342AB7"/>
  </w:style>
  <w:style w:type="character" w:customStyle="1" w:styleId="StyleUnderlineChar">
    <w:name w:val="Style Underline Char"/>
    <w:basedOn w:val="DefaultParagraphFont"/>
    <w:rsid w:val="00342AB7"/>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342AB7"/>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342AB7"/>
    <w:rPr>
      <w:rFonts w:ascii="Georgia" w:eastAsia="Times New Roman" w:hAnsi="Georgia" w:cs="Arial"/>
      <w:b/>
      <w:bCs/>
      <w:kern w:val="32"/>
      <w:szCs w:val="32"/>
      <w:u w:val="single"/>
    </w:rPr>
  </w:style>
  <w:style w:type="character" w:customStyle="1" w:styleId="twelptblackblack1">
    <w:name w:val="twelptblackblack1"/>
    <w:basedOn w:val="DefaultParagraphFont"/>
    <w:rsid w:val="00342AB7"/>
    <w:rPr>
      <w:rFonts w:ascii="Verdana" w:hAnsi="Verdana" w:hint="default"/>
      <w:color w:val="000000"/>
      <w:sz w:val="16"/>
      <w:szCs w:val="16"/>
    </w:rPr>
  </w:style>
  <w:style w:type="character" w:customStyle="1" w:styleId="Heading3CharCharCharChar1">
    <w:name w:val="Heading 3 Char Char Char Char1"/>
    <w:rsid w:val="00342AB7"/>
    <w:rPr>
      <w:rFonts w:cs="Arial"/>
      <w:bCs/>
      <w:szCs w:val="26"/>
      <w:u w:val="single"/>
      <w:lang w:val="en-US" w:eastAsia="en-US" w:bidi="ar-SA"/>
    </w:rPr>
  </w:style>
  <w:style w:type="paragraph" w:customStyle="1" w:styleId="conintrotext">
    <w:name w:val="conintrotext"/>
    <w:basedOn w:val="Normal"/>
    <w:uiPriority w:val="99"/>
    <w:rsid w:val="00342AB7"/>
    <w:pPr>
      <w:spacing w:before="100" w:beforeAutospacing="1" w:after="100" w:afterAutospacing="1"/>
    </w:pPr>
    <w:rPr>
      <w:rFonts w:ascii="Georgia" w:eastAsia="Times New Roman" w:hAnsi="Georgia"/>
      <w:sz w:val="24"/>
    </w:rPr>
  </w:style>
  <w:style w:type="character" w:customStyle="1" w:styleId="comment-body">
    <w:name w:val="comment-body"/>
    <w:rsid w:val="00342AB7"/>
  </w:style>
  <w:style w:type="character" w:customStyle="1" w:styleId="UnderlineCharCharChar1">
    <w:name w:val="Underline Char Char Char1"/>
    <w:rsid w:val="00342AB7"/>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342AB7"/>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342AB7"/>
    <w:rPr>
      <w:rFonts w:asciiTheme="minorHAnsi" w:eastAsia="MS Mincho" w:hAnsiTheme="minorHAnsi"/>
      <w:b/>
      <w:sz w:val="24"/>
      <w:u w:val="single"/>
    </w:rPr>
  </w:style>
  <w:style w:type="character" w:customStyle="1" w:styleId="mw-headline">
    <w:name w:val="mw-headline"/>
    <w:rsid w:val="00342AB7"/>
  </w:style>
  <w:style w:type="character" w:customStyle="1" w:styleId="flagicon">
    <w:name w:val="flagicon"/>
    <w:rsid w:val="00342AB7"/>
  </w:style>
  <w:style w:type="paragraph" w:customStyle="1" w:styleId="assert">
    <w:name w:val="assert"/>
    <w:basedOn w:val="Normal"/>
    <w:uiPriority w:val="99"/>
    <w:rsid w:val="00342AB7"/>
    <w:pPr>
      <w:spacing w:before="100" w:beforeAutospacing="1" w:after="100" w:afterAutospacing="1"/>
    </w:pPr>
    <w:rPr>
      <w:rFonts w:ascii="Georgia" w:eastAsia="Times New Roman" w:hAnsi="Georgia"/>
      <w:sz w:val="24"/>
    </w:rPr>
  </w:style>
  <w:style w:type="character" w:customStyle="1" w:styleId="apturelink">
    <w:name w:val="apturelink"/>
    <w:rsid w:val="00342AB7"/>
  </w:style>
  <w:style w:type="character" w:customStyle="1" w:styleId="apturelinkicon">
    <w:name w:val="apturelinkicon"/>
    <w:rsid w:val="00342AB7"/>
  </w:style>
  <w:style w:type="paragraph" w:customStyle="1" w:styleId="Default1">
    <w:name w:val="Default1"/>
    <w:basedOn w:val="Default"/>
    <w:next w:val="Default"/>
    <w:uiPriority w:val="99"/>
    <w:rsid w:val="00342AB7"/>
    <w:rPr>
      <w:color w:val="auto"/>
    </w:rPr>
  </w:style>
  <w:style w:type="paragraph" w:customStyle="1" w:styleId="center">
    <w:name w:val="center"/>
    <w:basedOn w:val="Normal"/>
    <w:uiPriority w:val="99"/>
    <w:rsid w:val="00342AB7"/>
    <w:pPr>
      <w:spacing w:before="100" w:beforeAutospacing="1" w:after="100" w:afterAutospacing="1"/>
    </w:pPr>
    <w:rPr>
      <w:rFonts w:ascii="Georgia" w:eastAsia="Times New Roman" w:hAnsi="Georgia"/>
      <w:sz w:val="24"/>
    </w:rPr>
  </w:style>
  <w:style w:type="character" w:customStyle="1" w:styleId="LittleChar">
    <w:name w:val="Little Char"/>
    <w:link w:val="Little"/>
    <w:rsid w:val="00342AB7"/>
    <w:rPr>
      <w:rFonts w:ascii="Garamond" w:eastAsia="Times New Roman" w:hAnsi="Garamond"/>
      <w:sz w:val="16"/>
    </w:rPr>
  </w:style>
  <w:style w:type="character" w:customStyle="1" w:styleId="UnderlineChar1Char">
    <w:name w:val="Underline Char1 Char"/>
    <w:rsid w:val="00342AB7"/>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342AB7"/>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342AB7"/>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342AB7"/>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342AB7"/>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342AB7"/>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342AB7"/>
    <w:rPr>
      <w:rFonts w:asciiTheme="minorHAnsi" w:eastAsia="MS Mincho" w:hAnsiTheme="minorHAnsi"/>
      <w:b/>
      <w:sz w:val="24"/>
      <w:u w:val="single"/>
    </w:rPr>
  </w:style>
  <w:style w:type="paragraph" w:customStyle="1" w:styleId="CardBody">
    <w:name w:val="Card Body"/>
    <w:basedOn w:val="Normal"/>
    <w:link w:val="CardBodyChar"/>
    <w:rsid w:val="00342AB7"/>
    <w:rPr>
      <w:rFonts w:ascii="Georgia" w:eastAsia="Times New Roman" w:hAnsi="Georgia"/>
      <w:sz w:val="16"/>
    </w:rPr>
  </w:style>
  <w:style w:type="character" w:customStyle="1" w:styleId="CardBodyChar">
    <w:name w:val="Card Body Char"/>
    <w:link w:val="CardBody"/>
    <w:rsid w:val="00342AB7"/>
    <w:rPr>
      <w:rFonts w:ascii="Georgia" w:eastAsia="Times New Roman" w:hAnsi="Georgia"/>
      <w:sz w:val="16"/>
    </w:rPr>
  </w:style>
  <w:style w:type="character" w:customStyle="1" w:styleId="ptitleinside">
    <w:name w:val="p_title_inside"/>
    <w:rsid w:val="00342AB7"/>
  </w:style>
  <w:style w:type="paragraph" w:customStyle="1" w:styleId="StyleBoldandUnderlineChar11ptBorderSinglesolidline">
    <w:name w:val="Style Bold and Underline Char + 11 pt Border: : (Single solid line..."/>
    <w:link w:val="StyleBoldandUnderlineChar11ptBorderSinglesolidlineChar"/>
    <w:rsid w:val="00342AB7"/>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342AB7"/>
    <w:rPr>
      <w:rFonts w:eastAsia="Times New Roman"/>
      <w:b/>
      <w:bCs/>
      <w:sz w:val="22"/>
      <w:szCs w:val="20"/>
      <w:u w:val="single"/>
      <w:bdr w:val="single" w:sz="4" w:space="0" w:color="auto"/>
    </w:rPr>
  </w:style>
  <w:style w:type="character" w:customStyle="1" w:styleId="Heading1CharChar1">
    <w:name w:val="Heading 1 Char Char1"/>
    <w:rsid w:val="00342AB7"/>
    <w:rPr>
      <w:rFonts w:cs="Arial"/>
      <w:b/>
      <w:bCs/>
      <w:szCs w:val="32"/>
      <w:lang w:val="en-US" w:eastAsia="en-US" w:bidi="ar-SA"/>
    </w:rPr>
  </w:style>
  <w:style w:type="paragraph" w:customStyle="1" w:styleId="Indentation">
    <w:name w:val="Indentation"/>
    <w:basedOn w:val="Normal"/>
    <w:uiPriority w:val="99"/>
    <w:rsid w:val="00342AB7"/>
    <w:pPr>
      <w:ind w:left="288" w:right="288"/>
    </w:pPr>
    <w:rPr>
      <w:rFonts w:ascii="Georgia" w:hAnsi="Georgia"/>
      <w:sz w:val="16"/>
    </w:rPr>
  </w:style>
  <w:style w:type="character" w:customStyle="1" w:styleId="StyleUnderlineCharChar9ptBold">
    <w:name w:val="Style Underline Char Char + 9 pt Bold"/>
    <w:rsid w:val="00342AB7"/>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342AB7"/>
    <w:rPr>
      <w:rFonts w:ascii="Georgia" w:eastAsia="Times New Roman" w:hAnsi="Georgia"/>
      <w:sz w:val="16"/>
      <w:u w:val="single"/>
    </w:rPr>
  </w:style>
  <w:style w:type="character" w:customStyle="1" w:styleId="StyleStyle4ArialNarrow9ptChar">
    <w:name w:val="Style Style4 + Arial Narrow 9 pt Char"/>
    <w:link w:val="StyleStyle4ArialNarrow9pt"/>
    <w:rsid w:val="00342AB7"/>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342AB7"/>
    <w:rPr>
      <w:rFonts w:ascii="Georgia" w:eastAsia="Times New Roman" w:hAnsi="Georgia"/>
      <w:b/>
      <w:bCs/>
      <w:sz w:val="16"/>
      <w:u w:val="single"/>
    </w:rPr>
  </w:style>
  <w:style w:type="character" w:customStyle="1" w:styleId="StyleStyle4ArialNarrow9ptBoldChar">
    <w:name w:val="Style Style4 + Arial Narrow 9 pt Bold Char"/>
    <w:link w:val="StyleStyle4ArialNarrow9ptBold"/>
    <w:rsid w:val="00342AB7"/>
    <w:rPr>
      <w:rFonts w:ascii="Georgia" w:eastAsia="Times New Roman" w:hAnsi="Georgia"/>
      <w:b/>
      <w:bCs/>
      <w:sz w:val="16"/>
      <w:u w:val="single"/>
    </w:rPr>
  </w:style>
  <w:style w:type="character" w:customStyle="1" w:styleId="StyleBoldandUnderlineCharChar29pt">
    <w:name w:val="Style Bold and Underline Char Char2 + 9 pt"/>
    <w:rsid w:val="00342AB7"/>
    <w:rPr>
      <w:rFonts w:ascii="Times New Roman" w:hAnsi="Times New Roman"/>
      <w:b/>
      <w:bCs/>
      <w:noProof w:val="0"/>
      <w:sz w:val="20"/>
      <w:u w:val="single"/>
    </w:rPr>
  </w:style>
  <w:style w:type="character" w:customStyle="1" w:styleId="StyleUnderlineCharChar19pt">
    <w:name w:val="Style Underline Char Char1 + 9 pt"/>
    <w:rsid w:val="00342AB7"/>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342AB7"/>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342AB7"/>
    <w:rPr>
      <w:rFonts w:ascii="Georgia" w:eastAsia="Times New Roman" w:hAnsi="Georgia"/>
      <w:b/>
      <w:smallCaps/>
      <w:sz w:val="24"/>
      <w:szCs w:val="24"/>
      <w:u w:val="single"/>
    </w:rPr>
  </w:style>
  <w:style w:type="character" w:customStyle="1" w:styleId="CardTextCharChar">
    <w:name w:val="Card Text Char Char"/>
    <w:rsid w:val="00342AB7"/>
    <w:rPr>
      <w:rFonts w:ascii="Times New Roman" w:eastAsia="Times New Roman" w:hAnsi="Times New Roman" w:cs="Times New Roman"/>
      <w:sz w:val="20"/>
      <w:szCs w:val="20"/>
    </w:rPr>
  </w:style>
  <w:style w:type="character" w:customStyle="1" w:styleId="citeChar1">
    <w:name w:val="cite Char"/>
    <w:locked/>
    <w:rsid w:val="00342AB7"/>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342AB7"/>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342AB7"/>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342AB7"/>
    <w:rPr>
      <w:i/>
      <w:iCs/>
      <w:sz w:val="20"/>
      <w:u w:val="single"/>
    </w:rPr>
  </w:style>
  <w:style w:type="character" w:customStyle="1" w:styleId="HIGHLIGHT0">
    <w:name w:val="HIGHLIGHT"/>
    <w:uiPriority w:val="1"/>
    <w:rsid w:val="00342AB7"/>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342AB7"/>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342AB7"/>
    <w:rPr>
      <w:rFonts w:ascii="Times New Roman" w:eastAsia="Times New Roman" w:hAnsi="Times New Roman" w:cs="Times New Roman"/>
      <w:b/>
      <w:sz w:val="28"/>
    </w:rPr>
  </w:style>
  <w:style w:type="character" w:customStyle="1" w:styleId="FifthChar">
    <w:name w:val="Fifth Char"/>
    <w:link w:val="Fifth"/>
    <w:rsid w:val="00342AB7"/>
    <w:rPr>
      <w:rFonts w:ascii="Calibri" w:eastAsia="Calibri" w:hAnsi="Calibri"/>
      <w:sz w:val="22"/>
    </w:rPr>
  </w:style>
  <w:style w:type="paragraph" w:customStyle="1" w:styleId="Third">
    <w:name w:val="Third"/>
    <w:basedOn w:val="Normal"/>
    <w:link w:val="ThirdChar"/>
    <w:rsid w:val="00342AB7"/>
    <w:rPr>
      <w:rFonts w:ascii="Georgia" w:eastAsia="Times New Roman" w:hAnsi="Georgia"/>
      <w:b/>
      <w:sz w:val="16"/>
      <w:u w:val="single"/>
      <w:lang w:val="x-none" w:eastAsia="x-none"/>
    </w:rPr>
  </w:style>
  <w:style w:type="character" w:customStyle="1" w:styleId="ThirdChar">
    <w:name w:val="Third Char"/>
    <w:link w:val="Third"/>
    <w:rsid w:val="00342AB7"/>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342AB7"/>
    <w:pPr>
      <w:widowControl w:val="0"/>
      <w:jc w:val="both"/>
      <w:outlineLvl w:val="1"/>
    </w:pPr>
    <w:rPr>
      <w:rFonts w:ascii="Times New Roman" w:eastAsia="Times New Roman" w:hAnsi="Times New Roman" w:cs="Times New Roman"/>
      <w:b/>
    </w:rPr>
  </w:style>
  <w:style w:type="character" w:customStyle="1" w:styleId="CardsCharChar">
    <w:name w:val="Cards Char Char"/>
    <w:rsid w:val="00342AB7"/>
    <w:rPr>
      <w:rFonts w:ascii="Times New Roman" w:eastAsia="Times New Roman" w:hAnsi="Times New Roman"/>
      <w:szCs w:val="24"/>
    </w:rPr>
  </w:style>
  <w:style w:type="character" w:customStyle="1" w:styleId="article-record-publication-volume-issue">
    <w:name w:val="article-record-publication-volume-issue"/>
    <w:rsid w:val="00342AB7"/>
  </w:style>
  <w:style w:type="character" w:customStyle="1" w:styleId="NothingCharChar">
    <w:name w:val="Nothing Char Char"/>
    <w:link w:val="NothingCharCharChar"/>
    <w:rsid w:val="00342AB7"/>
  </w:style>
  <w:style w:type="paragraph" w:customStyle="1" w:styleId="DebateUnderlineBoldChar">
    <w:name w:val="Debate Underline Bold Char"/>
    <w:basedOn w:val="Normal"/>
    <w:link w:val="DebateUnderlineBoldCharChar"/>
    <w:rsid w:val="00342AB7"/>
    <w:pPr>
      <w:jc w:val="both"/>
    </w:pPr>
    <w:rPr>
      <w:rFonts w:ascii="Georgia" w:eastAsia="Times New Roman" w:hAnsi="Georgia"/>
      <w:b/>
      <w:sz w:val="16"/>
      <w:u w:val="thick"/>
    </w:rPr>
  </w:style>
  <w:style w:type="character" w:customStyle="1" w:styleId="DebateUnderlineBoldCharChar">
    <w:name w:val="Debate Underline Bold Char Char"/>
    <w:link w:val="DebateUnderlineBoldChar"/>
    <w:rsid w:val="00342AB7"/>
    <w:rPr>
      <w:rFonts w:ascii="Georgia" w:eastAsia="Times New Roman" w:hAnsi="Georgia"/>
      <w:b/>
      <w:sz w:val="16"/>
      <w:u w:val="thick"/>
    </w:rPr>
  </w:style>
  <w:style w:type="character" w:customStyle="1" w:styleId="resultbodyblack">
    <w:name w:val="resultbodyblack"/>
    <w:rsid w:val="00342AB7"/>
    <w:rPr>
      <w:rFonts w:cs="Times New Roman"/>
    </w:rPr>
  </w:style>
  <w:style w:type="paragraph" w:customStyle="1" w:styleId="bloctitles">
    <w:name w:val="bloc titles"/>
    <w:basedOn w:val="Heading1"/>
    <w:next w:val="Normal"/>
    <w:link w:val="bloctitlesChar"/>
    <w:autoRedefine/>
    <w:rsid w:val="00342AB7"/>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342AB7"/>
    <w:rPr>
      <w:rFonts w:ascii="Georgia" w:eastAsia="Malgun Gothic" w:hAnsi="Georgia" w:cs="Arial"/>
      <w:b/>
      <w:bCs/>
      <w:sz w:val="28"/>
      <w:szCs w:val="32"/>
      <w:u w:val="single"/>
    </w:rPr>
  </w:style>
  <w:style w:type="paragraph" w:customStyle="1" w:styleId="CiteSmallText">
    <w:name w:val="Cite Small Text"/>
    <w:basedOn w:val="Normal"/>
    <w:uiPriority w:val="99"/>
    <w:rsid w:val="00342AB7"/>
    <w:pPr>
      <w:widowControl w:val="0"/>
      <w:spacing w:after="200"/>
    </w:pPr>
    <w:rPr>
      <w:rFonts w:ascii="Helvetica Neue" w:hAnsi="Helvetica Neue"/>
      <w:b/>
      <w:sz w:val="18"/>
    </w:rPr>
  </w:style>
  <w:style w:type="character" w:customStyle="1" w:styleId="3TagCite">
    <w:name w:val="3 Tag/Cite"/>
    <w:rsid w:val="00342AB7"/>
    <w:rPr>
      <w:rFonts w:ascii="Times New Roman" w:hAnsi="Times New Roman"/>
      <w:b/>
    </w:rPr>
  </w:style>
  <w:style w:type="character" w:customStyle="1" w:styleId="4Qualifications">
    <w:name w:val="4 Qualifications"/>
    <w:rsid w:val="00342AB7"/>
    <w:rPr>
      <w:rFonts w:ascii="Times New Roman" w:hAnsi="Times New Roman"/>
      <w:sz w:val="19"/>
    </w:rPr>
  </w:style>
  <w:style w:type="character" w:customStyle="1" w:styleId="6Underlined">
    <w:name w:val="6 Underlined"/>
    <w:rsid w:val="00342AB7"/>
    <w:rPr>
      <w:rFonts w:ascii="Times New Roman" w:hAnsi="Times New Roman"/>
      <w:b/>
      <w:sz w:val="21"/>
      <w:u w:val="single"/>
    </w:rPr>
  </w:style>
  <w:style w:type="paragraph" w:customStyle="1" w:styleId="Cards1CharChar">
    <w:name w:val="Cards1 Char Char"/>
    <w:basedOn w:val="Normal"/>
    <w:link w:val="Cards1CharCharChar"/>
    <w:rsid w:val="00342AB7"/>
    <w:pPr>
      <w:autoSpaceDE w:val="0"/>
      <w:autoSpaceDN w:val="0"/>
      <w:adjustRightInd w:val="0"/>
      <w:ind w:left="432" w:right="432"/>
      <w:jc w:val="both"/>
    </w:pPr>
    <w:rPr>
      <w:rFonts w:ascii="Georgia" w:hAnsi="Georgia"/>
      <w:sz w:val="16"/>
      <w:lang w:val="x-none"/>
    </w:rPr>
  </w:style>
  <w:style w:type="character" w:customStyle="1" w:styleId="Cards1CharCharChar">
    <w:name w:val="Cards1 Char Char Char"/>
    <w:link w:val="Cards1CharChar"/>
    <w:rsid w:val="00342AB7"/>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342AB7"/>
    <w:rPr>
      <w:u w:val="single"/>
    </w:rPr>
  </w:style>
  <w:style w:type="paragraph" w:customStyle="1" w:styleId="UnderlineCharCharCharCharCharCharChar">
    <w:name w:val="Underline Char Char Char Char Char Char Char"/>
    <w:basedOn w:val="Normal"/>
    <w:link w:val="UnderlineCharCharCharCharCharCharCharChar"/>
    <w:rsid w:val="00342AB7"/>
    <w:rPr>
      <w:rFonts w:asciiTheme="minorHAnsi" w:hAnsiTheme="minorHAnsi"/>
      <w:sz w:val="24"/>
      <w:u w:val="single"/>
    </w:rPr>
  </w:style>
  <w:style w:type="paragraph" w:customStyle="1" w:styleId="CitesCharChar">
    <w:name w:val="Cites Char Char"/>
    <w:next w:val="Normal"/>
    <w:link w:val="CitesCharCharChar"/>
    <w:rsid w:val="00342AB7"/>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342AB7"/>
    <w:rPr>
      <w:rFonts w:ascii="Times New Roman" w:eastAsia="Times New Roman" w:hAnsi="Times New Roman" w:cs="Times New Roman"/>
      <w:sz w:val="20"/>
    </w:rPr>
  </w:style>
  <w:style w:type="character" w:customStyle="1" w:styleId="nohighlighting">
    <w:name w:val="no highlighting"/>
    <w:rsid w:val="00342AB7"/>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342AB7"/>
    <w:rPr>
      <w:rFonts w:ascii="Cambria" w:hAnsi="Cambria" w:hint="default"/>
      <w:sz w:val="21"/>
      <w:u w:val="single"/>
    </w:rPr>
  </w:style>
  <w:style w:type="paragraph" w:customStyle="1" w:styleId="Swag">
    <w:name w:val="Swag"/>
    <w:basedOn w:val="Normal"/>
    <w:link w:val="SwagChar"/>
    <w:qFormat/>
    <w:rsid w:val="00342AB7"/>
    <w:rPr>
      <w:rFonts w:ascii="Georgia" w:hAnsi="Georgia"/>
      <w:color w:val="0000FF"/>
      <w:sz w:val="12"/>
      <w:u w:val="single"/>
    </w:rPr>
  </w:style>
  <w:style w:type="character" w:customStyle="1" w:styleId="SwagChar">
    <w:name w:val="Swag Char"/>
    <w:link w:val="Swag"/>
    <w:rsid w:val="00342AB7"/>
    <w:rPr>
      <w:rFonts w:ascii="Georgia" w:hAnsi="Georgia"/>
      <w:color w:val="0000FF"/>
      <w:sz w:val="12"/>
      <w:u w:val="single"/>
    </w:rPr>
  </w:style>
  <w:style w:type="paragraph" w:customStyle="1" w:styleId="StyleUnderlineTimesNewRoman1">
    <w:name w:val="Style Underline + Times New Roman1"/>
    <w:link w:val="StyleUnderlineTimesNewRoman1Char"/>
    <w:rsid w:val="00342AB7"/>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342AB7"/>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342AB7"/>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342AB7"/>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342AB7"/>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342AB7"/>
    <w:rPr>
      <w:rFonts w:ascii="Garamond" w:eastAsia="MS Mincho" w:hAnsi="Garamond"/>
      <w:sz w:val="16"/>
    </w:rPr>
  </w:style>
  <w:style w:type="character" w:customStyle="1" w:styleId="CharChar61">
    <w:name w:val="Char Char61"/>
    <w:rsid w:val="00342AB7"/>
    <w:rPr>
      <w:rFonts w:cs="Arial"/>
      <w:bCs/>
      <w:sz w:val="16"/>
      <w:szCs w:val="26"/>
      <w:lang w:val="en-US" w:eastAsia="en-US" w:bidi="ar-SA"/>
    </w:rPr>
  </w:style>
  <w:style w:type="character" w:customStyle="1" w:styleId="ListBulletChar">
    <w:name w:val="List Bullet Char"/>
    <w:link w:val="ListBullet"/>
    <w:uiPriority w:val="99"/>
    <w:rsid w:val="00342AB7"/>
    <w:rPr>
      <w:rFonts w:ascii="Calibri" w:eastAsia="Calibri" w:hAnsi="Calibri"/>
      <w:sz w:val="22"/>
    </w:rPr>
  </w:style>
  <w:style w:type="paragraph" w:customStyle="1" w:styleId="subhead10">
    <w:name w:val="subhead1"/>
    <w:basedOn w:val="Normal"/>
    <w:uiPriority w:val="99"/>
    <w:rsid w:val="00342AB7"/>
    <w:pPr>
      <w:spacing w:before="100" w:beforeAutospacing="1" w:after="100" w:afterAutospacing="1"/>
    </w:pPr>
    <w:rPr>
      <w:rFonts w:ascii="Georgia" w:eastAsia="Times New Roman" w:hAnsi="Georgia"/>
      <w:sz w:val="24"/>
    </w:rPr>
  </w:style>
  <w:style w:type="character" w:customStyle="1" w:styleId="styledate">
    <w:name w:val="styledate"/>
    <w:rsid w:val="00342AB7"/>
  </w:style>
  <w:style w:type="character" w:customStyle="1" w:styleId="BoldandUnderlineChar1">
    <w:name w:val="Bold and Underline Char1"/>
    <w:rsid w:val="00342AB7"/>
    <w:rPr>
      <w:b/>
      <w:szCs w:val="24"/>
      <w:u w:val="single"/>
      <w:lang w:val="en-US" w:eastAsia="en-US" w:bidi="ar-SA"/>
    </w:rPr>
  </w:style>
  <w:style w:type="character" w:customStyle="1" w:styleId="BoldandUnderlineChar1Char2">
    <w:name w:val="Bold and Underline Char1 Char2"/>
    <w:rsid w:val="00342AB7"/>
    <w:rPr>
      <w:b/>
      <w:szCs w:val="24"/>
      <w:u w:val="single"/>
      <w:lang w:val="en-US" w:eastAsia="en-US" w:bidi="ar-SA"/>
    </w:rPr>
  </w:style>
  <w:style w:type="character" w:customStyle="1" w:styleId="BoldandUnderlineCharChar1">
    <w:name w:val="Bold and Underline Char Char1"/>
    <w:rsid w:val="00342AB7"/>
    <w:rPr>
      <w:b/>
      <w:szCs w:val="24"/>
      <w:u w:val="single"/>
      <w:lang w:val="en-US" w:eastAsia="en-US" w:bidi="ar-SA"/>
    </w:rPr>
  </w:style>
  <w:style w:type="character" w:customStyle="1" w:styleId="BoldandUnderlineChar6">
    <w:name w:val="Bold and Underline Char6"/>
    <w:rsid w:val="00342AB7"/>
    <w:rPr>
      <w:b/>
      <w:szCs w:val="24"/>
      <w:u w:val="single"/>
      <w:lang w:val="en-US" w:eastAsia="en-US" w:bidi="ar-SA"/>
    </w:rPr>
  </w:style>
  <w:style w:type="character" w:customStyle="1" w:styleId="title-link-wrapper">
    <w:name w:val="title-link-wrapper"/>
    <w:rsid w:val="00342AB7"/>
  </w:style>
  <w:style w:type="character" w:customStyle="1" w:styleId="medium-font">
    <w:name w:val="medium-font"/>
    <w:rsid w:val="00342AB7"/>
  </w:style>
  <w:style w:type="paragraph" w:customStyle="1" w:styleId="abstract">
    <w:name w:val="abstract"/>
    <w:basedOn w:val="Normal"/>
    <w:uiPriority w:val="99"/>
    <w:rsid w:val="00342AB7"/>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342AB7"/>
    <w:rPr>
      <w:rFonts w:ascii="Georgia" w:eastAsia="Times New Roman" w:hAnsi="Georgia"/>
      <w:b/>
      <w:bCs/>
      <w:sz w:val="16"/>
      <w:u w:val="single"/>
    </w:rPr>
  </w:style>
  <w:style w:type="character" w:customStyle="1" w:styleId="StyleUnderlineChar11ptBold2Char">
    <w:name w:val="Style Underline Char + 11 pt Bold2 Char"/>
    <w:link w:val="StyleUnderlineChar11ptBold2"/>
    <w:rsid w:val="00342AB7"/>
    <w:rPr>
      <w:rFonts w:ascii="Georgia" w:eastAsia="Times New Roman" w:hAnsi="Georgia"/>
      <w:b/>
      <w:bCs/>
      <w:sz w:val="16"/>
      <w:u w:val="single"/>
    </w:rPr>
  </w:style>
  <w:style w:type="character" w:customStyle="1" w:styleId="ReallySamllTextChar">
    <w:name w:val="ReallySamllText Char"/>
    <w:rsid w:val="00342AB7"/>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342AB7"/>
    <w:rPr>
      <w:rFonts w:ascii="Georgia" w:eastAsia="Times New Roman" w:hAnsi="Georgia"/>
      <w:sz w:val="16"/>
      <w:u w:val="single"/>
    </w:rPr>
  </w:style>
  <w:style w:type="character" w:customStyle="1" w:styleId="StyleStyleUnderlineTimesNewRoman11ptChar">
    <w:name w:val="Style Style Underline + Times New Roman + 11 pt Char"/>
    <w:link w:val="StyleStyleUnderlineTimesNewRoman11pt"/>
    <w:rsid w:val="00342AB7"/>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342AB7"/>
    <w:rPr>
      <w:rFonts w:ascii="Georgia" w:eastAsia="Times New Roman" w:hAnsi="Georgia"/>
      <w:sz w:val="16"/>
      <w:u w:val="single"/>
    </w:rPr>
  </w:style>
  <w:style w:type="character" w:customStyle="1" w:styleId="StyleStyleUnderlineTimesNewRomanBold11ptNotBoldChar">
    <w:name w:val="Style Style Underline + Times New Roman Bold + 11 pt Not Bold Char"/>
    <w:link w:val="StyleStyleUnderlineTimesNewRomanBold11ptNotBold"/>
    <w:rsid w:val="00342AB7"/>
    <w:rPr>
      <w:rFonts w:ascii="Georgia" w:eastAsia="Times New Roman" w:hAnsi="Georgia"/>
      <w:sz w:val="16"/>
      <w:u w:val="single"/>
    </w:rPr>
  </w:style>
  <w:style w:type="character" w:customStyle="1" w:styleId="style10">
    <w:name w:val="style1"/>
    <w:rsid w:val="00342AB7"/>
  </w:style>
  <w:style w:type="character" w:customStyle="1" w:styleId="pmtermsel">
    <w:name w:val="pmtermsel"/>
    <w:rsid w:val="00342AB7"/>
  </w:style>
  <w:style w:type="character" w:customStyle="1" w:styleId="showipapr">
    <w:name w:val="show_ipapr"/>
    <w:rsid w:val="00342AB7"/>
  </w:style>
  <w:style w:type="character" w:customStyle="1" w:styleId="dnindex">
    <w:name w:val="dnindex"/>
    <w:rsid w:val="00342AB7"/>
  </w:style>
  <w:style w:type="character" w:customStyle="1" w:styleId="23">
    <w:name w:val="23"/>
    <w:rsid w:val="00342AB7"/>
    <w:rPr>
      <w:rFonts w:ascii="Times New Roman" w:hAnsi="Times New Roman" w:cs="Arial"/>
      <w:bCs/>
      <w:sz w:val="20"/>
      <w:u w:val="single"/>
      <w:lang w:val="en-US" w:eastAsia="en-US" w:bidi="ar-SA"/>
    </w:rPr>
  </w:style>
  <w:style w:type="character" w:customStyle="1" w:styleId="33">
    <w:name w:val="33"/>
    <w:rsid w:val="00342AB7"/>
    <w:rPr>
      <w:rFonts w:ascii="Times New Roman" w:hAnsi="Times New Roman" w:cs="Arial"/>
      <w:b/>
      <w:bCs/>
      <w:sz w:val="20"/>
      <w:u w:val="single"/>
      <w:lang w:val="en-US" w:eastAsia="en-US" w:bidi="ar-SA"/>
    </w:rPr>
  </w:style>
  <w:style w:type="character" w:customStyle="1" w:styleId="55">
    <w:name w:val="55"/>
    <w:rsid w:val="00342AB7"/>
    <w:rPr>
      <w:rFonts w:cs="Arial"/>
      <w:bCs/>
      <w:sz w:val="20"/>
      <w:u w:val="single"/>
      <w:lang w:val="en-US" w:eastAsia="en-US" w:bidi="ar-SA"/>
    </w:rPr>
  </w:style>
  <w:style w:type="character" w:customStyle="1" w:styleId="authoraffil">
    <w:name w:val="authoraffil"/>
    <w:rsid w:val="00342AB7"/>
  </w:style>
  <w:style w:type="character" w:customStyle="1" w:styleId="CharChar8">
    <w:name w:val="Char Char8"/>
    <w:rsid w:val="00342AB7"/>
    <w:rPr>
      <w:rFonts w:ascii="Georgia" w:eastAsia="Times New Roman" w:hAnsi="Georgia"/>
      <w:b/>
      <w:bCs/>
      <w:sz w:val="30"/>
      <w:szCs w:val="28"/>
      <w:u w:val="single"/>
    </w:rPr>
  </w:style>
  <w:style w:type="character" w:customStyle="1" w:styleId="FontStyle13">
    <w:name w:val="Font Style13"/>
    <w:uiPriority w:val="99"/>
    <w:rsid w:val="00342AB7"/>
    <w:rPr>
      <w:rFonts w:ascii="Constantia" w:hAnsi="Constantia" w:cs="Constantia"/>
      <w:sz w:val="18"/>
      <w:szCs w:val="18"/>
    </w:rPr>
  </w:style>
  <w:style w:type="character" w:customStyle="1" w:styleId="TagsCharCharCharChar">
    <w:name w:val="Tags Char Char Char Char"/>
    <w:rsid w:val="00342AB7"/>
    <w:rPr>
      <w:rFonts w:ascii="Times New Roman" w:eastAsia="Times New Roman" w:hAnsi="Times New Roman" w:cs="Times New Roman"/>
      <w:b/>
      <w:sz w:val="24"/>
      <w:szCs w:val="24"/>
    </w:rPr>
  </w:style>
  <w:style w:type="character" w:customStyle="1" w:styleId="Citation1Char">
    <w:name w:val="Citation1 Char"/>
    <w:link w:val="Citation10"/>
    <w:locked/>
    <w:rsid w:val="00342AB7"/>
    <w:rPr>
      <w:rFonts w:ascii="Georgia" w:hAnsi="Georgia"/>
      <w:b/>
      <w:u w:val="single"/>
    </w:rPr>
  </w:style>
  <w:style w:type="paragraph" w:customStyle="1" w:styleId="Citation10">
    <w:name w:val="Citation1"/>
    <w:basedOn w:val="Normal"/>
    <w:link w:val="Citation1Char"/>
    <w:qFormat/>
    <w:rsid w:val="00342AB7"/>
    <w:rPr>
      <w:rFonts w:ascii="Georgia" w:hAnsi="Georgia"/>
      <w:b/>
      <w:sz w:val="24"/>
      <w:u w:val="single"/>
    </w:rPr>
  </w:style>
  <w:style w:type="character" w:customStyle="1" w:styleId="TaglineChar">
    <w:name w:val="Tagline Char"/>
    <w:link w:val="Tagline0"/>
    <w:locked/>
    <w:rsid w:val="00342AB7"/>
    <w:rPr>
      <w:rFonts w:ascii="Georgia" w:hAnsi="Georgia"/>
      <w:b/>
    </w:rPr>
  </w:style>
  <w:style w:type="paragraph" w:customStyle="1" w:styleId="Tagline0">
    <w:name w:val="Tagline"/>
    <w:basedOn w:val="Normal"/>
    <w:link w:val="TaglineChar"/>
    <w:qFormat/>
    <w:rsid w:val="00342AB7"/>
    <w:rPr>
      <w:rFonts w:ascii="Georgia" w:hAnsi="Georgia"/>
      <w:b/>
      <w:sz w:val="24"/>
    </w:rPr>
  </w:style>
  <w:style w:type="paragraph" w:customStyle="1" w:styleId="NothingCharCharChar">
    <w:name w:val="Nothing Char Char Char"/>
    <w:link w:val="NothingCharChar"/>
    <w:rsid w:val="00342AB7"/>
    <w:pPr>
      <w:jc w:val="both"/>
    </w:pPr>
  </w:style>
  <w:style w:type="paragraph" w:customStyle="1" w:styleId="StyleLeft021">
    <w:name w:val="Style Left:  0.2&quot;1"/>
    <w:basedOn w:val="Normal"/>
    <w:uiPriority w:val="99"/>
    <w:rsid w:val="00342AB7"/>
    <w:pPr>
      <w:ind w:left="288"/>
    </w:pPr>
    <w:rPr>
      <w:rFonts w:ascii="Georgia" w:eastAsia="SimSun" w:hAnsi="Georgia"/>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342AB7"/>
    <w:rPr>
      <w:rFonts w:ascii="Georgia" w:eastAsia="Times New Roman" w:hAnsi="Georgia"/>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342AB7"/>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342AB7"/>
    <w:rPr>
      <w:rFonts w:ascii="Georgia" w:eastAsia="Times New Roman" w:hAnsi="Georgia"/>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342AB7"/>
    <w:rPr>
      <w:rFonts w:ascii="Georgia" w:eastAsia="Times New Roman" w:hAnsi="Georgia"/>
      <w:sz w:val="16"/>
      <w:u w:val="single"/>
      <w:bdr w:val="single" w:sz="4" w:space="0" w:color="auto"/>
    </w:rPr>
  </w:style>
  <w:style w:type="character" w:customStyle="1" w:styleId="boldcitationChar">
    <w:name w:val="bold citation Char"/>
    <w:rsid w:val="00342AB7"/>
    <w:rPr>
      <w:rFonts w:ascii="Arial" w:hAnsi="Arial"/>
      <w:b/>
      <w:sz w:val="28"/>
      <w:szCs w:val="24"/>
      <w:u w:val="thick"/>
      <w:lang w:val="en-US" w:eastAsia="en-US" w:bidi="ar-SA"/>
    </w:rPr>
  </w:style>
  <w:style w:type="paragraph" w:customStyle="1" w:styleId="BlockTitle20">
    <w:name w:val="Block Title #2"/>
    <w:basedOn w:val="Normal"/>
    <w:uiPriority w:val="99"/>
    <w:rsid w:val="00342AB7"/>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342AB7"/>
    <w:rPr>
      <w:rFonts w:ascii="Georgia" w:hAnsi="Georgia"/>
      <w:b/>
      <w:sz w:val="16"/>
    </w:rPr>
  </w:style>
  <w:style w:type="character" w:customStyle="1" w:styleId="BoldunderlineChar3">
    <w:name w:val="Bold/underline Char"/>
    <w:rsid w:val="00342AB7"/>
    <w:rPr>
      <w:rFonts w:eastAsia="SimSun"/>
      <w:b/>
      <w:noProof w:val="0"/>
      <w:sz w:val="24"/>
      <w:szCs w:val="24"/>
      <w:u w:val="single"/>
      <w:lang w:val="en-US" w:eastAsia="zh-CN" w:bidi="ar-SA"/>
    </w:rPr>
  </w:style>
  <w:style w:type="character" w:customStyle="1" w:styleId="underlinetextchar0">
    <w:name w:val="underlinetextchar"/>
    <w:rsid w:val="00342AB7"/>
  </w:style>
  <w:style w:type="character" w:customStyle="1" w:styleId="boldciteChar1">
    <w:name w:val="bold cite Char1"/>
    <w:rsid w:val="00342AB7"/>
    <w:rPr>
      <w:b/>
      <w:sz w:val="28"/>
      <w:u w:val="thick" w:color="000000"/>
    </w:rPr>
  </w:style>
  <w:style w:type="character" w:customStyle="1" w:styleId="tagCharCharChar1">
    <w:name w:val="tag Char Char Char1"/>
    <w:rsid w:val="00342AB7"/>
    <w:rPr>
      <w:b/>
      <w:sz w:val="24"/>
      <w:lang w:val="en-US" w:eastAsia="en-US" w:bidi="ar-SA"/>
    </w:rPr>
  </w:style>
  <w:style w:type="character" w:customStyle="1" w:styleId="underlinecardChar0">
    <w:name w:val="underline card Char"/>
    <w:rsid w:val="00342AB7"/>
    <w:rPr>
      <w:rFonts w:ascii="Arial" w:hAnsi="Arial"/>
      <w:sz w:val="18"/>
      <w:szCs w:val="24"/>
      <w:u w:val="single"/>
      <w:lang w:val="en-US" w:eastAsia="en-US" w:bidi="ar-SA"/>
    </w:rPr>
  </w:style>
  <w:style w:type="paragraph" w:customStyle="1" w:styleId="date-comments">
    <w:name w:val="date-comments"/>
    <w:basedOn w:val="Normal"/>
    <w:uiPriority w:val="99"/>
    <w:rsid w:val="00342AB7"/>
    <w:pPr>
      <w:spacing w:before="100" w:beforeAutospacing="1" w:after="100" w:afterAutospacing="1"/>
    </w:pPr>
    <w:rPr>
      <w:rFonts w:ascii="Times" w:hAnsi="Times"/>
      <w:sz w:val="16"/>
      <w:szCs w:val="20"/>
    </w:rPr>
  </w:style>
  <w:style w:type="character" w:customStyle="1" w:styleId="articleauthor0">
    <w:name w:val="articleauthor"/>
    <w:rsid w:val="00342AB7"/>
  </w:style>
  <w:style w:type="character" w:customStyle="1" w:styleId="bodysubtoc">
    <w:name w:val="bodysubtoc"/>
    <w:rsid w:val="00342AB7"/>
  </w:style>
  <w:style w:type="character" w:customStyle="1" w:styleId="lefttitlesmaller">
    <w:name w:val="lefttitlesmaller"/>
    <w:rsid w:val="00342AB7"/>
  </w:style>
  <w:style w:type="character" w:customStyle="1" w:styleId="mb">
    <w:name w:val="mb"/>
    <w:rsid w:val="00342AB7"/>
  </w:style>
  <w:style w:type="character" w:customStyle="1" w:styleId="submitted-date">
    <w:name w:val="submitted-date"/>
    <w:rsid w:val="00342AB7"/>
  </w:style>
  <w:style w:type="character" w:customStyle="1" w:styleId="submitted-time">
    <w:name w:val="submitted-time"/>
    <w:rsid w:val="00342AB7"/>
  </w:style>
  <w:style w:type="character" w:customStyle="1" w:styleId="A20">
    <w:name w:val="A2"/>
    <w:uiPriority w:val="99"/>
    <w:rsid w:val="00342AB7"/>
    <w:rPr>
      <w:rFonts w:ascii="Sabon LT Std" w:hAnsi="Sabon LT Std" w:cs="Sabon LT Std" w:hint="default"/>
      <w:color w:val="000000"/>
      <w:sz w:val="15"/>
      <w:szCs w:val="15"/>
    </w:rPr>
  </w:style>
  <w:style w:type="character" w:customStyle="1" w:styleId="searchword">
    <w:name w:val="searchword"/>
    <w:rsid w:val="00342AB7"/>
  </w:style>
  <w:style w:type="paragraph" w:customStyle="1" w:styleId="Heading2Char2CharChar12">
    <w:name w:val="Heading 2 Char2 Char Char12"/>
    <w:aliases w:val="Char Char Char Char Char Char1 Char Char Char Char Char1,Char Char22"/>
    <w:next w:val="Normal"/>
    <w:uiPriority w:val="99"/>
    <w:rsid w:val="00342AB7"/>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342AB7"/>
    <w:rPr>
      <w:rFonts w:ascii="Times New Roman" w:hAnsi="Times New Roman" w:cs="Times New Roman"/>
      <w:sz w:val="18"/>
      <w:szCs w:val="18"/>
    </w:rPr>
  </w:style>
  <w:style w:type="character" w:customStyle="1" w:styleId="bylines">
    <w:name w:val="bylines"/>
    <w:basedOn w:val="DefaultParagraphFont"/>
    <w:rsid w:val="00342AB7"/>
  </w:style>
  <w:style w:type="character" w:customStyle="1" w:styleId="StyleStyleBoldUnderlineUnderlineIntenseEmphasis1apple-style-2">
    <w:name w:val="Style Style Bold UnderlineUnderlineIntense Emphasis1apple-style-...2"/>
    <w:basedOn w:val="DefaultParagraphFont"/>
    <w:rsid w:val="00342AB7"/>
    <w:rPr>
      <w:b w:val="0"/>
      <w:bCs/>
      <w:sz w:val="22"/>
      <w:u w:val="single"/>
    </w:rPr>
  </w:style>
  <w:style w:type="character" w:customStyle="1" w:styleId="FontStyle57">
    <w:name w:val="Font Style57"/>
    <w:rsid w:val="00342AB7"/>
    <w:rPr>
      <w:rFonts w:ascii="Georgia" w:hAnsi="Georgia" w:cs="Georgia"/>
      <w:b/>
      <w:bCs/>
      <w:sz w:val="14"/>
      <w:szCs w:val="14"/>
    </w:rPr>
  </w:style>
  <w:style w:type="character" w:customStyle="1" w:styleId="FontStyle89">
    <w:name w:val="Font Style89"/>
    <w:rsid w:val="00342AB7"/>
    <w:rPr>
      <w:rFonts w:ascii="Times New Roman" w:hAnsi="Times New Roman" w:cs="Times New Roman"/>
      <w:b/>
      <w:bCs/>
      <w:smallCaps/>
      <w:spacing w:val="40"/>
      <w:sz w:val="16"/>
      <w:szCs w:val="16"/>
    </w:rPr>
  </w:style>
  <w:style w:type="character" w:customStyle="1" w:styleId="style3Char0">
    <w:name w:val="style 3 Char"/>
    <w:rsid w:val="00342AB7"/>
    <w:rPr>
      <w:sz w:val="18"/>
      <w:szCs w:val="24"/>
      <w:lang w:val="en-US" w:eastAsia="en-US" w:bidi="ar-SA"/>
    </w:rPr>
  </w:style>
  <w:style w:type="paragraph" w:customStyle="1" w:styleId="003Cite">
    <w:name w:val="003Cite"/>
    <w:basedOn w:val="Normal"/>
    <w:qFormat/>
    <w:rsid w:val="00342AB7"/>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342AB7"/>
    <w:pPr>
      <w:jc w:val="both"/>
    </w:pPr>
    <w:rPr>
      <w:rFonts w:ascii="Georgia" w:hAnsi="Georgia"/>
      <w:b/>
      <w:color w:val="000000"/>
      <w:sz w:val="16"/>
      <w:u w:val="single"/>
    </w:rPr>
  </w:style>
  <w:style w:type="character" w:customStyle="1" w:styleId="NormalBoldChar">
    <w:name w:val="Normal + Bold Char"/>
    <w:aliases w:val="Double Underline Char"/>
    <w:basedOn w:val="DefaultParagraphFont"/>
    <w:link w:val="NormalBold"/>
    <w:rsid w:val="00342AB7"/>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342AB7"/>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342AB7"/>
    <w:rPr>
      <w:rFonts w:ascii="Times New Roman" w:eastAsia="Times New Roman" w:hAnsi="Times New Roman" w:cs="Times New Roman"/>
      <w:u w:val="thick"/>
      <w:lang w:val="x-none" w:eastAsia="x-none"/>
    </w:rPr>
  </w:style>
  <w:style w:type="character" w:customStyle="1" w:styleId="BlockHeadingsChar1">
    <w:name w:val="Block Headings Char1"/>
    <w:rsid w:val="00342AB7"/>
    <w:rPr>
      <w:b/>
      <w:caps/>
    </w:rPr>
  </w:style>
  <w:style w:type="character" w:customStyle="1" w:styleId="Longcite">
    <w:name w:val="Longcite"/>
    <w:rsid w:val="00342AB7"/>
    <w:rPr>
      <w:sz w:val="16"/>
    </w:rPr>
  </w:style>
  <w:style w:type="paragraph" w:customStyle="1" w:styleId="NormalUnderline0">
    <w:name w:val="Normal + Underline"/>
    <w:basedOn w:val="Normal"/>
    <w:link w:val="NormalUnderlineChar0"/>
    <w:rsid w:val="00342AB7"/>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342AB7"/>
    <w:rPr>
      <w:rFonts w:ascii="Times New Roman" w:eastAsia="Times New Roman" w:hAnsi="Times New Roman" w:cs="Times New Roman"/>
      <w:b/>
      <w:u w:val="single"/>
      <w:lang w:val="x-none" w:eastAsia="x-none"/>
    </w:rPr>
  </w:style>
  <w:style w:type="character" w:customStyle="1" w:styleId="FontStyle170">
    <w:name w:val="Font Style170"/>
    <w:uiPriority w:val="99"/>
    <w:rsid w:val="00342AB7"/>
    <w:rPr>
      <w:rFonts w:ascii="Bookman Old Style" w:hAnsi="Bookman Old Style" w:cs="Bookman Old Style"/>
      <w:sz w:val="16"/>
      <w:szCs w:val="16"/>
    </w:rPr>
  </w:style>
  <w:style w:type="character" w:customStyle="1" w:styleId="FontStyle17">
    <w:name w:val="Font Style17"/>
    <w:uiPriority w:val="99"/>
    <w:rsid w:val="00342AB7"/>
    <w:rPr>
      <w:rFonts w:ascii="Book Antiqua" w:hAnsi="Book Antiqua" w:cs="Book Antiqua"/>
      <w:i/>
      <w:iCs/>
      <w:spacing w:val="10"/>
      <w:sz w:val="22"/>
      <w:szCs w:val="22"/>
    </w:rPr>
  </w:style>
  <w:style w:type="character" w:customStyle="1" w:styleId="FontStyle329">
    <w:name w:val="Font Style329"/>
    <w:basedOn w:val="DefaultParagraphFont"/>
    <w:uiPriority w:val="99"/>
    <w:rsid w:val="00342AB7"/>
    <w:rPr>
      <w:rFonts w:ascii="Times New Roman" w:hAnsi="Times New Roman" w:cs="Times New Roman" w:hint="default"/>
      <w:b/>
      <w:bCs/>
      <w:spacing w:val="-10"/>
      <w:sz w:val="18"/>
      <w:szCs w:val="18"/>
    </w:rPr>
  </w:style>
  <w:style w:type="character" w:customStyle="1" w:styleId="ur">
    <w:name w:val="ur"/>
    <w:basedOn w:val="DefaultParagraphFont"/>
    <w:rsid w:val="00342AB7"/>
  </w:style>
  <w:style w:type="character" w:customStyle="1" w:styleId="vpqmgb">
    <w:name w:val="vpqmgb"/>
    <w:basedOn w:val="DefaultParagraphFont"/>
    <w:rsid w:val="00342AB7"/>
  </w:style>
  <w:style w:type="character" w:customStyle="1" w:styleId="sv">
    <w:name w:val="sv"/>
    <w:basedOn w:val="DefaultParagraphFont"/>
    <w:rsid w:val="00342AB7"/>
  </w:style>
  <w:style w:type="character" w:customStyle="1" w:styleId="m-501118745055256881gmail-style13ptbold">
    <w:name w:val="m_-501118745055256881gmail-style13ptbold"/>
    <w:basedOn w:val="DefaultParagraphFont"/>
    <w:rsid w:val="00342AB7"/>
  </w:style>
  <w:style w:type="character" w:customStyle="1" w:styleId="m8134770803914199681gmail-styleunderline">
    <w:name w:val="m_8134770803914199681gmail-styleunderline"/>
    <w:basedOn w:val="DefaultParagraphFont"/>
    <w:rsid w:val="00342AB7"/>
  </w:style>
  <w:style w:type="character" w:customStyle="1" w:styleId="hvr">
    <w:name w:val="hvr"/>
    <w:basedOn w:val="DefaultParagraphFont"/>
    <w:rsid w:val="00342AB7"/>
  </w:style>
  <w:style w:type="character" w:customStyle="1" w:styleId="AnalyticsChar">
    <w:name w:val="Analytics Char"/>
    <w:basedOn w:val="DefaultParagraphFont"/>
    <w:link w:val="Analytics"/>
    <w:rsid w:val="00342AB7"/>
    <w:rPr>
      <w:rFonts w:ascii="Calibri" w:eastAsia="Calibri" w:hAnsi="Calibri"/>
      <w:b/>
    </w:rPr>
  </w:style>
  <w:style w:type="character" w:customStyle="1" w:styleId="m-3350902899047358468gmail-styleunderline">
    <w:name w:val="m_-3350902899047358468gmail-styleunderline"/>
    <w:basedOn w:val="DefaultParagraphFont"/>
    <w:rsid w:val="00342AB7"/>
  </w:style>
  <w:style w:type="paragraph" w:customStyle="1" w:styleId="Style5pt">
    <w:name w:val="Style 5 pt"/>
    <w:basedOn w:val="Normal"/>
    <w:link w:val="Style5ptChar"/>
    <w:rsid w:val="00342AB7"/>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342AB7"/>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342AB7"/>
  </w:style>
  <w:style w:type="paragraph" w:customStyle="1" w:styleId="m462447500549623171gmail-msonormal">
    <w:name w:val="m_462447500549623171gmail-msonormal"/>
    <w:basedOn w:val="Normal"/>
    <w:uiPriority w:val="99"/>
    <w:rsid w:val="00342AB7"/>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342AB7"/>
  </w:style>
  <w:style w:type="character" w:customStyle="1" w:styleId="SmallerReal">
    <w:name w:val="SmallerReal"/>
    <w:basedOn w:val="DefaultParagraphFont"/>
    <w:uiPriority w:val="1"/>
    <w:qFormat/>
    <w:rsid w:val="00342AB7"/>
    <w:rPr>
      <w:rFonts w:ascii="Garamond" w:hAnsi="Garamond" w:hint="default"/>
      <w:sz w:val="16"/>
    </w:rPr>
  </w:style>
  <w:style w:type="paragraph" w:styleId="HTMLAddress">
    <w:name w:val="HTML Address"/>
    <w:basedOn w:val="Normal"/>
    <w:link w:val="HTMLAddressChar"/>
    <w:uiPriority w:val="99"/>
    <w:semiHidden/>
    <w:unhideWhenUsed/>
    <w:rsid w:val="00342AB7"/>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342AB7"/>
    <w:rPr>
      <w:rFonts w:ascii="Times New Roman" w:eastAsia="Times New Roman" w:hAnsi="Times New Roman" w:cs="Times New Roman"/>
      <w:i/>
      <w:iCs/>
    </w:rPr>
  </w:style>
  <w:style w:type="character" w:customStyle="1" w:styleId="separator">
    <w:name w:val="separator"/>
    <w:basedOn w:val="DefaultParagraphFont"/>
    <w:rsid w:val="00342AB7"/>
  </w:style>
  <w:style w:type="paragraph" w:customStyle="1" w:styleId="dek">
    <w:name w:val="dek"/>
    <w:basedOn w:val="Normal"/>
    <w:uiPriority w:val="99"/>
    <w:rsid w:val="00342AB7"/>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342AB7"/>
  </w:style>
  <w:style w:type="character" w:customStyle="1" w:styleId="serialtitle">
    <w:name w:val="serial_title"/>
    <w:basedOn w:val="DefaultParagraphFont"/>
    <w:rsid w:val="00342AB7"/>
  </w:style>
  <w:style w:type="character" w:customStyle="1" w:styleId="volumeissue">
    <w:name w:val="volume_issue"/>
    <w:basedOn w:val="DefaultParagraphFont"/>
    <w:rsid w:val="00342AB7"/>
  </w:style>
  <w:style w:type="character" w:customStyle="1" w:styleId="pagerange">
    <w:name w:val="page_range"/>
    <w:basedOn w:val="DefaultParagraphFont"/>
    <w:rsid w:val="00342AB7"/>
  </w:style>
  <w:style w:type="character" w:customStyle="1" w:styleId="doilink">
    <w:name w:val="doi_link"/>
    <w:basedOn w:val="DefaultParagraphFont"/>
    <w:rsid w:val="00342AB7"/>
  </w:style>
  <w:style w:type="paragraph" w:customStyle="1" w:styleId="para">
    <w:name w:val="para"/>
    <w:basedOn w:val="Normal"/>
    <w:rsid w:val="00342AB7"/>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342AB7"/>
  </w:style>
  <w:style w:type="character" w:customStyle="1" w:styleId="internalref">
    <w:name w:val="internalref"/>
    <w:basedOn w:val="DefaultParagraphFont"/>
    <w:rsid w:val="00342AB7"/>
  </w:style>
  <w:style w:type="paragraph" w:customStyle="1" w:styleId="Analyitc">
    <w:name w:val="Analyitc"/>
    <w:basedOn w:val="Normal"/>
    <w:uiPriority w:val="4"/>
    <w:qFormat/>
    <w:rsid w:val="00342AB7"/>
    <w:rPr>
      <w:b/>
      <w:color w:val="0070C0"/>
      <w:sz w:val="28"/>
    </w:rPr>
  </w:style>
  <w:style w:type="character" w:customStyle="1" w:styleId="StyleUnderliningChar9ptBold">
    <w:name w:val="Style Underlining Char + 9 pt Bold"/>
    <w:rsid w:val="00342AB7"/>
    <w:rPr>
      <w:rFonts w:ascii="Times New Roman" w:hAnsi="Times New Roman"/>
      <w:b/>
      <w:bCs/>
      <w:sz w:val="20"/>
      <w:szCs w:val="24"/>
      <w:u w:val="single"/>
    </w:rPr>
  </w:style>
  <w:style w:type="character" w:customStyle="1" w:styleId="StyleUnderliningChar9pt">
    <w:name w:val="Style Underlining Char + 9 pt"/>
    <w:rsid w:val="00342AB7"/>
    <w:rPr>
      <w:rFonts w:ascii="Times New Roman" w:hAnsi="Times New Roman"/>
      <w:sz w:val="20"/>
      <w:szCs w:val="24"/>
      <w:u w:val="single"/>
    </w:rPr>
  </w:style>
  <w:style w:type="paragraph" w:customStyle="1" w:styleId="font--body">
    <w:name w:val="font--body"/>
    <w:basedOn w:val="Normal"/>
    <w:rsid w:val="00342AB7"/>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342AB7"/>
  </w:style>
  <w:style w:type="character" w:customStyle="1" w:styleId="tweetinfo-heartstat">
    <w:name w:val="tweetinfo-heartstat"/>
    <w:basedOn w:val="DefaultParagraphFont"/>
    <w:rsid w:val="00342AB7"/>
  </w:style>
  <w:style w:type="character" w:customStyle="1" w:styleId="playbutton-flyout">
    <w:name w:val="playbutton-flyout"/>
    <w:basedOn w:val="DefaultParagraphFont"/>
    <w:rsid w:val="00342AB7"/>
  </w:style>
  <w:style w:type="character" w:customStyle="1" w:styleId="inlinevideo-videolabel">
    <w:name w:val="inlinevideo-videolabel"/>
    <w:basedOn w:val="DefaultParagraphFont"/>
    <w:rsid w:val="00342AB7"/>
  </w:style>
  <w:style w:type="character" w:customStyle="1" w:styleId="inlinevideo-videoduration">
    <w:name w:val="inlinevideo-videoduration"/>
    <w:basedOn w:val="DefaultParagraphFont"/>
    <w:rsid w:val="00342AB7"/>
  </w:style>
  <w:style w:type="character" w:customStyle="1" w:styleId="m2037045589135560752gmail-style13ptbold">
    <w:name w:val="m_2037045589135560752gmail-style13ptbold"/>
    <w:basedOn w:val="DefaultParagraphFont"/>
    <w:rsid w:val="00342AB7"/>
  </w:style>
  <w:style w:type="paragraph" w:customStyle="1" w:styleId="css-exrw3m">
    <w:name w:val="css-exrw3m"/>
    <w:basedOn w:val="Normal"/>
    <w:rsid w:val="00342AB7"/>
    <w:pPr>
      <w:spacing w:before="100" w:beforeAutospacing="1" w:after="100" w:afterAutospacing="1"/>
    </w:pPr>
    <w:rPr>
      <w:rFonts w:ascii="Times New Roman" w:eastAsia="Times New Roman" w:hAnsi="Times New Roman" w:cs="Times New Roman"/>
      <w:sz w:val="24"/>
    </w:rPr>
  </w:style>
  <w:style w:type="paragraph" w:customStyle="1" w:styleId="DateTime">
    <w:name w:val="DateTime"/>
    <w:basedOn w:val="Normal"/>
    <w:link w:val="DateTimeChar"/>
    <w:autoRedefine/>
    <w:uiPriority w:val="4"/>
    <w:qFormat/>
    <w:rsid w:val="00342AB7"/>
  </w:style>
  <w:style w:type="character" w:customStyle="1" w:styleId="DateTimeChar">
    <w:name w:val="DateTime Char"/>
    <w:basedOn w:val="DefaultParagraphFont"/>
    <w:link w:val="DateTime"/>
    <w:uiPriority w:val="4"/>
    <w:rsid w:val="00342AB7"/>
    <w:rPr>
      <w:rFonts w:ascii="Calibri" w:hAnsi="Calibri"/>
      <w:sz w:val="22"/>
    </w:rPr>
  </w:style>
  <w:style w:type="paragraph" w:customStyle="1" w:styleId="Lecture">
    <w:name w:val="Lecture"/>
    <w:next w:val="BodyText"/>
    <w:link w:val="LectureChar"/>
    <w:autoRedefine/>
    <w:uiPriority w:val="4"/>
    <w:qFormat/>
    <w:rsid w:val="00342AB7"/>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342AB7"/>
    <w:rPr>
      <w:rFonts w:ascii="Arial" w:eastAsiaTheme="minorHAnsi" w:hAnsi="Arial" w:cs="Arial"/>
      <w:spacing w:val="-10"/>
      <w:sz w:val="22"/>
      <w:szCs w:val="22"/>
    </w:rPr>
  </w:style>
  <w:style w:type="character" w:customStyle="1" w:styleId="Mention4">
    <w:name w:val="Mention4"/>
    <w:basedOn w:val="DefaultParagraphFont"/>
    <w:uiPriority w:val="99"/>
    <w:semiHidden/>
    <w:unhideWhenUsed/>
    <w:rsid w:val="00342AB7"/>
    <w:rPr>
      <w:color w:val="2B579A"/>
      <w:shd w:val="clear" w:color="auto" w:fill="E6E6E6"/>
    </w:rPr>
  </w:style>
  <w:style w:type="character" w:customStyle="1" w:styleId="UnresolvedMention3">
    <w:name w:val="Unresolved Mention3"/>
    <w:basedOn w:val="DefaultParagraphFont"/>
    <w:uiPriority w:val="99"/>
    <w:unhideWhenUsed/>
    <w:rsid w:val="00342AB7"/>
    <w:rPr>
      <w:color w:val="808080"/>
      <w:shd w:val="clear" w:color="auto" w:fill="E6E6E6"/>
    </w:rPr>
  </w:style>
  <w:style w:type="character" w:customStyle="1" w:styleId="m-895152127622952443gmail-style13ptbold">
    <w:name w:val="m_-895152127622952443gmail-style13ptbold"/>
    <w:basedOn w:val="DefaultParagraphFont"/>
    <w:rsid w:val="00342AB7"/>
  </w:style>
  <w:style w:type="character" w:customStyle="1" w:styleId="m4133802843404377303gmail-style13ptbold">
    <w:name w:val="m_4133802843404377303gmail-style13ptbold"/>
    <w:basedOn w:val="DefaultParagraphFont"/>
    <w:rsid w:val="00342AB7"/>
  </w:style>
  <w:style w:type="character" w:customStyle="1" w:styleId="m4133802843404377303gmail-styleunderline">
    <w:name w:val="m_4133802843404377303gmail-styleunderline"/>
    <w:basedOn w:val="DefaultParagraphFont"/>
    <w:rsid w:val="00342AB7"/>
  </w:style>
  <w:style w:type="character" w:customStyle="1" w:styleId="m1864609289044096952gmail-style13ptbold">
    <w:name w:val="m_1864609289044096952gmail-style13ptbold"/>
    <w:basedOn w:val="DefaultParagraphFont"/>
    <w:rsid w:val="00342AB7"/>
  </w:style>
  <w:style w:type="character" w:customStyle="1" w:styleId="m-2434640214339110092gmail-style13ptbold">
    <w:name w:val="m_-2434640214339110092gmail-style13ptbold"/>
    <w:basedOn w:val="DefaultParagraphFont"/>
    <w:rsid w:val="00342AB7"/>
  </w:style>
  <w:style w:type="character" w:customStyle="1" w:styleId="m-2434640214339110092gmail-styleunderline">
    <w:name w:val="m_-2434640214339110092gmail-styleunderline"/>
    <w:basedOn w:val="DefaultParagraphFont"/>
    <w:rsid w:val="00342AB7"/>
  </w:style>
  <w:style w:type="character" w:customStyle="1" w:styleId="articlepage-articlebody-firstletter">
    <w:name w:val="articlepage-articlebody-firstletter"/>
    <w:basedOn w:val="DefaultParagraphFont"/>
    <w:rsid w:val="00342AB7"/>
  </w:style>
  <w:style w:type="character" w:customStyle="1" w:styleId="m-2745674872889869693gmail-style13ptbold">
    <w:name w:val="m_-2745674872889869693gmail-style13ptbold"/>
    <w:basedOn w:val="DefaultParagraphFont"/>
    <w:rsid w:val="00342AB7"/>
  </w:style>
  <w:style w:type="character" w:customStyle="1" w:styleId="m-2745674872889869693gmail-styleunderline">
    <w:name w:val="m_-2745674872889869693gmail-styleunderline"/>
    <w:basedOn w:val="DefaultParagraphFont"/>
    <w:rsid w:val="00342AB7"/>
  </w:style>
  <w:style w:type="character" w:customStyle="1" w:styleId="UnresolvedMention31">
    <w:name w:val="Unresolved Mention31"/>
    <w:basedOn w:val="DefaultParagraphFont"/>
    <w:uiPriority w:val="99"/>
    <w:semiHidden/>
    <w:unhideWhenUsed/>
    <w:rsid w:val="00342AB7"/>
    <w:rPr>
      <w:color w:val="808080"/>
      <w:shd w:val="clear" w:color="auto" w:fill="E6E6E6"/>
    </w:rPr>
  </w:style>
  <w:style w:type="character" w:customStyle="1" w:styleId="UnresolvedMention4">
    <w:name w:val="Unresolved Mention4"/>
    <w:basedOn w:val="DefaultParagraphFont"/>
    <w:uiPriority w:val="99"/>
    <w:semiHidden/>
    <w:unhideWhenUsed/>
    <w:rsid w:val="00342AB7"/>
    <w:rPr>
      <w:color w:val="808080"/>
      <w:shd w:val="clear" w:color="auto" w:fill="E6E6E6"/>
    </w:rPr>
  </w:style>
  <w:style w:type="character" w:customStyle="1" w:styleId="m-8082899869479211226gmail-styleunderline">
    <w:name w:val="m_-8082899869479211226gmail-styleunderline"/>
    <w:basedOn w:val="DefaultParagraphFont"/>
    <w:rsid w:val="00342AB7"/>
  </w:style>
  <w:style w:type="paragraph" w:customStyle="1" w:styleId="NoteLevel23">
    <w:name w:val="Note Level 23"/>
    <w:basedOn w:val="Normal"/>
    <w:next w:val="Normal"/>
    <w:uiPriority w:val="99"/>
    <w:qFormat/>
    <w:rsid w:val="00342AB7"/>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342AB7"/>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342AB7"/>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342AB7"/>
    <w:rPr>
      <w:color w:val="605E5C"/>
      <w:shd w:val="clear" w:color="auto" w:fill="E1DFDD"/>
    </w:rPr>
  </w:style>
  <w:style w:type="character" w:customStyle="1" w:styleId="UnresolvedMention6">
    <w:name w:val="Unresolved Mention6"/>
    <w:basedOn w:val="DefaultParagraphFont"/>
    <w:uiPriority w:val="99"/>
    <w:semiHidden/>
    <w:unhideWhenUsed/>
    <w:rsid w:val="00342AB7"/>
    <w:rPr>
      <w:color w:val="605E5C"/>
      <w:shd w:val="clear" w:color="auto" w:fill="E1DFDD"/>
    </w:rPr>
  </w:style>
  <w:style w:type="character" w:customStyle="1" w:styleId="footnote">
    <w:name w:val="footnote"/>
    <w:basedOn w:val="DefaultParagraphFont"/>
    <w:rsid w:val="00342AB7"/>
  </w:style>
  <w:style w:type="character" w:customStyle="1" w:styleId="hubidentifier">
    <w:name w:val="hub_identifier"/>
    <w:basedOn w:val="DefaultParagraphFont"/>
    <w:rsid w:val="00342AB7"/>
  </w:style>
  <w:style w:type="paragraph" w:customStyle="1" w:styleId="standardeinzug">
    <w:name w:val="standardeinzug"/>
    <w:basedOn w:val="Normal"/>
    <w:rsid w:val="00342AB7"/>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342AB7"/>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342AB7"/>
  </w:style>
  <w:style w:type="paragraph" w:customStyle="1" w:styleId="entrefilet">
    <w:name w:val="entrefilet"/>
    <w:basedOn w:val="Normal"/>
    <w:rsid w:val="00342AB7"/>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342AB7"/>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342AB7"/>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342AB7"/>
  </w:style>
  <w:style w:type="character" w:customStyle="1" w:styleId="m-268162420547309261gmail-stylestylebold12pt">
    <w:name w:val="m_-268162420547309261gmail-stylestylebold12pt"/>
    <w:basedOn w:val="DefaultParagraphFont"/>
    <w:rsid w:val="00342AB7"/>
  </w:style>
  <w:style w:type="character" w:customStyle="1" w:styleId="m-268162420547309261gmail-styleboldunderline">
    <w:name w:val="m_-268162420547309261gmail-styleboldunderline"/>
    <w:basedOn w:val="DefaultParagraphFont"/>
    <w:rsid w:val="00342AB7"/>
  </w:style>
  <w:style w:type="character" w:customStyle="1" w:styleId="m-5621139387307470627gmail-style13ptbold">
    <w:name w:val="m_-5621139387307470627gmail-style13ptbold"/>
    <w:basedOn w:val="DefaultParagraphFont"/>
    <w:rsid w:val="00342AB7"/>
  </w:style>
  <w:style w:type="character" w:customStyle="1" w:styleId="m-5621139387307470627gmail-styleunderline">
    <w:name w:val="m_-5621139387307470627gmail-styleunderline"/>
    <w:basedOn w:val="DefaultParagraphFont"/>
    <w:rsid w:val="00342AB7"/>
  </w:style>
  <w:style w:type="character" w:customStyle="1" w:styleId="m-4930835733434609408gmail-style13ptbold">
    <w:name w:val="m_-4930835733434609408gmail-style13ptbold"/>
    <w:basedOn w:val="DefaultParagraphFont"/>
    <w:rsid w:val="00342AB7"/>
  </w:style>
  <w:style w:type="character" w:customStyle="1" w:styleId="m-4930835733434609408gmail-styleunderline">
    <w:name w:val="m_-4930835733434609408gmail-styleunderline"/>
    <w:basedOn w:val="DefaultParagraphFont"/>
    <w:rsid w:val="00342AB7"/>
  </w:style>
  <w:style w:type="character" w:customStyle="1" w:styleId="m-2456650549122369157gmail-style13ptbold">
    <w:name w:val="m_-2456650549122369157gmail-style13ptbold"/>
    <w:basedOn w:val="DefaultParagraphFont"/>
    <w:rsid w:val="00342AB7"/>
  </w:style>
  <w:style w:type="character" w:customStyle="1" w:styleId="m-2456650549122369157gmail-styleunderline">
    <w:name w:val="m_-2456650549122369157gmail-styleunderline"/>
    <w:basedOn w:val="DefaultParagraphFont"/>
    <w:rsid w:val="00342AB7"/>
  </w:style>
  <w:style w:type="character" w:customStyle="1" w:styleId="UnresolvedMention32">
    <w:name w:val="Unresolved Mention32"/>
    <w:basedOn w:val="DefaultParagraphFont"/>
    <w:uiPriority w:val="99"/>
    <w:semiHidden/>
    <w:unhideWhenUsed/>
    <w:rsid w:val="00342AB7"/>
    <w:rPr>
      <w:color w:val="605E5C"/>
      <w:shd w:val="clear" w:color="auto" w:fill="E1DFDD"/>
    </w:rPr>
  </w:style>
  <w:style w:type="character" w:customStyle="1" w:styleId="l7">
    <w:name w:val="l7"/>
    <w:basedOn w:val="DefaultParagraphFont"/>
    <w:rsid w:val="00342AB7"/>
  </w:style>
  <w:style w:type="character" w:customStyle="1" w:styleId="l6">
    <w:name w:val="l6"/>
    <w:basedOn w:val="DefaultParagraphFont"/>
    <w:rsid w:val="00342AB7"/>
  </w:style>
  <w:style w:type="character" w:customStyle="1" w:styleId="l8">
    <w:name w:val="l8"/>
    <w:basedOn w:val="DefaultParagraphFont"/>
    <w:rsid w:val="00342AB7"/>
  </w:style>
  <w:style w:type="character" w:customStyle="1" w:styleId="l9">
    <w:name w:val="l9"/>
    <w:basedOn w:val="DefaultParagraphFont"/>
    <w:rsid w:val="00342AB7"/>
  </w:style>
  <w:style w:type="character" w:customStyle="1" w:styleId="m-134349766280542120gmail-style13ptbold">
    <w:name w:val="m_-134349766280542120gmail-style13ptbold"/>
    <w:basedOn w:val="DefaultParagraphFont"/>
    <w:rsid w:val="00342AB7"/>
  </w:style>
  <w:style w:type="character" w:customStyle="1" w:styleId="m-134349766280542120gmail-msohyperlink">
    <w:name w:val="m_-134349766280542120gmail-msohyperlink"/>
    <w:basedOn w:val="DefaultParagraphFont"/>
    <w:rsid w:val="00342AB7"/>
  </w:style>
  <w:style w:type="character" w:customStyle="1" w:styleId="m-134349766280542120gmail-styleunderline">
    <w:name w:val="m_-134349766280542120gmail-styleunderline"/>
    <w:basedOn w:val="DefaultParagraphFont"/>
    <w:rsid w:val="00342AB7"/>
  </w:style>
  <w:style w:type="character" w:customStyle="1" w:styleId="m-134349766280542120gmail-cite">
    <w:name w:val="m_-134349766280542120gmail-cite"/>
    <w:basedOn w:val="DefaultParagraphFont"/>
    <w:rsid w:val="00342AB7"/>
  </w:style>
  <w:style w:type="character" w:customStyle="1" w:styleId="m-134349766280542120gmail-underline">
    <w:name w:val="m_-134349766280542120gmail-underline"/>
    <w:basedOn w:val="DefaultParagraphFont"/>
    <w:rsid w:val="00342AB7"/>
  </w:style>
  <w:style w:type="character" w:customStyle="1" w:styleId="m-134349766280542120gmail-underline0">
    <w:name w:val="m_-134349766280542120gmail-underline0"/>
    <w:basedOn w:val="DefaultParagraphFont"/>
    <w:rsid w:val="00342AB7"/>
  </w:style>
  <w:style w:type="paragraph" w:customStyle="1" w:styleId="element">
    <w:name w:val="element"/>
    <w:basedOn w:val="Normal"/>
    <w:rsid w:val="00342AB7"/>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342AB7"/>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342AB7"/>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342AB7"/>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342AB7"/>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342AB7"/>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342AB7"/>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342AB7"/>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342AB7"/>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342AB7"/>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342AB7"/>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342AB7"/>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342AB7"/>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342AB7"/>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342AB7"/>
  </w:style>
  <w:style w:type="character" w:customStyle="1" w:styleId="wsj-article-credit">
    <w:name w:val="wsj-article-credit"/>
    <w:basedOn w:val="DefaultParagraphFont"/>
    <w:rsid w:val="00342AB7"/>
  </w:style>
  <w:style w:type="character" w:customStyle="1" w:styleId="wsj-article-credit-tag">
    <w:name w:val="wsj-article-credit-tag"/>
    <w:basedOn w:val="DefaultParagraphFont"/>
    <w:rsid w:val="00342AB7"/>
  </w:style>
  <w:style w:type="paragraph" w:customStyle="1" w:styleId="initial">
    <w:name w:val="initial"/>
    <w:basedOn w:val="Normal"/>
    <w:rsid w:val="00342AB7"/>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342AB7"/>
    <w:pPr>
      <w:spacing w:before="100" w:beforeAutospacing="1" w:after="100" w:afterAutospacing="1"/>
    </w:pPr>
    <w:rPr>
      <w:rFonts w:ascii="Times New Roman" w:eastAsia="Times New Roman" w:hAnsi="Times New Roman" w:cs="Times New Roman"/>
      <w:sz w:val="24"/>
      <w:lang w:eastAsia="zh-CN"/>
    </w:rPr>
  </w:style>
  <w:style w:type="character" w:customStyle="1" w:styleId="CardUnderlinedCharChar0">
    <w:name w:val="Card Underlined Char Char"/>
    <w:rsid w:val="00342AB7"/>
    <w:rPr>
      <w:rFonts w:ascii="Arial Narrow" w:hAnsi="Arial Narrow"/>
      <w:sz w:val="22"/>
      <w:szCs w:val="24"/>
      <w:u w:val="single"/>
      <w:lang w:val="en-US" w:eastAsia="en-US" w:bidi="ar-SA"/>
    </w:rPr>
  </w:style>
  <w:style w:type="paragraph" w:customStyle="1" w:styleId="detailsub">
    <w:name w:val="detail__sub"/>
    <w:basedOn w:val="Normal"/>
    <w:rsid w:val="00342AB7"/>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342AB7"/>
    <w:pPr>
      <w:spacing w:before="100" w:beforeAutospacing="1" w:after="100" w:afterAutospacing="1"/>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342AB7"/>
  </w:style>
  <w:style w:type="character" w:customStyle="1" w:styleId="m-299895914748161361gmail-styleunderline">
    <w:name w:val="m_-299895914748161361gmail-styleunderline"/>
    <w:basedOn w:val="DefaultParagraphFont"/>
    <w:rsid w:val="00342AB7"/>
  </w:style>
  <w:style w:type="paragraph" w:customStyle="1" w:styleId="counter-paragraph">
    <w:name w:val="counter-paragraph"/>
    <w:basedOn w:val="Normal"/>
    <w:rsid w:val="00342AB7"/>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342AB7"/>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342AB7"/>
  </w:style>
  <w:style w:type="paragraph" w:customStyle="1" w:styleId="m-266642551691440061gmail-cards">
    <w:name w:val="m_-266642551691440061gmail-cards"/>
    <w:basedOn w:val="Normal"/>
    <w:rsid w:val="00342AB7"/>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342AB7"/>
  </w:style>
  <w:style w:type="paragraph" w:customStyle="1" w:styleId="listingexcerpt">
    <w:name w:val="listing__excerpt"/>
    <w:basedOn w:val="Normal"/>
    <w:rsid w:val="00342AB7"/>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342AB7"/>
  </w:style>
  <w:style w:type="paragraph" w:customStyle="1" w:styleId="specialbutton">
    <w:name w:val="special__button"/>
    <w:basedOn w:val="Normal"/>
    <w:rsid w:val="00342AB7"/>
    <w:pPr>
      <w:spacing w:before="100" w:beforeAutospacing="1" w:after="100" w:afterAutospacing="1"/>
    </w:pPr>
    <w:rPr>
      <w:rFonts w:eastAsia="Times New Roman"/>
      <w:lang w:eastAsia="zh-CN"/>
    </w:rPr>
  </w:style>
  <w:style w:type="character" w:customStyle="1" w:styleId="Heading3Char2">
    <w:name w:val="Heading 3 Char2"/>
    <w:aliases w:val="Heading 3 Char Char Char4, Char Char1, Char Char Char4"/>
    <w:basedOn w:val="DefaultParagraphFont"/>
    <w:rsid w:val="00342AB7"/>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org/pga/73/2018/10/25/report-of-the-international-court-of-justic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lobal-labour-university.org/fileadmin/GLU_Working_Papers/GLU_WP_No.40.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n.oxforddictionaries.com/definition/ough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hyperlink" Target="http://www.merriam-webster.com/dictionary/ought" TargetMode="External"/><Relationship Id="rId10" Type="http://schemas.openxmlformats.org/officeDocument/2006/relationships/hyperlink" Target="https://www.forbes.com/sites/prakashdolsak/2019/09/14/climate-strikes-what-they-accomplish-and-how-they-could-have-more-impact/?sh=2244a9bd5eed" TargetMode="External"/><Relationship Id="rId4" Type="http://schemas.openxmlformats.org/officeDocument/2006/relationships/customXml" Target="../customXml/item4.xml"/><Relationship Id="rId9" Type="http://schemas.openxmlformats.org/officeDocument/2006/relationships/hyperlink" Target="https://sci-hub.se/10.1017/s0003055418000321%5d//SJWen" TargetMode="External"/><Relationship Id="rId14" Type="http://schemas.openxmlformats.org/officeDocument/2006/relationships/hyperlink" Target="http://transatlantic.sais-jhu.edu/publications/books/Smarter%20Power/Chapter%204%20brimm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12</Pages>
  <Words>5040</Words>
  <Characters>28730</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33703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19</cp:revision>
  <dcterms:created xsi:type="dcterms:W3CDTF">2021-11-21T14:24:00Z</dcterms:created>
  <dcterms:modified xsi:type="dcterms:W3CDTF">2021-11-21T16:00:00Z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