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7A71B" w14:textId="77777777" w:rsidR="00C2149E" w:rsidRDefault="00C2149E" w:rsidP="007944DB">
      <w:pPr>
        <w:pStyle w:val="Heading3"/>
        <w:rPr>
          <w:rFonts w:cs="Calibri"/>
        </w:rPr>
      </w:pPr>
    </w:p>
    <w:p w14:paraId="119539CF" w14:textId="28194EFA" w:rsidR="007944DB" w:rsidRPr="00976E44" w:rsidRDefault="007944DB" w:rsidP="007944DB">
      <w:pPr>
        <w:pStyle w:val="Heading3"/>
        <w:rPr>
          <w:rFonts w:cs="Calibri"/>
        </w:rPr>
      </w:pPr>
      <w:r w:rsidRPr="00976E44">
        <w:rPr>
          <w:rFonts w:cs="Calibri"/>
        </w:rPr>
        <w:lastRenderedPageBreak/>
        <w:t xml:space="preserve">1AC – Adv </w:t>
      </w:r>
    </w:p>
    <w:p w14:paraId="24D7808F" w14:textId="77777777" w:rsidR="007944DB" w:rsidRPr="00976E44" w:rsidRDefault="007944DB" w:rsidP="007944DB">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A6BB6ED" w14:textId="77777777" w:rsidR="007944DB" w:rsidRPr="00976E44" w:rsidRDefault="007944DB" w:rsidP="007944DB">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11559F28" w14:textId="77777777" w:rsidR="007944DB" w:rsidRPr="00976E44" w:rsidRDefault="007944DB" w:rsidP="007944DB">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 xml:space="preserve">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w:t>
      </w:r>
      <w:r w:rsidRPr="00976E44">
        <w:rPr>
          <w:sz w:val="16"/>
        </w:rPr>
        <w:lastRenderedPageBreak/>
        <w:t>pharmaceutical company Cipla, was only USD $1.00 per day.</w:t>
      </w:r>
      <w:r>
        <w:rPr>
          <w:sz w:val="16"/>
        </w:rPr>
        <w:t xml:space="preserve"> </w:t>
      </w: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 xml:space="preserve">Latin </w:t>
      </w:r>
      <w:r w:rsidRPr="00976E44">
        <w:rPr>
          <w:rStyle w:val="Emphasis"/>
        </w:rPr>
        <w:lastRenderedPageBreak/>
        <w:t>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Despite President Jair Bolsanaro’s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xml:space="preserve">,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w:t>
      </w:r>
      <w:r w:rsidRPr="00976E44">
        <w:rPr>
          <w:sz w:val="16"/>
        </w:rPr>
        <w:lastRenderedPageBreak/>
        <w:t>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and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1CC77B27" w14:textId="77777777" w:rsidR="007944DB" w:rsidRPr="00976E44" w:rsidRDefault="007944DB" w:rsidP="007944DB"/>
    <w:p w14:paraId="2BCC54CC" w14:textId="77777777" w:rsidR="007944DB" w:rsidRPr="00F8725C" w:rsidRDefault="007944DB" w:rsidP="007944DB">
      <w:pPr>
        <w:pStyle w:val="Heading4"/>
      </w:pPr>
      <w:r w:rsidRPr="00F8725C">
        <w:t>It's not over – Latin America is still skeptical of Chinese aid but lack of US presence means it’s the only choice – try or die to capitalize on this weakness.</w:t>
      </w:r>
    </w:p>
    <w:p w14:paraId="58DDD07A" w14:textId="77777777" w:rsidR="007944DB" w:rsidRPr="00976E44" w:rsidRDefault="007944DB" w:rsidP="007944DB">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0" w:history="1">
        <w:r w:rsidRPr="00976E44">
          <w:rPr>
            <w:rStyle w:val="Hyperlink"/>
          </w:rPr>
          <w:t>https://thediplomat.com/2021/08/chinas-vaccine-diplomacy-in-latin-america/</w:t>
        </w:r>
      </w:hyperlink>
      <w:r w:rsidRPr="00976E44">
        <w:t>] Justin</w:t>
      </w:r>
    </w:p>
    <w:p w14:paraId="5093C544" w14:textId="77777777" w:rsidR="007944DB" w:rsidRPr="00976E44" w:rsidRDefault="007944DB" w:rsidP="007944DB">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50039F96" w14:textId="77777777" w:rsidR="007944DB" w:rsidRPr="00976E44" w:rsidRDefault="007944DB" w:rsidP="007944DB">
      <w:pPr>
        <w:rPr>
          <w:u w:val="single"/>
        </w:rPr>
      </w:pPr>
      <w:r w:rsidRPr="00976E44">
        <w:rPr>
          <w:u w:val="single"/>
        </w:rPr>
        <w:lastRenderedPageBreak/>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360E2E2F" w14:textId="77777777" w:rsidR="007944DB" w:rsidRPr="00976E44" w:rsidRDefault="007944DB" w:rsidP="007944DB">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590EA21B" w14:textId="77777777" w:rsidR="007944DB" w:rsidRPr="00976E44" w:rsidRDefault="007944DB" w:rsidP="007944DB">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16DC844" w14:textId="77777777" w:rsidR="007944DB" w:rsidRPr="00976E44" w:rsidRDefault="007944DB" w:rsidP="007944DB">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0BA8A61C" w14:textId="77777777" w:rsidR="007944DB" w:rsidRPr="00976E44" w:rsidRDefault="007944DB" w:rsidP="007944DB"/>
    <w:p w14:paraId="5FF925A2" w14:textId="77777777" w:rsidR="007944DB" w:rsidRPr="00976E44" w:rsidRDefault="007944DB" w:rsidP="007944DB">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7425B128" w14:textId="77777777" w:rsidR="007944DB" w:rsidRPr="00976E44" w:rsidRDefault="007944DB" w:rsidP="007944DB">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1" w:history="1">
        <w:r w:rsidRPr="00976E44">
          <w:rPr>
            <w:rStyle w:val="Hyperlink"/>
          </w:rPr>
          <w:t>https://scroll.in/article/1000114/in-latin-america-chinese-vaccine-diplomacy-is-directly-challenging-uss-declining-authority</w:t>
        </w:r>
      </w:hyperlink>
      <w:r w:rsidRPr="00976E44">
        <w:t>] Justin</w:t>
      </w:r>
    </w:p>
    <w:p w14:paraId="650A4EA7" w14:textId="77777777" w:rsidR="007944DB" w:rsidRPr="00976E44" w:rsidRDefault="007944DB" w:rsidP="007944DB">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57785813" w14:textId="77777777" w:rsidR="007944DB" w:rsidRPr="00976E44" w:rsidRDefault="007944DB" w:rsidP="007944DB">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3ED7B0F6" w14:textId="77777777" w:rsidR="007944DB" w:rsidRPr="00976E44" w:rsidRDefault="007944DB" w:rsidP="007944DB">
      <w:pPr>
        <w:rPr>
          <w:sz w:val="16"/>
        </w:rPr>
      </w:pPr>
      <w:r w:rsidRPr="00976E44">
        <w:rPr>
          <w:sz w:val="16"/>
        </w:rPr>
        <w:lastRenderedPageBreak/>
        <w:t>During a global vaccine shortage, China has been able to provide 252 million doses to the world. This includes the majority of total doses made available to Latin American countries.</w:t>
      </w:r>
    </w:p>
    <w:p w14:paraId="73ACA1F5" w14:textId="77777777" w:rsidR="007944DB" w:rsidRPr="00976E44" w:rsidRDefault="007944DB" w:rsidP="007944DB">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40CE36FB" w14:textId="77777777" w:rsidR="007944DB" w:rsidRPr="00976E44" w:rsidRDefault="007944DB" w:rsidP="007944DB">
      <w:pPr>
        <w:rPr>
          <w:sz w:val="16"/>
        </w:rPr>
      </w:pPr>
      <w:r w:rsidRPr="00976E44">
        <w:rPr>
          <w:sz w:val="16"/>
        </w:rPr>
        <w:t>As of May, no other country can match this figure. Most countries are focused primarily on achieving their own herd immunity first.</w:t>
      </w:r>
    </w:p>
    <w:p w14:paraId="42200224" w14:textId="77777777" w:rsidR="007944DB" w:rsidRPr="00976E44" w:rsidRDefault="007944DB" w:rsidP="007944DB">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0FEF971" w14:textId="77777777" w:rsidR="007944DB" w:rsidRPr="00976E44" w:rsidRDefault="007944DB" w:rsidP="007944DB">
      <w:pPr>
        <w:rPr>
          <w:u w:val="single"/>
        </w:rPr>
      </w:pPr>
      <w:r w:rsidRPr="00976E44">
        <w:rPr>
          <w:u w:val="single"/>
        </w:rPr>
        <w:t xml:space="preserve">Declining </w:t>
      </w:r>
      <w:r w:rsidRPr="00976E44">
        <w:rPr>
          <w:rStyle w:val="Emphasis"/>
        </w:rPr>
        <w:t>‘Washington Consensus’</w:t>
      </w:r>
    </w:p>
    <w:p w14:paraId="30B44024" w14:textId="77777777" w:rsidR="007944DB" w:rsidRPr="00976E44" w:rsidRDefault="007944DB" w:rsidP="007944DB">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0E0D61A0" w14:textId="77777777" w:rsidR="007944DB" w:rsidRPr="00976E44" w:rsidRDefault="007944DB" w:rsidP="007944DB">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3266E19C" w14:textId="77777777" w:rsidR="007944DB" w:rsidRPr="00976E44" w:rsidRDefault="007944DB" w:rsidP="007944DB">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2FE9F723" w14:textId="77777777" w:rsidR="007944DB" w:rsidRPr="00976E44" w:rsidRDefault="007944DB" w:rsidP="007944DB">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DBACEE9" w14:textId="77777777" w:rsidR="007944DB" w:rsidRPr="00976E44" w:rsidRDefault="007944DB" w:rsidP="007944DB">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42A08847" w14:textId="77777777" w:rsidR="007944DB" w:rsidRPr="00976E44" w:rsidRDefault="007944DB" w:rsidP="007944DB">
      <w:pPr>
        <w:rPr>
          <w:sz w:val="16"/>
        </w:rPr>
      </w:pPr>
      <w:r w:rsidRPr="00976E44">
        <w:rPr>
          <w:sz w:val="16"/>
        </w:rPr>
        <w:t>Rising Chinese power</w:t>
      </w:r>
    </w:p>
    <w:p w14:paraId="2398D826" w14:textId="77777777" w:rsidR="007944DB" w:rsidRPr="00976E44" w:rsidRDefault="007944DB" w:rsidP="007944DB">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39A8E0CE" w14:textId="77777777" w:rsidR="007944DB" w:rsidRPr="00976E44" w:rsidRDefault="007944DB" w:rsidP="007944DB">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1EC4FEC1" w14:textId="77777777" w:rsidR="007944DB" w:rsidRPr="00976E44" w:rsidRDefault="007944DB" w:rsidP="007944DB">
      <w:pPr>
        <w:rPr>
          <w:sz w:val="16"/>
        </w:rPr>
      </w:pPr>
      <w:r w:rsidRPr="00976E44">
        <w:rPr>
          <w:sz w:val="16"/>
        </w:rPr>
        <w:t>The US and Chinese tools for economic diplomacy are very similar in practice, yet fundamentally different in philosophy.</w:t>
      </w:r>
    </w:p>
    <w:p w14:paraId="066DE345" w14:textId="77777777" w:rsidR="007944DB" w:rsidRPr="00976E44" w:rsidRDefault="007944DB" w:rsidP="007944DB">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40B48789" w14:textId="77777777" w:rsidR="007944DB" w:rsidRPr="00976E44" w:rsidRDefault="007944DB" w:rsidP="007944DB">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68C078D2" w14:textId="77777777" w:rsidR="007944DB" w:rsidRPr="00976E44" w:rsidRDefault="007944DB" w:rsidP="007944DB">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w:t>
      </w:r>
      <w:r w:rsidRPr="00976E44">
        <w:rPr>
          <w:u w:val="single"/>
        </w:rPr>
        <w:lastRenderedPageBreak/>
        <w:t>inward-looking diplomatic approach of the United States during the Trump administration; the perennial flirtation of some Latin American countries with various forms of socialism; and the failure of the US’s own economic and other (capitalist) strategies there.</w:t>
      </w:r>
    </w:p>
    <w:p w14:paraId="3AE7F944" w14:textId="77777777" w:rsidR="007944DB" w:rsidRPr="00976E44" w:rsidRDefault="007944DB" w:rsidP="007944DB">
      <w:pPr>
        <w:rPr>
          <w:sz w:val="16"/>
        </w:rPr>
      </w:pPr>
      <w:r w:rsidRPr="00976E44">
        <w:rPr>
          <w:sz w:val="16"/>
        </w:rPr>
        <w:t>Old international order</w:t>
      </w:r>
    </w:p>
    <w:p w14:paraId="70526B89" w14:textId="77777777" w:rsidR="007944DB" w:rsidRPr="00976E44" w:rsidRDefault="007944DB" w:rsidP="007944DB">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24F44BB3" w14:textId="77777777" w:rsidR="007944DB" w:rsidRPr="00976E44" w:rsidRDefault="007944DB" w:rsidP="007944DB">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4B08DF47" w14:textId="77777777" w:rsidR="007944DB" w:rsidRPr="00976E44" w:rsidRDefault="007944DB" w:rsidP="007944DB">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2E6A8B0C" w14:textId="77777777" w:rsidR="007944DB" w:rsidRPr="00976E44" w:rsidRDefault="007944DB" w:rsidP="007944DB"/>
    <w:p w14:paraId="4865268C" w14:textId="77777777" w:rsidR="007944DB" w:rsidRPr="00976E44" w:rsidRDefault="007944DB" w:rsidP="007944DB">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B84A4DE" w14:textId="77777777" w:rsidR="007944DB" w:rsidRPr="00976E44" w:rsidRDefault="007944DB" w:rsidP="007944DB">
      <w:r w:rsidRPr="00976E44">
        <w:rPr>
          <w:rStyle w:val="Style13ptBold"/>
        </w:rPr>
        <w:t>Yulis 17</w:t>
      </w:r>
      <w:r w:rsidRPr="00976E44">
        <w:t xml:space="preserve"> [Max; Major in PoliSci,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5AB5DAF3" w14:textId="77777777" w:rsidR="007944DB" w:rsidRPr="00976E44" w:rsidRDefault="007944DB" w:rsidP="007944DB">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0D9D7153" w14:textId="77777777" w:rsidR="007944DB" w:rsidRPr="00976E44" w:rsidRDefault="007944DB" w:rsidP="007944DB">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lastRenderedPageBreak/>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6C1136D8" w14:textId="77777777" w:rsidR="007944DB" w:rsidRPr="00976E44" w:rsidRDefault="007944DB" w:rsidP="007944DB">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6B71F76C" w14:textId="77777777" w:rsidR="007944DB" w:rsidRPr="00976E44" w:rsidRDefault="007944DB" w:rsidP="007944DB"/>
    <w:p w14:paraId="0E2DED4A" w14:textId="77777777" w:rsidR="007944DB" w:rsidRPr="00976E44" w:rsidRDefault="007944DB" w:rsidP="007944DB">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12F4D786" w14:textId="77777777" w:rsidR="007944DB" w:rsidRPr="00976E44" w:rsidRDefault="007944DB" w:rsidP="007944DB">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55FCE687" w14:textId="77777777" w:rsidR="007944DB" w:rsidRPr="00976E44" w:rsidRDefault="007944DB" w:rsidP="007944DB">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 xml:space="preserve">the </w:t>
      </w:r>
      <w:r w:rsidRPr="00976E44">
        <w:rPr>
          <w:u w:val="single"/>
        </w:rPr>
        <w:lastRenderedPageBreak/>
        <w:t>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224A162" w14:textId="77777777" w:rsidR="007944DB" w:rsidRDefault="007944DB" w:rsidP="007944DB"/>
    <w:p w14:paraId="6E4E720E" w14:textId="77777777" w:rsidR="007944DB" w:rsidRDefault="007944DB" w:rsidP="007944DB">
      <w:pPr>
        <w:pStyle w:val="Heading3"/>
      </w:pPr>
      <w:r>
        <w:lastRenderedPageBreak/>
        <w:t>1AC – Plan</w:t>
      </w:r>
    </w:p>
    <w:p w14:paraId="527A67F0" w14:textId="6D5FFAAC" w:rsidR="007944DB" w:rsidRPr="00C05CBA" w:rsidRDefault="007944DB" w:rsidP="007944DB">
      <w:pPr>
        <w:pStyle w:val="Heading4"/>
        <w:spacing w:before="0" w:after="40" w:line="276" w:lineRule="auto"/>
        <w:rPr>
          <w:rFonts w:cs="Calibri"/>
        </w:rPr>
      </w:pPr>
      <w:r>
        <w:rPr>
          <w:rFonts w:cs="Calibri"/>
        </w:rPr>
        <w:t>Thus the plan, Resolved</w:t>
      </w:r>
      <w:r w:rsidRPr="00C05CBA">
        <w:rPr>
          <w:rFonts w:cs="Calibri"/>
        </w:rPr>
        <w:t>: The member nations of the World Trade Organization ought to reduce intellectual property protections for medicines</w:t>
      </w:r>
      <w:r w:rsidR="007C07CD">
        <w:rPr>
          <w:rFonts w:cs="Calibri"/>
        </w:rPr>
        <w:t>.</w:t>
      </w:r>
    </w:p>
    <w:p w14:paraId="3CF24EE9" w14:textId="77777777" w:rsidR="007944DB" w:rsidRPr="00361031" w:rsidRDefault="007944DB" w:rsidP="007944DB"/>
    <w:p w14:paraId="36CA09A0" w14:textId="77777777" w:rsidR="007944DB" w:rsidRPr="00361031" w:rsidRDefault="007944DB" w:rsidP="007944DB">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7FE015D0" w14:textId="77777777" w:rsidR="007944DB" w:rsidRPr="00361031" w:rsidRDefault="007944DB" w:rsidP="007944DB">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52B1D2D5" w14:textId="77777777" w:rsidR="007944DB" w:rsidRPr="00361031" w:rsidRDefault="007944DB" w:rsidP="007944DB">
      <w:pPr>
        <w:rPr>
          <w:u w:val="single"/>
        </w:rPr>
      </w:pPr>
      <w:r w:rsidRPr="00361031">
        <w:rPr>
          <w:highlight w:val="green"/>
          <w:u w:val="single"/>
        </w:rPr>
        <w:t>Limited Waiver</w:t>
      </w:r>
      <w:r w:rsidRPr="00361031">
        <w:rPr>
          <w:u w:val="single"/>
        </w:rPr>
        <w:t xml:space="preserve"> Approach</w:t>
      </w:r>
    </w:p>
    <w:p w14:paraId="0AF22267" w14:textId="77777777" w:rsidR="007944DB" w:rsidRPr="00361031" w:rsidRDefault="007944DB" w:rsidP="007944DB">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061E87E9" w14:textId="77777777" w:rsidR="007944DB" w:rsidRPr="00361031" w:rsidRDefault="007944DB" w:rsidP="007944DB">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C50BBDA" w14:textId="77777777" w:rsidR="007944DB" w:rsidRPr="00361031" w:rsidRDefault="007944DB" w:rsidP="007944DB">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w:t>
      </w:r>
      <w:r w:rsidRPr="00361031">
        <w:rPr>
          <w:u w:val="single"/>
        </w:rPr>
        <w:lastRenderedPageBreak/>
        <w:t>ground that may begin to be implemented before the end of the current pandemic</w:t>
      </w:r>
      <w:r w:rsidRPr="00361031">
        <w:rPr>
          <w:sz w:val="16"/>
        </w:rPr>
        <w:t xml:space="preserve"> and be in place for the future.</w:t>
      </w:r>
    </w:p>
    <w:p w14:paraId="20437B9B" w14:textId="77777777" w:rsidR="007944DB" w:rsidRPr="00361031" w:rsidRDefault="007944DB" w:rsidP="007944DB">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57E9A1E1" w14:textId="77777777" w:rsidR="007944DB" w:rsidRPr="00361031" w:rsidRDefault="007944DB" w:rsidP="007944DB">
      <w:pPr>
        <w:rPr>
          <w:sz w:val="16"/>
        </w:rPr>
      </w:pPr>
      <w:r w:rsidRPr="00361031">
        <w:rPr>
          <w:sz w:val="16"/>
        </w:rPr>
        <w:t>Let’s Not Repeat Past Mistakes</w:t>
      </w:r>
    </w:p>
    <w:p w14:paraId="38F413E6" w14:textId="4E0D572E" w:rsidR="007944DB" w:rsidRDefault="007944DB" w:rsidP="007944DB">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7546BB3E" w14:textId="77777777" w:rsidR="009F270D" w:rsidRDefault="009F270D" w:rsidP="009F270D">
      <w:pPr>
        <w:pStyle w:val="Heading4"/>
      </w:pPr>
      <w:r>
        <w:t>WTO and members.</w:t>
      </w:r>
    </w:p>
    <w:p w14:paraId="358A2B44" w14:textId="77777777" w:rsidR="009F270D" w:rsidRPr="003253D0" w:rsidRDefault="009F270D" w:rsidP="009F270D">
      <w:r w:rsidRPr="00B035B1">
        <w:rPr>
          <w:rStyle w:val="Style13ptBold"/>
          <w:sz w:val="28"/>
          <w:szCs w:val="28"/>
        </w:rPr>
        <w:t>Javaid 21</w:t>
      </w:r>
      <w:r>
        <w:t xml:space="preserve"> [Arfa; 7/30/21; Academic</w:t>
      </w:r>
      <w:r w:rsidRPr="003253D0">
        <w:t xml:space="preserve"> content writer with 2+ years of experience in in the writing and editing industry. She is a Blogger, Youtuber and a published writer at YourQuote, Nojoto, UC News, NewsDog, and writers on competitive test preparation topics at jagranjosh.com</w:t>
      </w:r>
      <w:r>
        <w:t>; “</w:t>
      </w:r>
      <w:r w:rsidRPr="003253D0">
        <w:rPr>
          <w:i/>
          <w:iCs/>
        </w:rPr>
        <w:t>World Trade Organization (WTO): What is it and how does it work</w:t>
      </w:r>
      <w:r w:rsidRPr="003253D0">
        <w:t>?</w:t>
      </w:r>
      <w:r>
        <w:t xml:space="preserve">,” Josh, </w:t>
      </w:r>
      <w:hyperlink r:id="rId15" w:history="1">
        <w:r w:rsidRPr="003C780C">
          <w:rPr>
            <w:rStyle w:val="Hyperlink"/>
          </w:rPr>
          <w:t>https://www.jagranjosh.com/general-knowledge/world-trade-organization-wto-all-you-need-to-know-1627564483-1</w:t>
        </w:r>
      </w:hyperlink>
      <w:r>
        <w:t>] Justin</w:t>
      </w:r>
    </w:p>
    <w:p w14:paraId="10AA9F5B" w14:textId="77777777" w:rsidR="009F270D" w:rsidRDefault="009F270D" w:rsidP="009F270D">
      <w:r w:rsidRPr="003253D0">
        <w:rPr>
          <w:highlight w:val="green"/>
          <w:u w:val="single"/>
        </w:rPr>
        <w:t>WTO</w:t>
      </w:r>
      <w:r w:rsidRPr="003253D0">
        <w:rPr>
          <w:u w:val="single"/>
        </w:rPr>
        <w:t xml:space="preserve"> has had </w:t>
      </w:r>
      <w:r w:rsidRPr="003253D0">
        <w:rPr>
          <w:highlight w:val="green"/>
          <w:u w:val="single"/>
        </w:rPr>
        <w:t>164 members</w:t>
      </w:r>
      <w:r>
        <w:t xml:space="preserve"> since 29 July 2016. The below-mentioned table below </w:t>
      </w:r>
      <w:r w:rsidRPr="003253D0">
        <w:rPr>
          <w:highlight w:val="green"/>
          <w:u w:val="single"/>
        </w:rPr>
        <w:t xml:space="preserve">comprises Member </w:t>
      </w:r>
      <w:r w:rsidRPr="00C827B9">
        <w:rPr>
          <w:highlight w:val="green"/>
          <w:u w:val="single"/>
        </w:rPr>
        <w:t>Nations of the World Trade Organization</w:t>
      </w:r>
      <w:r>
        <w:t xml:space="preserve"> along with their date of joining.</w:t>
      </w:r>
    </w:p>
    <w:p w14:paraId="7CB01CC1" w14:textId="77777777" w:rsidR="009F270D" w:rsidRPr="00B035B1" w:rsidRDefault="009F270D" w:rsidP="009F270D">
      <w:pPr>
        <w:rPr>
          <w:rStyle w:val="Heading4Char"/>
        </w:rPr>
      </w:pPr>
      <w:r w:rsidRPr="00B035B1">
        <w:rPr>
          <w:rStyle w:val="Heading4Char"/>
        </w:rPr>
        <w:t>Member:</w:t>
      </w:r>
    </w:p>
    <w:p w14:paraId="0B4C08E2" w14:textId="77777777" w:rsidR="009F270D" w:rsidRPr="00C827B9" w:rsidRDefault="009F270D" w:rsidP="009F270D">
      <w:pPr>
        <w:rPr>
          <w:rStyle w:val="Heading4Char"/>
        </w:rPr>
      </w:pPr>
      <w:r w:rsidRPr="00B035B1">
        <w:rPr>
          <w:b/>
          <w:bCs/>
          <w:sz w:val="28"/>
          <w:szCs w:val="28"/>
        </w:rPr>
        <w:t>Oxford Languages</w:t>
      </w:r>
      <w:r>
        <w:rPr>
          <w:rStyle w:val="Heading4Char"/>
        </w:rPr>
        <w:t xml:space="preserve"> </w:t>
      </w:r>
      <w:r w:rsidRPr="00C827B9">
        <w:t>https://www.google.com/search?q=member+definition&amp;rlz=1C1CHBF_enUS877US877&amp;oq=member+definition&amp;aqs=chrome.0.69i59j69i60l3.1863j0j7&amp;sourceid=chrome&amp;ie=UTF-8</w:t>
      </w:r>
      <w:r>
        <w:t>]</w:t>
      </w:r>
    </w:p>
    <w:p w14:paraId="7EFD87CF" w14:textId="77777777" w:rsidR="009F270D" w:rsidRDefault="009F270D" w:rsidP="009F270D">
      <w:pPr>
        <w:rPr>
          <w:u w:val="single"/>
        </w:rPr>
      </w:pPr>
      <w:r w:rsidRPr="00C827B9">
        <w:rPr>
          <w:rStyle w:val="Heading4Char"/>
          <w:u w:val="single"/>
        </w:rPr>
        <w:t xml:space="preserve">a person, </w:t>
      </w:r>
      <w:r w:rsidRPr="00C827B9">
        <w:rPr>
          <w:rStyle w:val="Heading4Char"/>
          <w:highlight w:val="green"/>
          <w:u w:val="single"/>
        </w:rPr>
        <w:t>country</w:t>
      </w:r>
      <w:r w:rsidRPr="00C827B9">
        <w:rPr>
          <w:rStyle w:val="Heading4Char"/>
        </w:rPr>
        <w:t xml:space="preserve">, or organization that </w:t>
      </w:r>
      <w:r w:rsidRPr="00C827B9">
        <w:rPr>
          <w:rStyle w:val="Heading4Char"/>
          <w:u w:val="single"/>
        </w:rPr>
        <w:t xml:space="preserve">has </w:t>
      </w:r>
      <w:r w:rsidRPr="00C827B9">
        <w:rPr>
          <w:rStyle w:val="Heading4Char"/>
          <w:highlight w:val="green"/>
          <w:u w:val="single"/>
        </w:rPr>
        <w:t>joined a group</w:t>
      </w:r>
      <w:r w:rsidRPr="00C827B9">
        <w:rPr>
          <w:rStyle w:val="Heading4Char"/>
          <w:u w:val="single"/>
        </w:rPr>
        <w:t>, society, or team.</w:t>
      </w:r>
      <w:r w:rsidRPr="00C827B9">
        <w:rPr>
          <w:u w:val="single"/>
        </w:rPr>
        <w:t xml:space="preserve"> </w:t>
      </w:r>
    </w:p>
    <w:p w14:paraId="5F501BDD" w14:textId="77777777" w:rsidR="009F270D" w:rsidRDefault="009F270D" w:rsidP="009F270D"/>
    <w:p w14:paraId="1F49DD4E" w14:textId="77777777" w:rsidR="009F270D" w:rsidRDefault="009F270D" w:rsidP="009F270D">
      <w:pPr>
        <w:pStyle w:val="Heading4"/>
      </w:pPr>
      <w:r>
        <w:t>Intellectual property protections are</w:t>
      </w:r>
    </w:p>
    <w:p w14:paraId="6FBBC204" w14:textId="77777777" w:rsidR="009F270D" w:rsidRPr="006466B8" w:rsidRDefault="009F270D" w:rsidP="009F270D">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110EF4A3" w14:textId="77777777" w:rsidR="009F270D" w:rsidRDefault="009F270D" w:rsidP="009F270D">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xml:space="preserve">. Because intellectual property shares many of the characteristics of real and personal property, associated rights permit intellectual property to be </w:t>
      </w:r>
      <w:r w:rsidRPr="006466B8">
        <w:rPr>
          <w:sz w:val="12"/>
        </w:rPr>
        <w:lastRenderedPageBreak/>
        <w:t>treated as an asset that can be bought, sold, licensed or given away. Intellectual property laws enable owners, inventors and creators to protect their property from unauthorized use.</w:t>
      </w:r>
    </w:p>
    <w:p w14:paraId="05CBDB53" w14:textId="77777777" w:rsidR="009F270D" w:rsidRDefault="009F270D" w:rsidP="009F270D">
      <w:pPr>
        <w:pStyle w:val="Heading4"/>
      </w:pPr>
      <w:r>
        <w:t>Medicine is</w:t>
      </w:r>
    </w:p>
    <w:p w14:paraId="78A9A4EA" w14:textId="77777777" w:rsidR="009F270D" w:rsidRPr="00BD6AF4" w:rsidRDefault="009F270D" w:rsidP="009F270D">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30340B83" w14:textId="1E3627DB" w:rsidR="009F270D" w:rsidRPr="009F270D" w:rsidRDefault="009F270D" w:rsidP="009F270D">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5AD7D736" w14:textId="77777777" w:rsidR="00E37F47" w:rsidRPr="00E37F47" w:rsidRDefault="009F270D" w:rsidP="00E37F47">
      <w:pPr>
        <w:pStyle w:val="Heading4"/>
      </w:pPr>
      <w:r>
        <w:t xml:space="preserve">“To” </w:t>
      </w:r>
      <w:r w:rsidR="00E37F47" w:rsidRPr="00E37F47">
        <w:t>—used to indicate that the following verb is in the infinitive form</w:t>
      </w:r>
    </w:p>
    <w:p w14:paraId="568598DA" w14:textId="2D92E1F6" w:rsidR="009F270D" w:rsidRPr="00E37F47" w:rsidRDefault="00E37F47" w:rsidP="009F270D">
      <w:pPr>
        <w:pStyle w:val="Heading4"/>
        <w:rPr>
          <w:b w:val="0"/>
          <w:bCs w:val="0"/>
          <w:sz w:val="22"/>
          <w:szCs w:val="22"/>
        </w:rPr>
      </w:pPr>
      <w:r w:rsidRPr="00E37F47">
        <w:rPr>
          <w:b w:val="0"/>
          <w:bCs w:val="0"/>
          <w:sz w:val="22"/>
          <w:szCs w:val="22"/>
        </w:rPr>
        <w:t>https://www.merriam-webster.com/dictionary/to</w:t>
      </w:r>
    </w:p>
    <w:p w14:paraId="7063DBE2" w14:textId="6E794471" w:rsidR="00E37F47" w:rsidRDefault="00E37F47" w:rsidP="00E37F47">
      <w:pPr>
        <w:rPr>
          <w:rFonts w:eastAsiaTheme="majorEastAsia" w:cstheme="majorHAnsi"/>
          <w:b/>
          <w:bCs/>
          <w:color w:val="000000" w:themeColor="text1"/>
          <w:sz w:val="28"/>
          <w:szCs w:val="28"/>
        </w:rPr>
      </w:pPr>
      <w:r>
        <w:rPr>
          <w:rFonts w:eastAsiaTheme="majorEastAsia" w:cstheme="majorHAnsi"/>
          <w:b/>
          <w:bCs/>
          <w:color w:val="000000" w:themeColor="text1"/>
          <w:sz w:val="28"/>
          <w:szCs w:val="28"/>
        </w:rPr>
        <w:t>“ For”</w:t>
      </w:r>
      <w:r w:rsidRPr="00E37F47">
        <w:rPr>
          <w:rFonts w:eastAsiaTheme="majorEastAsia" w:cstheme="majorHAnsi"/>
          <w:b/>
          <w:bCs/>
          <w:color w:val="000000" w:themeColor="text1"/>
          <w:sz w:val="28"/>
          <w:szCs w:val="28"/>
        </w:rPr>
        <w:t>—</w:t>
      </w:r>
      <w:r>
        <w:rPr>
          <w:rFonts w:eastAsiaTheme="majorEastAsia" w:cstheme="majorHAnsi"/>
          <w:b/>
          <w:bCs/>
          <w:color w:val="000000" w:themeColor="text1"/>
          <w:sz w:val="28"/>
          <w:szCs w:val="28"/>
        </w:rPr>
        <w:t xml:space="preserve"> is </w:t>
      </w:r>
      <w:r w:rsidRPr="00E37F47">
        <w:rPr>
          <w:rFonts w:eastAsiaTheme="majorEastAsia" w:cstheme="majorHAnsi"/>
          <w:b/>
          <w:bCs/>
          <w:color w:val="000000" w:themeColor="text1"/>
          <w:sz w:val="28"/>
          <w:szCs w:val="28"/>
        </w:rPr>
        <w:t>used as a function word to indicate purpose</w:t>
      </w:r>
    </w:p>
    <w:p w14:paraId="3D43947E" w14:textId="15CBFB31" w:rsidR="00E37F47" w:rsidRPr="00E37F47" w:rsidRDefault="00E37F47" w:rsidP="00E37F47">
      <w:pPr>
        <w:rPr>
          <w:rFonts w:eastAsiaTheme="majorEastAsia" w:cstheme="majorHAnsi"/>
          <w:color w:val="000000" w:themeColor="text1"/>
          <w:szCs w:val="22"/>
        </w:rPr>
      </w:pPr>
      <w:r w:rsidRPr="00E37F47">
        <w:rPr>
          <w:rFonts w:eastAsiaTheme="majorEastAsia" w:cstheme="majorHAnsi"/>
          <w:color w:val="000000" w:themeColor="text1"/>
          <w:szCs w:val="22"/>
        </w:rPr>
        <w:t>https://www.merriam-webster.com/dictionary/for</w:t>
      </w:r>
    </w:p>
    <w:p w14:paraId="70D6684F" w14:textId="77777777" w:rsidR="009F270D" w:rsidRPr="00361031" w:rsidRDefault="009F270D" w:rsidP="007944DB">
      <w:pPr>
        <w:rPr>
          <w:sz w:val="16"/>
        </w:rPr>
      </w:pPr>
    </w:p>
    <w:p w14:paraId="06AC2C42" w14:textId="77777777" w:rsidR="007944DB" w:rsidRDefault="007944DB" w:rsidP="007944DB"/>
    <w:p w14:paraId="275A51DD" w14:textId="4A771CBD" w:rsidR="001F6811" w:rsidRDefault="007944DB" w:rsidP="001F6811">
      <w:pPr>
        <w:pStyle w:val="Heading3"/>
        <w:rPr>
          <w:rStyle w:val="StyleUnderline"/>
          <w:rFonts w:cstheme="majorHAnsi"/>
          <w:b/>
          <w:sz w:val="32"/>
        </w:rPr>
      </w:pPr>
      <w:r w:rsidRPr="00CE11B7">
        <w:rPr>
          <w:rStyle w:val="StyleUnderline"/>
          <w:rFonts w:cstheme="majorHAnsi"/>
          <w:b/>
          <w:sz w:val="32"/>
        </w:rPr>
        <w:lastRenderedPageBreak/>
        <w:t>Framework</w:t>
      </w:r>
    </w:p>
    <w:p w14:paraId="61C52D0C" w14:textId="77777777" w:rsidR="00DB71C8" w:rsidRPr="00E75985" w:rsidRDefault="00DB71C8" w:rsidP="00DB71C8">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645E1BF8" w14:textId="77777777" w:rsidR="00DB71C8" w:rsidRPr="00CA3F84" w:rsidRDefault="00DB71C8" w:rsidP="00DB71C8">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56965EF1" w14:textId="68E45D75" w:rsidR="00DB71C8" w:rsidRPr="00DB71C8" w:rsidRDefault="00DB71C8" w:rsidP="00DB71C8">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37FE16" w14:textId="17B417A3" w:rsidR="007944DB" w:rsidRPr="00CE11B7" w:rsidRDefault="008E01AD" w:rsidP="007944DB">
      <w:pPr>
        <w:pStyle w:val="Heading4"/>
      </w:pPr>
      <w:r>
        <w:t>Thus, t</w:t>
      </w:r>
      <w:r w:rsidR="007944DB" w:rsidRPr="00CE11B7">
        <w:t xml:space="preserve">he standard is maximizing </w:t>
      </w:r>
      <w:r>
        <w:t>well-being</w:t>
      </w:r>
      <w:r w:rsidR="007944DB" w:rsidRPr="00CE11B7">
        <w:t>. Prefer it:</w:t>
      </w:r>
    </w:p>
    <w:p w14:paraId="3A1B8FB9" w14:textId="77777777" w:rsidR="007944DB" w:rsidRPr="00CE11B7" w:rsidRDefault="007944DB" w:rsidP="007944DB">
      <w:pPr>
        <w:pStyle w:val="Heading4"/>
      </w:pPr>
      <w:r w:rsidRPr="00CE11B7">
        <w:t xml:space="preserve">[1] Actor </w:t>
      </w:r>
      <w:r>
        <w:t>spec</w:t>
      </w:r>
      <w:r w:rsidRPr="00CE11B7">
        <w:t xml:space="preserve">: util is the best for governments, which is the actor in the rez – multiple warrants: </w:t>
      </w:r>
    </w:p>
    <w:p w14:paraId="4E658C7D" w14:textId="77777777" w:rsidR="007944DB" w:rsidRDefault="007944DB" w:rsidP="007944DB">
      <w:pPr>
        <w:pStyle w:val="Heading4"/>
        <w:ind w:left="720"/>
      </w:pPr>
      <w:r w:rsidRPr="00CE11B7">
        <w:t>[a] Governments must aggregate since every policy benefits some and harms others, which also means side constraints freeze action.</w:t>
      </w:r>
    </w:p>
    <w:p w14:paraId="28CB80E9" w14:textId="77777777" w:rsidR="007944DB" w:rsidRDefault="007944DB" w:rsidP="007944DB">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221D3AE5" w14:textId="77777777" w:rsidR="007944DB" w:rsidRPr="00402E94" w:rsidRDefault="007944DB" w:rsidP="007944DB">
      <w:pPr>
        <w:pStyle w:val="Heading4"/>
        <w:ind w:left="720"/>
      </w:pPr>
      <w:r>
        <w:t>[c] No act omission distinction – governments are responsible for everything in the public sphere and have yes/no bills so inaction is an implicit authorization of action.</w:t>
      </w:r>
    </w:p>
    <w:p w14:paraId="56692B45" w14:textId="77777777" w:rsidR="007944DB" w:rsidRDefault="007944DB" w:rsidP="007944DB">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1BADEC3B" w14:textId="77777777" w:rsidR="007944DB" w:rsidRPr="0010606C" w:rsidRDefault="007944DB" w:rsidP="007944DB">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5DDB6CB3" w14:textId="77777777" w:rsidR="007944DB" w:rsidRPr="00CE11B7" w:rsidRDefault="007944DB" w:rsidP="007944DB">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45E5F7DA" w14:textId="77777777" w:rsidR="007944DB" w:rsidRPr="00CE11B7" w:rsidRDefault="007944DB" w:rsidP="007944DB">
      <w:pPr>
        <w:rPr>
          <w:rFonts w:asciiTheme="majorHAnsi" w:hAnsiTheme="majorHAnsi" w:cstheme="majorHAnsi"/>
          <w:color w:val="000000" w:themeColor="text1"/>
        </w:rPr>
      </w:pPr>
      <w:r w:rsidRPr="007A6590">
        <w:rPr>
          <w:rStyle w:val="Style13ptBold"/>
          <w:rFonts w:asciiTheme="majorHAnsi" w:hAnsiTheme="majorHAnsi" w:cstheme="majorHAnsi"/>
          <w:color w:val="000000" w:themeColor="text1"/>
          <w:sz w:val="28"/>
          <w:szCs w:val="28"/>
        </w:rPr>
        <w:t>Paterson 3</w:t>
      </w:r>
      <w:r w:rsidRPr="007A6590">
        <w:rPr>
          <w:rFonts w:asciiTheme="majorHAnsi" w:hAnsiTheme="majorHAnsi" w:cstheme="majorHAnsi"/>
          <w:color w:val="000000" w:themeColor="text1"/>
          <w:sz w:val="28"/>
          <w:szCs w:val="28"/>
        </w:rPr>
        <w:t xml:space="preserve"> </w:t>
      </w:r>
      <w:r w:rsidRPr="00CE11B7">
        <w:rPr>
          <w:rFonts w:asciiTheme="majorHAnsi" w:hAnsiTheme="majorHAnsi" w:cstheme="majorHAnsi"/>
          <w:color w:val="000000" w:themeColor="text1"/>
        </w:rPr>
        <w:t>– Department of Philosophy, Providence College, Rhode Island (Craig, “A Life Not Worth Living?”, Studies in Christian Ethics.</w:t>
      </w:r>
    </w:p>
    <w:p w14:paraId="22624475" w14:textId="77777777" w:rsidR="007944DB" w:rsidRPr="00CE11B7" w:rsidRDefault="007944DB" w:rsidP="007944DB">
      <w:pPr>
        <w:rPr>
          <w:rFonts w:asciiTheme="majorHAnsi" w:hAnsiTheme="majorHAnsi" w:cstheme="majorHAnsi"/>
          <w:color w:val="000000" w:themeColor="text1"/>
          <w:sz w:val="8"/>
        </w:rPr>
      </w:pPr>
      <w:r w:rsidRPr="00CE11B7">
        <w:rPr>
          <w:rFonts w:asciiTheme="majorHAnsi" w:hAnsiTheme="majorHAnsi"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asciiTheme="majorHAnsi" w:hAnsiTheme="majorHAnsi"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asciiTheme="majorHAnsi" w:hAnsiTheme="majorHAnsi"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asciiTheme="majorHAnsi" w:hAnsiTheme="majorHAnsi" w:cstheme="majorHAnsi"/>
          <w:color w:val="000000" w:themeColor="text1"/>
          <w:sz w:val="8"/>
        </w:rPr>
        <w:t xml:space="preserve">for the person. What is crucially at stake here, and is dialectically supportive of the self-evidency of the basic good of human life, is that death is a radical interference with the current life process of the kind of </w:t>
      </w:r>
      <w:r w:rsidRPr="00CE11B7">
        <w:rPr>
          <w:rFonts w:asciiTheme="majorHAnsi" w:hAnsiTheme="majorHAnsi" w:cstheme="majorHAnsi"/>
          <w:color w:val="000000" w:themeColor="text1"/>
          <w:sz w:val="8"/>
        </w:rPr>
        <w:lastRenderedPageBreak/>
        <w:t>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asciiTheme="majorHAnsi" w:hAnsiTheme="majorHAnsi"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11DA130" w14:textId="0157FC33" w:rsidR="001F6811" w:rsidRDefault="001F6811" w:rsidP="001F6811">
      <w:pPr>
        <w:pStyle w:val="Heading4"/>
      </w:pPr>
      <w:r>
        <w:t xml:space="preserve">[4] </w:t>
      </w:r>
      <w:r w:rsidRPr="005D165D">
        <w:t>Weighability – only consequentialism can explain the ethical difference in breaking a promise to take someone to the hospital and breaking a promise to take someone to lunch – there’s no way to weigh between competing offense under their fw which means their fw can’t guide action – it also proves their fw is counter intuitive</w:t>
      </w:r>
    </w:p>
    <w:p w14:paraId="48BDA08E" w14:textId="77777777" w:rsidR="001F6811" w:rsidRPr="005D165D" w:rsidRDefault="001F6811" w:rsidP="001F6811"/>
    <w:p w14:paraId="71263073" w14:textId="77777777" w:rsidR="001F6811" w:rsidRPr="00A27744" w:rsidRDefault="001F6811" w:rsidP="007944DB">
      <w:pPr>
        <w:rPr>
          <w:color w:val="000000" w:themeColor="text1"/>
          <w:sz w:val="10"/>
        </w:rPr>
      </w:pPr>
    </w:p>
    <w:p w14:paraId="1EFFD7D2" w14:textId="77777777" w:rsidR="007944DB" w:rsidRPr="00CE11B7" w:rsidRDefault="007944DB" w:rsidP="007944DB">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580744D1" w14:textId="77777777" w:rsidR="007944DB" w:rsidRPr="00FA3591" w:rsidRDefault="007944DB" w:rsidP="007944DB">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w:t>
      </w:r>
    </w:p>
    <w:p w14:paraId="29E7E23D" w14:textId="77777777" w:rsidR="007944DB" w:rsidRPr="00A809F8" w:rsidRDefault="007944DB" w:rsidP="007944DB"/>
    <w:p w14:paraId="3FDF0F9C" w14:textId="5A654188" w:rsidR="007944DB" w:rsidRDefault="007944DB" w:rsidP="007944DB">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r>
        <w:t xml:space="preserve"> </w:t>
      </w:r>
    </w:p>
    <w:p w14:paraId="6B669827" w14:textId="77777777" w:rsidR="007944DB" w:rsidRDefault="007944DB" w:rsidP="007944DB"/>
    <w:p w14:paraId="59E8111E" w14:textId="77777777" w:rsidR="007944DB" w:rsidRPr="005923AB" w:rsidRDefault="007944DB" w:rsidP="007944DB">
      <w:pPr>
        <w:pStyle w:val="Heading4"/>
        <w:rPr>
          <w:rFonts w:cs="Calibri"/>
        </w:rPr>
      </w:pPr>
      <w:r>
        <w:rPr>
          <w:rFonts w:cs="Calibri"/>
        </w:rPr>
        <w:t xml:space="preserve">[3] </w:t>
      </w:r>
      <w:r w:rsidRPr="008D552A">
        <w:rPr>
          <w:rFonts w:cs="Calibri"/>
        </w:rPr>
        <w:t xml:space="preserve">Interpretation: </w:t>
      </w:r>
      <w:r>
        <w:rPr>
          <w:rFonts w:cs="Calibri"/>
        </w:rPr>
        <w:t>T</w:t>
      </w:r>
      <w:r w:rsidRPr="008D552A">
        <w:rPr>
          <w:rFonts w:cs="Calibri"/>
        </w:rPr>
        <w:t xml:space="preserve">he neg must </w:t>
      </w:r>
      <w:r>
        <w:rPr>
          <w:rFonts w:cs="Calibri"/>
        </w:rPr>
        <w:t>concede to the Aff framework if the</w:t>
      </w:r>
      <w:r w:rsidRPr="008D552A">
        <w:rPr>
          <w:rFonts w:cs="Calibri"/>
        </w:rPr>
        <w:t xml:space="preserve"> standard is </w:t>
      </w:r>
      <w:r>
        <w:rPr>
          <w:rFonts w:cs="Calibri"/>
        </w:rPr>
        <w:t xml:space="preserve">act utilitarianism and if the advantage is disclosed. </w:t>
      </w:r>
      <w:r>
        <w:t>a</w:t>
      </w:r>
      <w:r w:rsidRPr="008D552A">
        <w:t>] Clash –</w:t>
      </w:r>
      <w:r>
        <w:t xml:space="preserve"> </w:t>
      </w:r>
      <w:r w:rsidRPr="008D552A">
        <w:t xml:space="preserve">util doesn’t exclude impacts and forces debaters to do </w:t>
      </w:r>
      <w:r w:rsidRPr="008D5255">
        <w:t>weighing on advocacies and probabilities of certain scenarios instead of impact preclusion that kills ground and weigh</w:t>
      </w:r>
      <w:r>
        <w:t>ing</w:t>
      </w:r>
      <w:r w:rsidRPr="008D5255">
        <w:t xml:space="preserve"> ability</w:t>
      </w:r>
      <w:r w:rsidRPr="008D552A">
        <w:t xml:space="preserve">. </w:t>
      </w:r>
      <w:r>
        <w:t>Disclosure proves you can research arguments against the Aff which turns any resource disparities argument.</w:t>
      </w:r>
      <w:r>
        <w:rPr>
          <w:rFonts w:cs="Calibri"/>
        </w:rPr>
        <w:t xml:space="preserve"> </w:t>
      </w:r>
      <w:r>
        <w:t>b</w:t>
      </w:r>
      <w:r w:rsidRPr="008D552A">
        <w:t xml:space="preserve">] Strat skew – neg is reactive and can up-layer the aff on moral frameworks, procedurals, and discursive arguments – AFC levels the playing field by forcing the neg to commit to the aff on substance, </w:t>
      </w:r>
      <w:r>
        <w:t>ensuring actual engagement with the Aff. No RVIs on AC arguments – incentivizes a 7 minute collapse that decks 1AR strategy. Also encourages baiting the violation which prevents any future abuse checking which outweighs on scope.</w:t>
      </w:r>
    </w:p>
    <w:p w14:paraId="39F07FD8" w14:textId="77777777" w:rsidR="00E55F4A" w:rsidRDefault="00E55F4A" w:rsidP="007D1ADC">
      <w:pPr>
        <w:pStyle w:val="Heading4"/>
        <w:rPr>
          <w:rFonts w:cs="Calibri"/>
        </w:rPr>
      </w:pPr>
    </w:p>
    <w:p w14:paraId="1777B212" w14:textId="088D9096" w:rsidR="007D1ADC" w:rsidRPr="00C7794F" w:rsidRDefault="007D1ADC" w:rsidP="007D1ADC">
      <w:pPr>
        <w:pStyle w:val="Heading4"/>
        <w:rPr>
          <w:rFonts w:cs="Calibri"/>
        </w:rPr>
      </w:pPr>
      <w:r>
        <w:rPr>
          <w:rFonts w:cs="Calibri"/>
        </w:rPr>
        <w:t xml:space="preserve">[5] </w:t>
      </w:r>
      <w:r w:rsidRPr="00C7794F">
        <w:rPr>
          <w:rFonts w:cs="Calibri"/>
        </w:rPr>
        <w:t>Evolution</w:t>
      </w:r>
      <w:r>
        <w:rPr>
          <w:rFonts w:cs="Calibri"/>
        </w:rPr>
        <w:t>ary analysis</w:t>
      </w:r>
      <w:r w:rsidRPr="00C7794F">
        <w:rPr>
          <w:rFonts w:cs="Calibri"/>
        </w:rPr>
        <w:t xml:space="preserve"> proves </w:t>
      </w:r>
      <w:r>
        <w:rPr>
          <w:rFonts w:cs="Calibri"/>
        </w:rPr>
        <w:t>offensive realism.</w:t>
      </w:r>
    </w:p>
    <w:p w14:paraId="65F72DC2" w14:textId="77777777" w:rsidR="007D1ADC" w:rsidRPr="00BE53CD" w:rsidRDefault="007D1ADC" w:rsidP="007D1ADC">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6A367C8" w14:textId="77777777" w:rsidR="007D1ADC" w:rsidRPr="006C0761" w:rsidRDefault="007D1ADC" w:rsidP="007D1ADC">
      <w:pPr>
        <w:rPr>
          <w:sz w:val="16"/>
        </w:rPr>
      </w:pPr>
      <w:r w:rsidRPr="00C7794F">
        <w:rPr>
          <w:sz w:val="16"/>
        </w:rPr>
        <w:lastRenderedPageBreak/>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lastRenderedPageBreak/>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55D14A9B" w14:textId="77777777" w:rsidR="007D1ADC" w:rsidRDefault="007D1ADC" w:rsidP="007D1ADC">
      <w:pPr>
        <w:spacing w:line="257" w:lineRule="auto"/>
        <w:rPr>
          <w:rFonts w:asciiTheme="majorHAnsi" w:eastAsia="Calibri" w:hAnsiTheme="majorHAnsi" w:cstheme="majorHAnsi"/>
          <w:color w:val="000000" w:themeColor="text1"/>
          <w:sz w:val="12"/>
        </w:rPr>
      </w:pPr>
    </w:p>
    <w:p w14:paraId="3DD48A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7"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1"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0"/>
  </w:num>
  <w:num w:numId="14">
    <w:abstractNumId w:val="12"/>
  </w:num>
  <w:num w:numId="15">
    <w:abstractNumId w:val="31"/>
  </w:num>
  <w:num w:numId="16">
    <w:abstractNumId w:val="17"/>
  </w:num>
  <w:num w:numId="17">
    <w:abstractNumId w:val="33"/>
  </w:num>
  <w:num w:numId="18">
    <w:abstractNumId w:val="35"/>
  </w:num>
  <w:num w:numId="19">
    <w:abstractNumId w:val="15"/>
  </w:num>
  <w:num w:numId="20">
    <w:abstractNumId w:val="29"/>
  </w:num>
  <w:num w:numId="21">
    <w:abstractNumId w:val="20"/>
  </w:num>
  <w:num w:numId="22">
    <w:abstractNumId w:val="38"/>
  </w:num>
  <w:num w:numId="23">
    <w:abstractNumId w:val="22"/>
  </w:num>
  <w:num w:numId="24">
    <w:abstractNumId w:val="19"/>
  </w:num>
  <w:num w:numId="25">
    <w:abstractNumId w:val="14"/>
  </w:num>
  <w:num w:numId="26">
    <w:abstractNumId w:val="28"/>
  </w:num>
  <w:num w:numId="27">
    <w:abstractNumId w:val="32"/>
  </w:num>
  <w:num w:numId="28">
    <w:abstractNumId w:val="23"/>
  </w:num>
  <w:num w:numId="29">
    <w:abstractNumId w:val="11"/>
  </w:num>
  <w:num w:numId="30">
    <w:abstractNumId w:val="34"/>
  </w:num>
  <w:num w:numId="31">
    <w:abstractNumId w:val="41"/>
  </w:num>
  <w:num w:numId="32">
    <w:abstractNumId w:val="24"/>
  </w:num>
  <w:num w:numId="33">
    <w:abstractNumId w:val="13"/>
  </w:num>
  <w:num w:numId="34">
    <w:abstractNumId w:val="36"/>
  </w:num>
  <w:num w:numId="35">
    <w:abstractNumId w:val="39"/>
  </w:num>
  <w:num w:numId="36">
    <w:abstractNumId w:val="26"/>
  </w:num>
  <w:num w:numId="37">
    <w:abstractNumId w:val="30"/>
  </w:num>
  <w:num w:numId="38">
    <w:abstractNumId w:val="27"/>
  </w:num>
  <w:num w:numId="39">
    <w:abstractNumId w:val="25"/>
  </w:num>
  <w:num w:numId="40">
    <w:abstractNumId w:val="18"/>
  </w:num>
  <w:num w:numId="41">
    <w:abstractNumId w:val="3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44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811"/>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944DB"/>
    <w:rsid w:val="007A1325"/>
    <w:rsid w:val="007A1A18"/>
    <w:rsid w:val="007A3BAF"/>
    <w:rsid w:val="007B53D8"/>
    <w:rsid w:val="007B7409"/>
    <w:rsid w:val="007C07CD"/>
    <w:rsid w:val="007C22C5"/>
    <w:rsid w:val="007C57E1"/>
    <w:rsid w:val="007C5811"/>
    <w:rsid w:val="007D1ADC"/>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1AD"/>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70D"/>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49E"/>
    <w:rsid w:val="00C244F5"/>
    <w:rsid w:val="00C3164F"/>
    <w:rsid w:val="00C31B5E"/>
    <w:rsid w:val="00C34D3E"/>
    <w:rsid w:val="00C35B37"/>
    <w:rsid w:val="00C3747A"/>
    <w:rsid w:val="00C37F29"/>
    <w:rsid w:val="00C56DCC"/>
    <w:rsid w:val="00C57075"/>
    <w:rsid w:val="00C6602F"/>
    <w:rsid w:val="00C72AFE"/>
    <w:rsid w:val="00C81619"/>
    <w:rsid w:val="00C87A06"/>
    <w:rsid w:val="00CA013C"/>
    <w:rsid w:val="00CA6D6D"/>
    <w:rsid w:val="00CC7A4E"/>
    <w:rsid w:val="00CD1359"/>
    <w:rsid w:val="00CD4C83"/>
    <w:rsid w:val="00CD5D5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71C8"/>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F47"/>
    <w:rsid w:val="00E42E4C"/>
    <w:rsid w:val="00E47013"/>
    <w:rsid w:val="00E541F9"/>
    <w:rsid w:val="00E55F4A"/>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3DC28D"/>
  <w14:defaultImageDpi w14:val="300"/>
  <w15:docId w15:val="{7EF6E064-722A-0B4F-B511-0668B836F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74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74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74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7B74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7B7409"/>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7944DB"/>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7944DB"/>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7944DB"/>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7B74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7409"/>
  </w:style>
  <w:style w:type="character" w:customStyle="1" w:styleId="Heading1Char">
    <w:name w:val="Heading 1 Char"/>
    <w:aliases w:val="Pocket Char"/>
    <w:basedOn w:val="DefaultParagraphFont"/>
    <w:link w:val="Heading1"/>
    <w:uiPriority w:val="9"/>
    <w:rsid w:val="007B74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740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B740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7B7409"/>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740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B7409"/>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7B74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740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B7409"/>
    <w:rPr>
      <w:color w:val="auto"/>
      <w:u w:val="none"/>
    </w:rPr>
  </w:style>
  <w:style w:type="paragraph" w:styleId="DocumentMap">
    <w:name w:val="Document Map"/>
    <w:basedOn w:val="Normal"/>
    <w:link w:val="DocumentMapChar"/>
    <w:uiPriority w:val="99"/>
    <w:semiHidden/>
    <w:unhideWhenUsed/>
    <w:rsid w:val="007B74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7409"/>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7944DB"/>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7944DB"/>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7944DB"/>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7944DB"/>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7944DB"/>
    <w:pPr>
      <w:ind w:left="720"/>
      <w:contextualSpacing/>
    </w:pPr>
  </w:style>
  <w:style w:type="character" w:styleId="UnresolvedMention">
    <w:name w:val="Unresolved Mention"/>
    <w:basedOn w:val="DefaultParagraphFont"/>
    <w:uiPriority w:val="99"/>
    <w:semiHidden/>
    <w:unhideWhenUsed/>
    <w:rsid w:val="007944DB"/>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7944DB"/>
    <w:rPr>
      <w:vertAlign w:val="superscript"/>
    </w:rPr>
  </w:style>
  <w:style w:type="paragraph" w:styleId="FootnoteText">
    <w:name w:val="footnote text"/>
    <w:basedOn w:val="Normal"/>
    <w:link w:val="FootnoteTextChar"/>
    <w:uiPriority w:val="99"/>
    <w:unhideWhenUsed/>
    <w:qFormat/>
    <w:rsid w:val="007944DB"/>
    <w:rPr>
      <w:rFonts w:ascii="Georgia" w:hAnsi="Georgia"/>
    </w:rPr>
  </w:style>
  <w:style w:type="character" w:customStyle="1" w:styleId="FootnoteTextChar">
    <w:name w:val="Footnote Text Char"/>
    <w:basedOn w:val="DefaultParagraphFont"/>
    <w:link w:val="FootnoteText"/>
    <w:uiPriority w:val="99"/>
    <w:rsid w:val="007944DB"/>
    <w:rPr>
      <w:rFonts w:ascii="Georgia" w:hAnsi="Georgia"/>
      <w:sz w:val="22"/>
    </w:rPr>
  </w:style>
  <w:style w:type="character" w:customStyle="1" w:styleId="underline">
    <w:name w:val="underline"/>
    <w:qFormat/>
    <w:rsid w:val="007944DB"/>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7944DB"/>
    <w:rPr>
      <w:rFonts w:eastAsiaTheme="minorHAnsi"/>
      <w:sz w:val="22"/>
      <w:szCs w:val="22"/>
      <w:u w:val="single"/>
    </w:rPr>
  </w:style>
  <w:style w:type="paragraph" w:customStyle="1" w:styleId="card0">
    <w:name w:val="card"/>
    <w:aliases w:val="Medium Grid 21"/>
    <w:basedOn w:val="Normal"/>
    <w:next w:val="Normal"/>
    <w:link w:val="cardChar"/>
    <w:uiPriority w:val="1"/>
    <w:qFormat/>
    <w:rsid w:val="007944DB"/>
    <w:pPr>
      <w:ind w:left="288" w:right="288"/>
    </w:pPr>
    <w:rPr>
      <w:sz w:val="16"/>
      <w:szCs w:val="20"/>
    </w:rPr>
  </w:style>
  <w:style w:type="character" w:customStyle="1" w:styleId="cardChar">
    <w:name w:val="card Char"/>
    <w:basedOn w:val="DefaultParagraphFont"/>
    <w:link w:val="card0"/>
    <w:uiPriority w:val="1"/>
    <w:rsid w:val="007944DB"/>
    <w:rPr>
      <w:rFonts w:ascii="Calibri" w:hAnsi="Calibri"/>
      <w:sz w:val="16"/>
      <w:szCs w:val="20"/>
    </w:rPr>
  </w:style>
  <w:style w:type="paragraph" w:customStyle="1" w:styleId="Underline2">
    <w:name w:val="Underline2"/>
    <w:basedOn w:val="Normal"/>
    <w:link w:val="Underline2Char"/>
    <w:autoRedefine/>
    <w:uiPriority w:val="4"/>
    <w:qFormat/>
    <w:rsid w:val="007944DB"/>
    <w:rPr>
      <w:b/>
      <w:u w:val="single"/>
    </w:rPr>
  </w:style>
  <w:style w:type="character" w:customStyle="1" w:styleId="Underline2Char">
    <w:name w:val="Underline2 Char"/>
    <w:basedOn w:val="DefaultParagraphFont"/>
    <w:link w:val="Underline2"/>
    <w:uiPriority w:val="4"/>
    <w:rsid w:val="007944DB"/>
    <w:rPr>
      <w:rFonts w:ascii="Calibri" w:hAnsi="Calibri"/>
      <w:b/>
      <w:sz w:val="22"/>
      <w:u w:val="single"/>
    </w:rPr>
  </w:style>
  <w:style w:type="character" w:customStyle="1" w:styleId="apple-converted-space">
    <w:name w:val="apple-converted-space"/>
    <w:basedOn w:val="DefaultParagraphFont"/>
    <w:rsid w:val="007944DB"/>
  </w:style>
  <w:style w:type="character" w:customStyle="1" w:styleId="grame">
    <w:name w:val="grame"/>
    <w:basedOn w:val="DefaultParagraphFont"/>
    <w:rsid w:val="007944DB"/>
  </w:style>
  <w:style w:type="character" w:customStyle="1" w:styleId="spelle">
    <w:name w:val="spelle"/>
    <w:basedOn w:val="DefaultParagraphFont"/>
    <w:rsid w:val="007944DB"/>
  </w:style>
  <w:style w:type="paragraph" w:customStyle="1" w:styleId="SmallText">
    <w:name w:val="Small Text"/>
    <w:next w:val="NoSpacing"/>
    <w:autoRedefine/>
    <w:qFormat/>
    <w:rsid w:val="007944DB"/>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7944DB"/>
    <w:rPr>
      <w:rFonts w:ascii="Calibri" w:hAnsi="Calibri" w:cs="Calibri"/>
      <w:sz w:val="22"/>
    </w:rPr>
  </w:style>
  <w:style w:type="paragraph" w:customStyle="1" w:styleId="UnderlinePara">
    <w:name w:val="Underline Para"/>
    <w:basedOn w:val="Normal"/>
    <w:uiPriority w:val="1"/>
    <w:qFormat/>
    <w:rsid w:val="007944DB"/>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944DB"/>
    <w:pPr>
      <w:spacing w:before="100" w:beforeAutospacing="1" w:after="100" w:afterAutospacing="1"/>
    </w:pPr>
    <w:rPr>
      <w:lang w:eastAsia="zh-CN"/>
    </w:rPr>
  </w:style>
  <w:style w:type="character" w:styleId="Strong">
    <w:name w:val="Strong"/>
    <w:basedOn w:val="DefaultParagraphFont"/>
    <w:uiPriority w:val="22"/>
    <w:qFormat/>
    <w:rsid w:val="007944DB"/>
    <w:rPr>
      <w:b/>
      <w:bCs/>
    </w:rPr>
  </w:style>
  <w:style w:type="character" w:customStyle="1" w:styleId="LinedDown">
    <w:name w:val="Lined Down"/>
    <w:qFormat/>
    <w:rsid w:val="007944DB"/>
    <w:rPr>
      <w:rFonts w:cs="Times New Roman"/>
      <w:b w:val="0"/>
      <w:bCs w:val="0"/>
      <w:i w:val="0"/>
      <w:iCs w:val="0"/>
      <w:color w:val="000000"/>
      <w:sz w:val="12"/>
      <w:szCs w:val="12"/>
      <w:u w:val="none"/>
    </w:rPr>
  </w:style>
  <w:style w:type="paragraph" w:customStyle="1" w:styleId="Emphasis1">
    <w:name w:val="Emphasis1"/>
    <w:basedOn w:val="Normal"/>
    <w:autoRedefine/>
    <w:uiPriority w:val="7"/>
    <w:qFormat/>
    <w:rsid w:val="007944DB"/>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7944DB"/>
    <w:rPr>
      <w:rFonts w:ascii="Arial" w:hAnsi="Arial"/>
      <w:b/>
      <w:sz w:val="20"/>
      <w:u w:val="single"/>
      <w:bdr w:val="single" w:sz="8" w:space="0" w:color="auto"/>
    </w:rPr>
  </w:style>
  <w:style w:type="paragraph" w:customStyle="1" w:styleId="Body">
    <w:name w:val="Body"/>
    <w:autoRedefine/>
    <w:rsid w:val="007944DB"/>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7944D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7944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7944DB"/>
  </w:style>
  <w:style w:type="character" w:customStyle="1" w:styleId="FontStyle39">
    <w:name w:val="Font Style39"/>
    <w:uiPriority w:val="99"/>
    <w:rsid w:val="007944DB"/>
    <w:rPr>
      <w:rFonts w:ascii="Constantia" w:hAnsi="Constantia" w:cs="Constantia"/>
      <w:b/>
      <w:bCs/>
      <w:sz w:val="18"/>
      <w:szCs w:val="18"/>
    </w:rPr>
  </w:style>
  <w:style w:type="character" w:customStyle="1" w:styleId="CharChar7">
    <w:name w:val="Char Char7"/>
    <w:rsid w:val="007944DB"/>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6"/>
    <w:qFormat/>
    <w:rsid w:val="007944DB"/>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6"/>
    <w:qFormat/>
    <w:rsid w:val="007944DB"/>
    <w:pPr>
      <w:outlineLvl w:val="0"/>
    </w:pPr>
    <w:rPr>
      <w:rFonts w:asciiTheme="minorHAnsi" w:hAnsiTheme="minorHAnsi"/>
      <w:u w:val="single"/>
    </w:rPr>
  </w:style>
  <w:style w:type="character" w:customStyle="1" w:styleId="TitleChar1">
    <w:name w:val="Title Char1"/>
    <w:basedOn w:val="DefaultParagraphFont"/>
    <w:uiPriority w:val="10"/>
    <w:rsid w:val="007944DB"/>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7944DB"/>
    <w:rPr>
      <w:rFonts w:ascii="Times New Roman" w:eastAsia="Times New Roman" w:hAnsi="Times New Roman" w:cs="Times New Roman"/>
      <w:b/>
      <w:bCs/>
      <w:sz w:val="20"/>
      <w:u w:val="single"/>
    </w:rPr>
  </w:style>
  <w:style w:type="character" w:customStyle="1" w:styleId="cite">
    <w:name w:val="cite"/>
    <w:rsid w:val="007944DB"/>
    <w:rPr>
      <w:rFonts w:ascii="Times New Roman" w:hAnsi="Times New Roman"/>
      <w:b/>
      <w:sz w:val="24"/>
    </w:rPr>
  </w:style>
  <w:style w:type="paragraph" w:styleId="Revision">
    <w:name w:val="Revision"/>
    <w:hidden/>
    <w:uiPriority w:val="99"/>
    <w:semiHidden/>
    <w:rsid w:val="007944DB"/>
    <w:rPr>
      <w:rFonts w:ascii="Calibri" w:hAnsi="Calibri" w:cs="Arial"/>
      <w:sz w:val="22"/>
    </w:rPr>
  </w:style>
  <w:style w:type="character" w:customStyle="1" w:styleId="skimlinks-unlinked">
    <w:name w:val="skimlinks-unlinked"/>
    <w:basedOn w:val="DefaultParagraphFont"/>
    <w:rsid w:val="007944DB"/>
  </w:style>
  <w:style w:type="character" w:customStyle="1" w:styleId="BalloonTextChar">
    <w:name w:val="Balloon Text Char"/>
    <w:basedOn w:val="DefaultParagraphFont"/>
    <w:link w:val="BalloonText"/>
    <w:uiPriority w:val="99"/>
    <w:semiHidden/>
    <w:rsid w:val="007944DB"/>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7944DB"/>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7944DB"/>
    <w:rPr>
      <w:rFonts w:ascii="Times New Roman" w:hAnsi="Times New Roman" w:cs="Times New Roman"/>
      <w:sz w:val="18"/>
      <w:szCs w:val="18"/>
    </w:rPr>
  </w:style>
  <w:style w:type="paragraph" w:customStyle="1" w:styleId="Nothing">
    <w:name w:val="Nothing"/>
    <w:link w:val="NothingChar"/>
    <w:qFormat/>
    <w:rsid w:val="007944DB"/>
    <w:pPr>
      <w:jc w:val="both"/>
    </w:pPr>
    <w:rPr>
      <w:rFonts w:ascii="Times New Roman" w:eastAsia="Times New Roman" w:hAnsi="Times New Roman" w:cs="Times New Roman"/>
      <w:sz w:val="20"/>
    </w:rPr>
  </w:style>
  <w:style w:type="character" w:customStyle="1" w:styleId="NothingChar">
    <w:name w:val="Nothing Char"/>
    <w:link w:val="Nothing"/>
    <w:locked/>
    <w:rsid w:val="007944DB"/>
    <w:rPr>
      <w:rFonts w:ascii="Times New Roman" w:eastAsia="Times New Roman" w:hAnsi="Times New Roman" w:cs="Times New Roman"/>
      <w:sz w:val="20"/>
    </w:rPr>
  </w:style>
  <w:style w:type="paragraph" w:customStyle="1" w:styleId="slate-paragraph">
    <w:name w:val="slate-paragraph"/>
    <w:basedOn w:val="Normal"/>
    <w:rsid w:val="007944DB"/>
    <w:pPr>
      <w:spacing w:before="100" w:beforeAutospacing="1" w:after="100" w:afterAutospacing="1"/>
    </w:pPr>
    <w:rPr>
      <w:rFonts w:cs="Arial"/>
    </w:rPr>
  </w:style>
  <w:style w:type="paragraph" w:customStyle="1" w:styleId="megaarticlebodyfirst-p2htdt">
    <w:name w:val="megaarticlebody_first-p_2htdt"/>
    <w:basedOn w:val="Normal"/>
    <w:rsid w:val="007944DB"/>
    <w:pPr>
      <w:spacing w:before="100" w:beforeAutospacing="1" w:after="100" w:afterAutospacing="1"/>
    </w:pPr>
  </w:style>
  <w:style w:type="paragraph" w:customStyle="1" w:styleId="p1">
    <w:name w:val="p1"/>
    <w:basedOn w:val="Normal"/>
    <w:rsid w:val="007944DB"/>
    <w:rPr>
      <w:rFonts w:cs="Arial"/>
      <w:sz w:val="20"/>
      <w:szCs w:val="20"/>
    </w:rPr>
  </w:style>
  <w:style w:type="paragraph" w:customStyle="1" w:styleId="underlined">
    <w:name w:val="underlined"/>
    <w:next w:val="Normal"/>
    <w:link w:val="underlinedChar"/>
    <w:autoRedefine/>
    <w:rsid w:val="007944DB"/>
    <w:pPr>
      <w:contextualSpacing/>
    </w:pPr>
    <w:rPr>
      <w:rFonts w:ascii="Times New Roman" w:eastAsia="Malgun Gothic" w:hAnsi="Times New Roman" w:cs="Times New Roman"/>
      <w:u w:val="single"/>
    </w:rPr>
  </w:style>
  <w:style w:type="character" w:customStyle="1" w:styleId="underlinedChar">
    <w:name w:val="underlined Char"/>
    <w:link w:val="underlined"/>
    <w:rsid w:val="007944DB"/>
    <w:rPr>
      <w:rFonts w:ascii="Times New Roman" w:eastAsia="Malgun Gothic" w:hAnsi="Times New Roman" w:cs="Times New Roman"/>
      <w:u w:val="single"/>
    </w:rPr>
  </w:style>
  <w:style w:type="paragraph" w:customStyle="1" w:styleId="Small">
    <w:name w:val="Small"/>
    <w:basedOn w:val="Normal"/>
    <w:link w:val="SmallChar"/>
    <w:rsid w:val="007944DB"/>
    <w:rPr>
      <w:rFonts w:eastAsia="MS Mincho"/>
      <w:sz w:val="16"/>
    </w:rPr>
  </w:style>
  <w:style w:type="character" w:customStyle="1" w:styleId="SmallChar">
    <w:name w:val="Small Char"/>
    <w:basedOn w:val="DefaultParagraphFont"/>
    <w:link w:val="Small"/>
    <w:rsid w:val="007944DB"/>
    <w:rPr>
      <w:rFonts w:ascii="Calibri" w:eastAsia="MS Mincho" w:hAnsi="Calibri"/>
      <w:sz w:val="16"/>
    </w:rPr>
  </w:style>
  <w:style w:type="character" w:customStyle="1" w:styleId="underlineChar">
    <w:name w:val="underline Char"/>
    <w:basedOn w:val="DefaultParagraphFont"/>
    <w:rsid w:val="007944DB"/>
    <w:rPr>
      <w:rFonts w:ascii="Times New Roman" w:eastAsia="MS Mincho" w:hAnsi="Times New Roman" w:cs="Times New Roman"/>
      <w:sz w:val="20"/>
      <w:u w:val="single"/>
    </w:rPr>
  </w:style>
  <w:style w:type="character" w:customStyle="1" w:styleId="Minimize">
    <w:name w:val="Minimize"/>
    <w:uiPriority w:val="1"/>
    <w:qFormat/>
    <w:rsid w:val="007944DB"/>
    <w:rPr>
      <w:rFonts w:asciiTheme="minorHAnsi" w:hAnsiTheme="minorHAnsi"/>
      <w:sz w:val="16"/>
    </w:rPr>
  </w:style>
  <w:style w:type="character" w:customStyle="1" w:styleId="LDCut">
    <w:name w:val="LD Cut"/>
    <w:basedOn w:val="DefaultParagraphFont"/>
    <w:uiPriority w:val="1"/>
    <w:qFormat/>
    <w:rsid w:val="007944DB"/>
    <w:rPr>
      <w:rFonts w:ascii="Times New Roman" w:hAnsi="Times New Roman"/>
      <w:b w:val="0"/>
      <w:color w:val="auto"/>
      <w:sz w:val="12"/>
    </w:rPr>
  </w:style>
  <w:style w:type="character" w:customStyle="1" w:styleId="LDUnderline">
    <w:name w:val="LD Underline"/>
    <w:basedOn w:val="DefaultParagraphFont"/>
    <w:uiPriority w:val="1"/>
    <w:qFormat/>
    <w:rsid w:val="007944DB"/>
    <w:rPr>
      <w:rFonts w:ascii="Times New Roman" w:hAnsi="Times New Roman" w:cs="Times New Roman"/>
      <w:b/>
      <w:color w:val="auto"/>
      <w:sz w:val="24"/>
      <w:u w:val="single"/>
    </w:rPr>
  </w:style>
  <w:style w:type="paragraph" w:customStyle="1" w:styleId="Citation">
    <w:name w:val="Citation"/>
    <w:basedOn w:val="Normal"/>
    <w:rsid w:val="007944DB"/>
    <w:rPr>
      <w:sz w:val="26"/>
    </w:rPr>
  </w:style>
  <w:style w:type="paragraph" w:customStyle="1" w:styleId="Shrink6">
    <w:name w:val="Shrink 6"/>
    <w:basedOn w:val="Normal"/>
    <w:qFormat/>
    <w:rsid w:val="007944DB"/>
    <w:rPr>
      <w:rFonts w:ascii="Georgia" w:eastAsia="Calibri" w:hAnsi="Georgia"/>
      <w:sz w:val="12"/>
    </w:rPr>
  </w:style>
  <w:style w:type="paragraph" w:customStyle="1" w:styleId="Scrunched">
    <w:name w:val="Scrunched"/>
    <w:basedOn w:val="Normal"/>
    <w:next w:val="Normal"/>
    <w:qFormat/>
    <w:rsid w:val="007944DB"/>
  </w:style>
  <w:style w:type="character" w:customStyle="1" w:styleId="ReadCard">
    <w:name w:val="ReadCard"/>
    <w:uiPriority w:val="1"/>
    <w:qFormat/>
    <w:rsid w:val="007944DB"/>
    <w:rPr>
      <w:rFonts w:ascii="Times New Roman" w:hAnsi="Times New Roman"/>
      <w:b/>
      <w:sz w:val="24"/>
      <w:u w:val="single"/>
    </w:rPr>
  </w:style>
  <w:style w:type="character" w:customStyle="1" w:styleId="Style1Char">
    <w:name w:val="Style1 Char"/>
    <w:rsid w:val="007944DB"/>
    <w:rPr>
      <w:rFonts w:ascii="Times New Roman" w:eastAsia="SimSun" w:hAnsi="Times New Roman"/>
      <w:szCs w:val="24"/>
      <w:u w:val="single"/>
      <w:lang w:eastAsia="zh-CN"/>
    </w:rPr>
  </w:style>
  <w:style w:type="paragraph" w:customStyle="1" w:styleId="Style4">
    <w:name w:val="Style4"/>
    <w:basedOn w:val="Normal"/>
    <w:link w:val="Style4Char"/>
    <w:rsid w:val="007944DB"/>
    <w:rPr>
      <w:sz w:val="20"/>
      <w:u w:val="single"/>
    </w:rPr>
  </w:style>
  <w:style w:type="character" w:customStyle="1" w:styleId="Style4Char">
    <w:name w:val="Style4 Char"/>
    <w:link w:val="Style4"/>
    <w:rsid w:val="007944DB"/>
    <w:rPr>
      <w:rFonts w:ascii="Calibri" w:hAnsi="Calibri"/>
      <w:sz w:val="20"/>
      <w:u w:val="single"/>
    </w:rPr>
  </w:style>
  <w:style w:type="character" w:customStyle="1" w:styleId="Style11ptUnderline">
    <w:name w:val="Style 11 pt Underline"/>
    <w:rsid w:val="007944DB"/>
    <w:rPr>
      <w:sz w:val="20"/>
      <w:u w:val="single"/>
    </w:rPr>
  </w:style>
  <w:style w:type="paragraph" w:customStyle="1" w:styleId="StyleStyle411pt">
    <w:name w:val="Style Style4 + 11 pt"/>
    <w:basedOn w:val="Style4"/>
    <w:link w:val="StyleStyle411ptChar"/>
    <w:rsid w:val="007944DB"/>
  </w:style>
  <w:style w:type="character" w:customStyle="1" w:styleId="StyleStyle411ptChar">
    <w:name w:val="Style Style4 + 11 pt Char"/>
    <w:link w:val="StyleStyle411pt"/>
    <w:rsid w:val="007944DB"/>
    <w:rPr>
      <w:rFonts w:ascii="Calibri" w:hAnsi="Calibri"/>
      <w:sz w:val="20"/>
      <w:u w:val="single"/>
    </w:rPr>
  </w:style>
  <w:style w:type="paragraph" w:customStyle="1" w:styleId="StyleStyle411ptBold">
    <w:name w:val="Style Style4 + 11 pt Bold"/>
    <w:basedOn w:val="Style4"/>
    <w:link w:val="StyleStyle411ptBoldChar"/>
    <w:rsid w:val="007944DB"/>
    <w:rPr>
      <w:b/>
      <w:bCs/>
    </w:rPr>
  </w:style>
  <w:style w:type="character" w:customStyle="1" w:styleId="StyleStyle411ptBoldChar">
    <w:name w:val="Style Style4 + 11 pt Bold Char"/>
    <w:link w:val="StyleStyle411ptBold"/>
    <w:rsid w:val="007944DB"/>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7944DB"/>
    <w:rPr>
      <w:bCs/>
      <w:sz w:val="20"/>
      <w:u w:val="single"/>
    </w:rPr>
  </w:style>
  <w:style w:type="character" w:customStyle="1" w:styleId="UnderlineBold">
    <w:name w:val="Underline + Bold"/>
    <w:uiPriority w:val="1"/>
    <w:qFormat/>
    <w:rsid w:val="007944DB"/>
    <w:rPr>
      <w:b/>
      <w:bCs w:val="0"/>
      <w:sz w:val="20"/>
      <w:u w:val="single"/>
    </w:rPr>
  </w:style>
  <w:style w:type="paragraph" w:customStyle="1" w:styleId="Tag2">
    <w:name w:val="Tag2"/>
    <w:basedOn w:val="Normal"/>
    <w:qFormat/>
    <w:rsid w:val="007944DB"/>
    <w:rPr>
      <w:b/>
    </w:rPr>
  </w:style>
  <w:style w:type="character" w:customStyle="1" w:styleId="CardsChar">
    <w:name w:val="Cards Char"/>
    <w:link w:val="Cards"/>
    <w:locked/>
    <w:rsid w:val="007944DB"/>
    <w:rPr>
      <w:rFonts w:ascii="Times New Roman" w:eastAsia="Times New Roman" w:hAnsi="Times New Roman" w:cs="Times New Roman"/>
      <w:sz w:val="20"/>
    </w:rPr>
  </w:style>
  <w:style w:type="paragraph" w:customStyle="1" w:styleId="Cards">
    <w:name w:val="Cards"/>
    <w:next w:val="Normal"/>
    <w:link w:val="CardsChar"/>
    <w:qFormat/>
    <w:rsid w:val="007944DB"/>
    <w:pPr>
      <w:widowControl w:val="0"/>
      <w:jc w:val="both"/>
    </w:pPr>
    <w:rPr>
      <w:rFonts w:ascii="Times New Roman" w:eastAsia="Times New Roman" w:hAnsi="Times New Roman" w:cs="Times New Roman"/>
      <w:sz w:val="20"/>
    </w:rPr>
  </w:style>
  <w:style w:type="character" w:customStyle="1" w:styleId="DebateUnderline">
    <w:name w:val="Debate Underline"/>
    <w:rsid w:val="007944DB"/>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7944DB"/>
    <w:rPr>
      <w:rFonts w:ascii="Arial" w:hAnsi="Arial"/>
      <w:b/>
      <w:sz w:val="20"/>
      <w:u w:val="single"/>
    </w:rPr>
  </w:style>
  <w:style w:type="paragraph" w:styleId="BodyText">
    <w:name w:val="Body Text"/>
    <w:basedOn w:val="Normal"/>
    <w:link w:val="BodyTextChar"/>
    <w:rsid w:val="007944DB"/>
    <w:pPr>
      <w:jc w:val="both"/>
    </w:pPr>
    <w:rPr>
      <w:color w:val="000000"/>
    </w:rPr>
  </w:style>
  <w:style w:type="character" w:customStyle="1" w:styleId="BodyTextChar">
    <w:name w:val="Body Text Char"/>
    <w:basedOn w:val="DefaultParagraphFont"/>
    <w:link w:val="BodyText"/>
    <w:rsid w:val="007944DB"/>
    <w:rPr>
      <w:rFonts w:ascii="Calibri" w:hAnsi="Calibri"/>
      <w:color w:val="000000"/>
      <w:sz w:val="22"/>
    </w:rPr>
  </w:style>
  <w:style w:type="paragraph" w:styleId="ListBullet">
    <w:name w:val="List Bullet"/>
    <w:basedOn w:val="Normal"/>
    <w:uiPriority w:val="99"/>
    <w:unhideWhenUsed/>
    <w:rsid w:val="007944DB"/>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944DB"/>
    <w:rPr>
      <w:rFonts w:ascii="Calibri" w:hAnsi="Calibri"/>
      <w:sz w:val="22"/>
      <w:lang w:eastAsia="zh-CN"/>
    </w:rPr>
  </w:style>
  <w:style w:type="character" w:customStyle="1" w:styleId="a">
    <w:name w:val="a"/>
    <w:basedOn w:val="DefaultParagraphFont"/>
    <w:rsid w:val="007944DB"/>
  </w:style>
  <w:style w:type="character" w:customStyle="1" w:styleId="mb">
    <w:name w:val="mb"/>
    <w:basedOn w:val="DefaultParagraphFont"/>
    <w:rsid w:val="007944DB"/>
  </w:style>
  <w:style w:type="character" w:customStyle="1" w:styleId="dttext">
    <w:name w:val="dttext"/>
    <w:basedOn w:val="DefaultParagraphFont"/>
    <w:rsid w:val="007944DB"/>
  </w:style>
  <w:style w:type="character" w:customStyle="1" w:styleId="sdsense">
    <w:name w:val="sdsense"/>
    <w:basedOn w:val="DefaultParagraphFont"/>
    <w:rsid w:val="007944DB"/>
  </w:style>
  <w:style w:type="character" w:customStyle="1" w:styleId="sd">
    <w:name w:val="sd"/>
    <w:basedOn w:val="DefaultParagraphFont"/>
    <w:rsid w:val="007944DB"/>
  </w:style>
  <w:style w:type="character" w:customStyle="1" w:styleId="caps">
    <w:name w:val="caps"/>
    <w:basedOn w:val="DefaultParagraphFont"/>
    <w:rsid w:val="007944DB"/>
  </w:style>
  <w:style w:type="character" w:customStyle="1" w:styleId="list-grouptitle">
    <w:name w:val="list-group__title"/>
    <w:basedOn w:val="DefaultParagraphFont"/>
    <w:rsid w:val="007944DB"/>
  </w:style>
  <w:style w:type="paragraph" w:customStyle="1" w:styleId="list-groupitem">
    <w:name w:val="list-group__item"/>
    <w:basedOn w:val="Normal"/>
    <w:rsid w:val="007944DB"/>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7944DB"/>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7944D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44DB"/>
    <w:rPr>
      <w:rFonts w:ascii="Calibri" w:hAnsi="Calibri"/>
      <w:sz w:val="20"/>
      <w:szCs w:val="20"/>
    </w:rPr>
  </w:style>
  <w:style w:type="character" w:styleId="EndnoteReference">
    <w:name w:val="endnote reference"/>
    <w:basedOn w:val="DefaultParagraphFont"/>
    <w:uiPriority w:val="99"/>
    <w:semiHidden/>
    <w:unhideWhenUsed/>
    <w:rsid w:val="007944DB"/>
    <w:rPr>
      <w:vertAlign w:val="superscript"/>
    </w:rPr>
  </w:style>
  <w:style w:type="character" w:customStyle="1" w:styleId="flagicon">
    <w:name w:val="flagicon"/>
    <w:basedOn w:val="DefaultParagraphFont"/>
    <w:rsid w:val="007944DB"/>
  </w:style>
  <w:style w:type="paragraph" w:customStyle="1" w:styleId="Analytics">
    <w:name w:val="Analytics"/>
    <w:next w:val="NormalWeb"/>
    <w:link w:val="AnalyticsChar"/>
    <w:uiPriority w:val="4"/>
    <w:qFormat/>
    <w:rsid w:val="007944D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944DB"/>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7944DB"/>
    <w:pPr>
      <w:outlineLvl w:val="3"/>
    </w:pPr>
    <w:rPr>
      <w:b/>
      <w:sz w:val="26"/>
    </w:rPr>
  </w:style>
  <w:style w:type="character" w:customStyle="1" w:styleId="RainwithanAChar">
    <w:name w:val="Rain with an A Char"/>
    <w:basedOn w:val="DefaultParagraphFont"/>
    <w:link w:val="RainwithanA"/>
    <w:uiPriority w:val="4"/>
    <w:rsid w:val="007944DB"/>
    <w:rPr>
      <w:rFonts w:ascii="Calibri" w:hAnsi="Calibri"/>
      <w:b/>
      <w:sz w:val="26"/>
    </w:rPr>
  </w:style>
  <w:style w:type="character" w:customStyle="1" w:styleId="Style1Char1">
    <w:name w:val="Style1 Char1"/>
    <w:basedOn w:val="DefaultParagraphFont"/>
    <w:rsid w:val="007944DB"/>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7944DB"/>
  </w:style>
  <w:style w:type="paragraph" w:customStyle="1" w:styleId="paragraph">
    <w:name w:val="paragraph"/>
    <w:basedOn w:val="Normal"/>
    <w:rsid w:val="007944DB"/>
    <w:pPr>
      <w:spacing w:before="100" w:beforeAutospacing="1" w:after="100" w:afterAutospacing="1"/>
    </w:pPr>
    <w:rPr>
      <w:rFonts w:ascii="Times New Roman" w:hAnsi="Times New Roman"/>
    </w:rPr>
  </w:style>
  <w:style w:type="character" w:customStyle="1" w:styleId="normaltextrun">
    <w:name w:val="normaltextrun"/>
    <w:basedOn w:val="DefaultParagraphFont"/>
    <w:rsid w:val="007944DB"/>
  </w:style>
  <w:style w:type="character" w:customStyle="1" w:styleId="eop">
    <w:name w:val="eop"/>
    <w:basedOn w:val="DefaultParagraphFont"/>
    <w:rsid w:val="007944DB"/>
  </w:style>
  <w:style w:type="paragraph" w:customStyle="1" w:styleId="textbox">
    <w:name w:val="textbox"/>
    <w:basedOn w:val="Normal"/>
    <w:rsid w:val="007944DB"/>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794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4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4DB"/>
    <w:rPr>
      <w:rFonts w:ascii="Calibri" w:hAnsi="Calibri"/>
      <w:sz w:val="22"/>
    </w:rPr>
  </w:style>
  <w:style w:type="paragraph" w:styleId="Footer">
    <w:name w:val="footer"/>
    <w:basedOn w:val="Normal"/>
    <w:link w:val="FooterChar"/>
    <w:uiPriority w:val="99"/>
    <w:unhideWhenUsed/>
    <w:rsid w:val="00794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4DB"/>
    <w:rPr>
      <w:rFonts w:ascii="Calibri" w:hAnsi="Calibri"/>
      <w:sz w:val="22"/>
    </w:rPr>
  </w:style>
  <w:style w:type="character" w:customStyle="1" w:styleId="timestampdate--published">
    <w:name w:val="timestamp__date--published"/>
    <w:basedOn w:val="DefaultParagraphFont"/>
    <w:rsid w:val="007944DB"/>
  </w:style>
  <w:style w:type="paragraph" w:customStyle="1" w:styleId="msonormal0">
    <w:name w:val="msonormal"/>
    <w:basedOn w:val="Normal"/>
    <w:rsid w:val="007944DB"/>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7944DB"/>
  </w:style>
  <w:style w:type="character" w:customStyle="1" w:styleId="media-blocktag">
    <w:name w:val="media-block__tag"/>
    <w:basedOn w:val="DefaultParagraphFont"/>
    <w:rsid w:val="007944DB"/>
  </w:style>
  <w:style w:type="paragraph" w:customStyle="1" w:styleId="media-blocksubtitle">
    <w:name w:val="media-block__subtitle"/>
    <w:basedOn w:val="Normal"/>
    <w:rsid w:val="007944DB"/>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7944DB"/>
    <w:rPr>
      <w:b/>
      <w:bCs/>
      <w:smallCaps/>
      <w:color w:val="4F81BD" w:themeColor="accent1"/>
      <w:spacing w:val="5"/>
    </w:rPr>
  </w:style>
  <w:style w:type="paragraph" w:styleId="Subtitle">
    <w:name w:val="Subtitle"/>
    <w:basedOn w:val="Normal"/>
    <w:next w:val="Normal"/>
    <w:link w:val="SubtitleChar"/>
    <w:uiPriority w:val="11"/>
    <w:qFormat/>
    <w:rsid w:val="007944DB"/>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7944DB"/>
    <w:rPr>
      <w:color w:val="5A5A5A" w:themeColor="text1" w:themeTint="A5"/>
      <w:spacing w:val="15"/>
      <w:sz w:val="22"/>
    </w:rPr>
  </w:style>
  <w:style w:type="paragraph" w:customStyle="1" w:styleId="selectionshareable">
    <w:name w:val="selectionshareable"/>
    <w:basedOn w:val="Normal"/>
    <w:rsid w:val="007944DB"/>
    <w:pPr>
      <w:spacing w:before="100" w:beforeAutospacing="1" w:after="100" w:afterAutospacing="1"/>
    </w:pPr>
    <w:rPr>
      <w:rFonts w:ascii="Times New Roman" w:hAnsi="Times New Roman"/>
      <w:lang w:bidi="he-IL"/>
    </w:rPr>
  </w:style>
  <w:style w:type="paragraph" w:customStyle="1" w:styleId="fancy">
    <w:name w:val="fancy"/>
    <w:basedOn w:val="Normal"/>
    <w:rsid w:val="007944DB"/>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7944DB"/>
    <w:rPr>
      <w:b/>
      <w:bCs/>
      <w:i/>
      <w:iCs/>
      <w:spacing w:val="5"/>
    </w:rPr>
  </w:style>
  <w:style w:type="paragraph" w:customStyle="1" w:styleId="text-justify">
    <w:name w:val="text-justify"/>
    <w:basedOn w:val="Normal"/>
    <w:rsid w:val="007944DB"/>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7944DB"/>
    <w:rPr>
      <w:i/>
      <w:iCs/>
    </w:rPr>
  </w:style>
  <w:style w:type="paragraph" w:customStyle="1" w:styleId="css-18udl3b">
    <w:name w:val="css-18udl3b"/>
    <w:basedOn w:val="Normal"/>
    <w:rsid w:val="007944DB"/>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7944DB"/>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7944DB"/>
  </w:style>
  <w:style w:type="character" w:customStyle="1" w:styleId="CardTextChar">
    <w:name w:val="Card Text Char"/>
    <w:basedOn w:val="DefaultParagraphFont"/>
    <w:uiPriority w:val="99"/>
    <w:locked/>
    <w:rsid w:val="007944DB"/>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7944DB"/>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043885">
      <w:bodyDiv w:val="1"/>
      <w:marLeft w:val="0"/>
      <w:marRight w:val="0"/>
      <w:marTop w:val="0"/>
      <w:marBottom w:val="0"/>
      <w:divBdr>
        <w:top w:val="none" w:sz="0" w:space="0" w:color="auto"/>
        <w:left w:val="none" w:sz="0" w:space="0" w:color="auto"/>
        <w:bottom w:val="none" w:sz="0" w:space="0" w:color="auto"/>
        <w:right w:val="none" w:sz="0" w:space="0" w:color="auto"/>
      </w:divBdr>
    </w:div>
    <w:div w:id="640159225">
      <w:bodyDiv w:val="1"/>
      <w:marLeft w:val="0"/>
      <w:marRight w:val="0"/>
      <w:marTop w:val="0"/>
      <w:marBottom w:val="0"/>
      <w:divBdr>
        <w:top w:val="none" w:sz="0" w:space="0" w:color="auto"/>
        <w:left w:val="none" w:sz="0" w:space="0" w:color="auto"/>
        <w:bottom w:val="none" w:sz="0" w:space="0" w:color="auto"/>
        <w:right w:val="none" w:sz="0" w:space="0" w:color="auto"/>
      </w:divBdr>
    </w:div>
    <w:div w:id="912468663">
      <w:bodyDiv w:val="1"/>
      <w:marLeft w:val="0"/>
      <w:marRight w:val="0"/>
      <w:marTop w:val="0"/>
      <w:marBottom w:val="0"/>
      <w:divBdr>
        <w:top w:val="none" w:sz="0" w:space="0" w:color="auto"/>
        <w:left w:val="none" w:sz="0" w:space="0" w:color="auto"/>
        <w:bottom w:val="none" w:sz="0" w:space="0" w:color="auto"/>
        <w:right w:val="none" w:sz="0" w:space="0" w:color="auto"/>
      </w:divBdr>
    </w:div>
    <w:div w:id="11642048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s://www.jagranjosh.com/general-knowledge/world-trade-organization-wto-all-you-need-to-know-1627564483-1" TargetMode="External"/><Relationship Id="rId10" Type="http://schemas.openxmlformats.org/officeDocument/2006/relationships/hyperlink" Target="https://thediplomat.com/2021/08/chinas-vaccine-diplomacy-in-latin-america/"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www.ipwatchdog.com/2021/07/21/third-option-limited-ip-waiver-solve-pandemic-vaccine-problems/id=1357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20</Pages>
  <Words>11917</Words>
  <Characters>67930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13</cp:revision>
  <dcterms:created xsi:type="dcterms:W3CDTF">2021-09-18T13:29:00Z</dcterms:created>
  <dcterms:modified xsi:type="dcterms:W3CDTF">2021-09-18T15:23:00Z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