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08C1" w14:textId="673D6006" w:rsidR="001C7D8E" w:rsidRPr="00421998" w:rsidRDefault="001C7D8E" w:rsidP="001C7D8E">
      <w:pPr>
        <w:pStyle w:val="Heading3"/>
      </w:pPr>
      <w:r w:rsidRPr="00421998">
        <w:t>Fram</w:t>
      </w:r>
      <w:r>
        <w:t>ework</w:t>
      </w:r>
    </w:p>
    <w:p w14:paraId="0CDEB021" w14:textId="77777777" w:rsidR="001C7D8E" w:rsidRPr="002677ED" w:rsidRDefault="001C7D8E" w:rsidP="001C7D8E">
      <w:pPr>
        <w:pStyle w:val="Heading4"/>
        <w:rPr>
          <w:i/>
          <w:iCs/>
        </w:rPr>
      </w:pPr>
      <w:r w:rsidRPr="002677ED">
        <w:rPr>
          <w:i/>
        </w:rPr>
        <w:t>Ethics must begin a priori</w:t>
      </w:r>
    </w:p>
    <w:p w14:paraId="56179790" w14:textId="77777777" w:rsidR="001C7D8E" w:rsidRPr="003E4733" w:rsidRDefault="001C7D8E" w:rsidP="001C7D8E">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621E4448" w14:textId="77777777" w:rsidR="001C7D8E" w:rsidRPr="00D05AEA" w:rsidRDefault="001C7D8E" w:rsidP="001C7D8E">
      <w:pPr>
        <w:pStyle w:val="Heading4"/>
        <w:rPr>
          <w:u w:val="single"/>
        </w:rPr>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3E2E573F" w14:textId="66732835" w:rsidR="001C7D8E" w:rsidRDefault="001C7D8E" w:rsidP="001C7D8E">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w:t>
      </w:r>
      <w:r w:rsidR="007566A0">
        <w:t xml:space="preserve"> c] </w:t>
      </w:r>
      <w:r w:rsidR="007566A0" w:rsidRPr="006719A9">
        <w:t>Action under one framework doesn’t preclude another.</w:t>
      </w:r>
      <w:r w:rsidR="007566A0" w:rsidRPr="00793D6D">
        <w:t xml:space="preserve"> I can still have an obligation under </w:t>
      </w:r>
      <w:r w:rsidR="007566A0">
        <w:t>the categorical imperative</w:t>
      </w:r>
      <w:r w:rsidR="007566A0" w:rsidRPr="00793D6D">
        <w:t xml:space="preserve">, even if the aff is bad under </w:t>
      </w:r>
      <w:r w:rsidR="007566A0">
        <w:t>Hobbes so framing issues don’t exclude the offense.</w:t>
      </w:r>
    </w:p>
    <w:p w14:paraId="12D5E49B" w14:textId="77777777" w:rsidR="001C7D8E" w:rsidRDefault="001C7D8E" w:rsidP="001C7D8E">
      <w:pPr>
        <w:pStyle w:val="Heading4"/>
      </w:pPr>
      <w:r>
        <w:t>Additionally</w:t>
      </w:r>
      <w:r w:rsidRPr="0088077D">
        <w:t>:</w:t>
      </w:r>
    </w:p>
    <w:p w14:paraId="32AFC42F" w14:textId="77777777" w:rsidR="001C7D8E" w:rsidRDefault="001C7D8E" w:rsidP="001C7D8E">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C06098E" w14:textId="77777777" w:rsidR="001C7D8E" w:rsidRPr="00CE11B7" w:rsidRDefault="001C7D8E" w:rsidP="001C7D8E">
      <w:pPr>
        <w:pStyle w:val="Heading4"/>
      </w:pPr>
      <w:r>
        <w:t xml:space="preserve">[B] </w:t>
      </w:r>
      <w:r w:rsidRPr="00CE11B7">
        <w:t>Only universalizable reason can effectively explain the perspectives of agents – that’s the best method for combatting oppression</w:t>
      </w:r>
      <w:r>
        <w:t>.</w:t>
      </w:r>
    </w:p>
    <w:p w14:paraId="2EA95531" w14:textId="77777777" w:rsidR="001C7D8E" w:rsidRPr="00426666" w:rsidRDefault="001C7D8E" w:rsidP="001C7D8E">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31361304" w14:textId="77777777" w:rsidR="001C7D8E" w:rsidRPr="00753A4F" w:rsidRDefault="001C7D8E" w:rsidP="001C7D8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 xml:space="preserve">the </w:t>
      </w:r>
      <w:r w:rsidRPr="00CE11B7">
        <w:rPr>
          <w:rFonts w:asciiTheme="majorHAnsi" w:hAnsiTheme="majorHAnsi" w:cstheme="majorHAnsi"/>
          <w:b/>
          <w:u w:val="single"/>
        </w:rPr>
        <w:lastRenderedPageBreak/>
        <w:t>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2844E9B" w14:textId="77777777" w:rsidR="001C7D8E" w:rsidRPr="00E80998" w:rsidRDefault="001C7D8E" w:rsidP="001C7D8E">
      <w:pPr>
        <w:pStyle w:val="Heading4"/>
      </w:pPr>
      <w:r w:rsidRPr="00E80998">
        <w:lastRenderedPageBreak/>
        <w:t xml:space="preserve">Thus, the standard is consistency with the categorical imperative. </w:t>
      </w:r>
    </w:p>
    <w:p w14:paraId="28C85518" w14:textId="77777777" w:rsidR="001C7D8E" w:rsidRDefault="001C7D8E" w:rsidP="001C7D8E">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287549D2" w14:textId="77777777" w:rsidR="001C7D8E" w:rsidRDefault="001C7D8E" w:rsidP="001C7D8E">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369DCE70" w14:textId="54A58571" w:rsidR="001C7D8E" w:rsidRDefault="001C7D8E" w:rsidP="001C7D8E">
      <w:pPr>
        <w:pStyle w:val="Heading4"/>
      </w:pPr>
      <w:r w:rsidRPr="00331296">
        <w:rPr>
          <w:u w:val="single"/>
        </w:rPr>
        <w:t>[3]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468BFDD8" w14:textId="77777777" w:rsidR="00517DC4" w:rsidRPr="00245397" w:rsidRDefault="00517DC4" w:rsidP="00517DC4">
      <w:pPr>
        <w:pStyle w:val="Heading4"/>
        <w:rPr>
          <w:b w:val="0"/>
          <w:u w:val="single"/>
        </w:rPr>
      </w:pPr>
      <w:r w:rsidRPr="00686754">
        <w:rPr>
          <w:u w:val="single"/>
        </w:rPr>
        <w:t>[4] If the aff is winning, then they get the ballot</w:t>
      </w:r>
      <w:r w:rsidRPr="0062320C">
        <w:rPr>
          <w:u w:val="single"/>
        </w:rPr>
        <w:t>:</w:t>
      </w:r>
      <w:r w:rsidRPr="005C1D6D">
        <w:t xml:space="preserve"> </w:t>
      </w:r>
      <w:r>
        <w:t>Denying the antecedent proves the conclusion.</w:t>
      </w:r>
    </w:p>
    <w:p w14:paraId="0396146D" w14:textId="77777777" w:rsidR="00517DC4" w:rsidRPr="007E5CCA" w:rsidRDefault="00517DC4" w:rsidP="00517DC4">
      <w:pPr>
        <w:rPr>
          <w:rFonts w:ascii="Times New Roman" w:hAnsi="Times New Roman" w:cs="Times New Roman"/>
        </w:rPr>
      </w:pPr>
      <w:r w:rsidRPr="001E14D4">
        <w:rPr>
          <w:b/>
          <w:bCs/>
          <w:sz w:val="28"/>
          <w:szCs w:val="28"/>
          <w:u w:val="single"/>
        </w:rPr>
        <w:t>Stanford No Date</w:t>
      </w:r>
      <w:r w:rsidRPr="00CF32C1">
        <w:rPr>
          <w:b/>
          <w:bCs/>
          <w:sz w:val="28"/>
          <w:szCs w:val="28"/>
        </w:rPr>
        <w:t xml:space="preserve"> </w:t>
      </w:r>
      <w:r w:rsidRPr="004808C7">
        <w:rPr>
          <w:sz w:val="16"/>
          <w:szCs w:val="16"/>
        </w:rPr>
        <w:t>“an introduction to PHILOSOPHY Stanford University”</w:t>
      </w:r>
      <w:r>
        <w:rPr>
          <w:sz w:val="16"/>
          <w:szCs w:val="16"/>
        </w:rPr>
        <w:t xml:space="preserve"> </w:t>
      </w:r>
      <w:hyperlink r:id="rId11" w:history="1">
        <w:r w:rsidRPr="00805C22">
          <w:rPr>
            <w:rStyle w:val="Hyperlink"/>
            <w:sz w:val="16"/>
            <w:szCs w:val="16"/>
          </w:rPr>
          <w:t>https://web.stanford.edu/~bobonich/dictionary/dictionary.html</w:t>
        </w:r>
      </w:hyperlink>
      <w:r w:rsidRPr="007E5CCA">
        <w:t xml:space="preserve"> </w:t>
      </w:r>
      <w:r>
        <w:rPr>
          <w:sz w:val="16"/>
          <w:szCs w:val="16"/>
        </w:rPr>
        <w:t>SJ//VM</w:t>
      </w:r>
    </w:p>
    <w:p w14:paraId="6CFD2547" w14:textId="7DCBDB3B" w:rsidR="00517DC4" w:rsidRPr="00517DC4" w:rsidRDefault="00517DC4" w:rsidP="00517DC4">
      <w:r>
        <w:rPr>
          <w:rStyle w:val="Emphasis"/>
        </w:rPr>
        <w:t xml:space="preserve">Conditional statement: </w:t>
      </w:r>
      <w:r w:rsidRPr="007E5CCA">
        <w:rPr>
          <w:rStyle w:val="Emphasis"/>
        </w:rPr>
        <w:t>an “if p, then q” compound statement</w:t>
      </w:r>
      <w:r w:rsidRPr="007E5CCA">
        <w:rPr>
          <w:sz w:val="14"/>
        </w:rPr>
        <w:t xml:space="preserve"> (ex. If I throw this ball into the air, it will come down); </w:t>
      </w:r>
      <w:r w:rsidRPr="007E5CCA">
        <w:rPr>
          <w:rStyle w:val="Emphasis"/>
        </w:rPr>
        <w:t>p is called the antecedent, and q is the consequent</w:t>
      </w:r>
      <w:r w:rsidRPr="007E5CCA">
        <w:rPr>
          <w:sz w:val="14"/>
        </w:rPr>
        <w:t xml:space="preserve">.  A conditional asserts that </w:t>
      </w:r>
      <w:r w:rsidRPr="007E5CCA">
        <w:rPr>
          <w:rStyle w:val="Emphasis"/>
        </w:rPr>
        <w:t xml:space="preserve">if its antecedent is true, its consequent is also true; any conditional with a </w:t>
      </w:r>
      <w:r w:rsidRPr="00E542DA">
        <w:rPr>
          <w:rStyle w:val="Emphasis"/>
          <w:highlight w:val="green"/>
        </w:rPr>
        <w:t>true</w:t>
      </w:r>
      <w:r w:rsidRPr="007E5CCA">
        <w:rPr>
          <w:rStyle w:val="Emphasis"/>
        </w:rPr>
        <w:t xml:space="preserve"> </w:t>
      </w:r>
      <w:r w:rsidRPr="00E542DA">
        <w:rPr>
          <w:rStyle w:val="Emphasis"/>
          <w:highlight w:val="green"/>
        </w:rPr>
        <w:t>antecedent</w:t>
      </w:r>
      <w:r w:rsidRPr="007E5CCA">
        <w:rPr>
          <w:rStyle w:val="Emphasis"/>
        </w:rPr>
        <w:t xml:space="preserve"> and a </w:t>
      </w:r>
      <w:r w:rsidRPr="00E542DA">
        <w:rPr>
          <w:rStyle w:val="Emphasis"/>
          <w:highlight w:val="green"/>
        </w:rPr>
        <w:t>false consequent</w:t>
      </w:r>
      <w:r w:rsidRPr="007E5CCA">
        <w:rPr>
          <w:rStyle w:val="Emphasis"/>
        </w:rPr>
        <w:t xml:space="preserve"> must be </w:t>
      </w:r>
      <w:r w:rsidRPr="00E542DA">
        <w:rPr>
          <w:rStyle w:val="Emphasis"/>
          <w:highlight w:val="green"/>
        </w:rPr>
        <w:t>false</w:t>
      </w:r>
      <w:r w:rsidRPr="007E5CCA">
        <w:rPr>
          <w:sz w:val="14"/>
        </w:rPr>
        <w:t xml:space="preserve">.  For </w:t>
      </w:r>
      <w:r w:rsidRPr="00E542DA">
        <w:rPr>
          <w:rStyle w:val="Emphasis"/>
          <w:highlight w:val="green"/>
        </w:rPr>
        <w:t>any other combination</w:t>
      </w:r>
      <w:r w:rsidRPr="007E5CCA">
        <w:rPr>
          <w:rStyle w:val="Emphasis"/>
        </w:rPr>
        <w:t xml:space="preserve"> of true and false antecedents and consequents, the </w:t>
      </w:r>
      <w:r w:rsidRPr="00E542DA">
        <w:rPr>
          <w:rStyle w:val="Emphasis"/>
          <w:highlight w:val="green"/>
        </w:rPr>
        <w:t>conditional</w:t>
      </w:r>
      <w:r w:rsidRPr="007E5CCA">
        <w:rPr>
          <w:rStyle w:val="Emphasis"/>
        </w:rPr>
        <w:t xml:space="preserve"> statement </w:t>
      </w:r>
      <w:r w:rsidRPr="00E542DA">
        <w:rPr>
          <w:rStyle w:val="Emphasis"/>
          <w:highlight w:val="green"/>
        </w:rPr>
        <w:t>is true</w:t>
      </w:r>
      <w:r w:rsidRPr="007E5CCA">
        <w:rPr>
          <w:rStyle w:val="Emphasis"/>
        </w:rPr>
        <w:t>.</w:t>
      </w:r>
    </w:p>
    <w:p w14:paraId="447DA0D6" w14:textId="77777777" w:rsidR="001C7D8E" w:rsidRDefault="001C7D8E" w:rsidP="001C7D8E">
      <w:pPr>
        <w:pStyle w:val="Heading3"/>
      </w:pPr>
      <w:r>
        <w:lastRenderedPageBreak/>
        <w:t>Advocacy</w:t>
      </w:r>
    </w:p>
    <w:p w14:paraId="0AC5C88E" w14:textId="76D77CBC" w:rsidR="001C7D8E" w:rsidRPr="00C05CBA" w:rsidRDefault="001C7D8E" w:rsidP="005504A2">
      <w:pPr>
        <w:pStyle w:val="Heading4"/>
        <w:spacing w:before="0" w:after="40" w:line="276" w:lineRule="auto"/>
        <w:rPr>
          <w:rFonts w:cs="Calibri"/>
        </w:rPr>
      </w:pPr>
      <w:r>
        <w:rPr>
          <w:rFonts w:cs="Calibri"/>
        </w:rPr>
        <w:t>Thus the plan, Resolved</w:t>
      </w:r>
      <w:r w:rsidRPr="00C05CBA">
        <w:rPr>
          <w:rFonts w:cs="Calibri"/>
        </w:rPr>
        <w:t>: The member nations of the World Trade Organization ought to reduce intellectual property protections for medicines during pandemics.</w:t>
      </w:r>
      <w:r w:rsidR="005504A2" w:rsidRPr="005504A2">
        <w:t xml:space="preserve"> </w:t>
      </w:r>
      <w:r w:rsidR="005504A2" w:rsidRPr="005C1D6D">
        <w:t>Resolved is defined as</w:t>
      </w:r>
      <w:r w:rsidR="005504A2" w:rsidRPr="005C1D6D">
        <w:rPr>
          <w:vertAlign w:val="superscript"/>
        </w:rPr>
        <w:footnoteReference w:id="1"/>
      </w:r>
      <w:r w:rsidR="005504A2" w:rsidRPr="005C1D6D">
        <w:t xml:space="preserve"> </w:t>
      </w:r>
      <w:r w:rsidR="005504A2" w:rsidRPr="005C1D6D">
        <w:rPr>
          <w:u w:val="single"/>
          <w:shd w:val="clear" w:color="auto" w:fill="FFFFFF"/>
        </w:rPr>
        <w:t>firm in</w:t>
      </w:r>
      <w:r w:rsidR="005504A2" w:rsidRPr="005C1D6D">
        <w:rPr>
          <w:shd w:val="clear" w:color="auto" w:fill="FFFFFF"/>
        </w:rPr>
        <w:t xml:space="preserve"> </w:t>
      </w:r>
      <w:r w:rsidR="005504A2" w:rsidRPr="005C1D6D">
        <w:rPr>
          <w:sz w:val="12"/>
          <w:szCs w:val="12"/>
          <w:shd w:val="clear" w:color="auto" w:fill="FFFFFF"/>
        </w:rPr>
        <w:t>purpose or</w:t>
      </w:r>
      <w:r w:rsidR="005504A2" w:rsidRPr="005C1D6D">
        <w:rPr>
          <w:shd w:val="clear" w:color="auto" w:fill="FFFFFF"/>
        </w:rPr>
        <w:t xml:space="preserve"> </w:t>
      </w:r>
      <w:r w:rsidR="005504A2" w:rsidRPr="005C1D6D">
        <w:rPr>
          <w:u w:val="single"/>
          <w:shd w:val="clear" w:color="auto" w:fill="FFFFFF"/>
        </w:rPr>
        <w:t xml:space="preserve">intent; determined </w:t>
      </w:r>
      <w:r w:rsidR="005504A2" w:rsidRPr="005C1D6D">
        <w:rPr>
          <w:shd w:val="clear" w:color="auto" w:fill="FFFFFF"/>
        </w:rPr>
        <w:t>and I’m determined</w:t>
      </w:r>
      <w:r w:rsidR="005504A2">
        <w:rPr>
          <w:shd w:val="clear" w:color="auto" w:fill="FFFFFF"/>
        </w:rPr>
        <w:t xml:space="preserve"> </w:t>
      </w:r>
    </w:p>
    <w:p w14:paraId="60ABA708" w14:textId="77777777" w:rsidR="001C7D8E" w:rsidRPr="00C05CBA" w:rsidRDefault="001C7D8E" w:rsidP="001C7D8E">
      <w:pPr>
        <w:pStyle w:val="Heading4"/>
        <w:spacing w:before="0" w:after="40" w:line="276" w:lineRule="auto"/>
        <w:rPr>
          <w:rFonts w:cs="Calibri"/>
        </w:rPr>
      </w:pPr>
      <w:r w:rsidRPr="00C05CBA">
        <w:rPr>
          <w:rFonts w:cs="Calibri"/>
        </w:rPr>
        <w:t xml:space="preserve">Here’s spec – enforcement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3433C7A2" w14:textId="77777777" w:rsidR="001C7D8E" w:rsidRPr="00C05CBA" w:rsidRDefault="001C7D8E" w:rsidP="001C7D8E">
      <w:pPr>
        <w:spacing w:after="40" w:line="276" w:lineRule="auto"/>
        <w:rPr>
          <w:rFonts w:cs="Calibri"/>
        </w:rPr>
      </w:pPr>
      <w:r w:rsidRPr="00C05CBA">
        <w:rPr>
          <w:rStyle w:val="Style13ptBold"/>
          <w:rFonts w:cs="Calibri"/>
        </w:rPr>
        <w:t>Young and Potts-Szeliga 21</w:t>
      </w:r>
      <w:r w:rsidRPr="00C05CBA">
        <w:rPr>
          <w:rFonts w:cs="Calibri"/>
        </w:rP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2" w:history="1">
        <w:r w:rsidRPr="00C05CBA">
          <w:rPr>
            <w:rStyle w:val="Hyperlink"/>
            <w:rFonts w:cs="Calibri"/>
          </w:rPr>
          <w:t>https://www.ipwatchdog.com/2021/07/21/third-option-limited-ip-waiver-solve-pandemic-vaccine-problems/id=135732/</w:t>
        </w:r>
      </w:hyperlink>
      <w:r w:rsidRPr="00C05CBA">
        <w:rPr>
          <w:rFonts w:cs="Calibri"/>
        </w:rPr>
        <w:t>] Justin</w:t>
      </w:r>
    </w:p>
    <w:p w14:paraId="417E50A4" w14:textId="77777777" w:rsidR="001C7D8E" w:rsidRPr="00C05CBA" w:rsidRDefault="001C7D8E" w:rsidP="001C7D8E">
      <w:pPr>
        <w:spacing w:after="40" w:line="276" w:lineRule="auto"/>
        <w:rPr>
          <w:rFonts w:cs="Calibri"/>
          <w:u w:val="single"/>
        </w:rPr>
      </w:pPr>
      <w:r w:rsidRPr="00C05CBA">
        <w:rPr>
          <w:rFonts w:cs="Calibri"/>
          <w:highlight w:val="green"/>
          <w:u w:val="single"/>
        </w:rPr>
        <w:t>Limited Waiver</w:t>
      </w:r>
      <w:r w:rsidRPr="00C05CBA">
        <w:rPr>
          <w:rFonts w:cs="Calibri"/>
          <w:u w:val="single"/>
        </w:rPr>
        <w:t xml:space="preserve"> Approach</w:t>
      </w:r>
    </w:p>
    <w:p w14:paraId="25E885A9" w14:textId="77777777" w:rsidR="001C7D8E" w:rsidRPr="00C05CBA" w:rsidRDefault="001C7D8E" w:rsidP="001C7D8E">
      <w:pPr>
        <w:spacing w:after="40" w:line="276" w:lineRule="auto"/>
        <w:rPr>
          <w:rStyle w:val="Emphasis"/>
          <w:rFonts w:cs="Calibri"/>
        </w:rPr>
      </w:pPr>
      <w:r w:rsidRPr="00C05CBA">
        <w:rPr>
          <w:rFonts w:cs="Calibri"/>
          <w:sz w:val="16"/>
        </w:rPr>
        <w:t xml:space="preserve">This article suggests a third option, between voluntary vaccine donation and the full IP waiver proposal, that may offer a way forward. </w:t>
      </w:r>
      <w:r w:rsidRPr="00C05CBA">
        <w:rPr>
          <w:rFonts w:cs="Calibri"/>
          <w:u w:val="single"/>
        </w:rPr>
        <w:t xml:space="preserve">The third proposed solution is incentivized </w:t>
      </w:r>
      <w:r w:rsidRPr="00C05CBA">
        <w:rPr>
          <w:rStyle w:val="Emphasis"/>
          <w:rFonts w:cs="Calibri"/>
        </w:rPr>
        <w:t>limited IP waivers that could encourage</w:t>
      </w:r>
      <w:r w:rsidRPr="00C05CBA">
        <w:rPr>
          <w:rFonts w:cs="Calibri"/>
          <w:sz w:val="16"/>
        </w:rPr>
        <w:t xml:space="preserve"> (or require) </w:t>
      </w:r>
      <w:r w:rsidRPr="00C05CBA">
        <w:rPr>
          <w:rFonts w:cs="Calibri"/>
          <w:u w:val="single"/>
        </w:rPr>
        <w:t xml:space="preserve">private companies to engage in </w:t>
      </w:r>
      <w:r w:rsidRPr="00C05CBA">
        <w:rPr>
          <w:rStyle w:val="Emphasis"/>
          <w:rFonts w:cs="Calibri"/>
        </w:rPr>
        <w:t xml:space="preserve">licensing agreements with nations to </w:t>
      </w:r>
      <w:r w:rsidRPr="00C05CBA">
        <w:rPr>
          <w:rStyle w:val="Emphasis"/>
          <w:rFonts w:cs="Calibri"/>
          <w:highlight w:val="green"/>
        </w:rPr>
        <w:t xml:space="preserve">share </w:t>
      </w:r>
      <w:r w:rsidRPr="00C05CBA">
        <w:rPr>
          <w:rStyle w:val="Emphasis"/>
          <w:rFonts w:cs="Calibri"/>
        </w:rPr>
        <w:t>some</w:t>
      </w:r>
      <w:r w:rsidRPr="00C05CBA">
        <w:rPr>
          <w:rFonts w:cs="Calibri"/>
          <w:u w:val="single"/>
        </w:rPr>
        <w:t xml:space="preserve">, </w:t>
      </w:r>
      <w:r w:rsidRPr="00C05CBA">
        <w:rPr>
          <w:rStyle w:val="Emphasis"/>
          <w:rFonts w:cs="Calibri"/>
        </w:rPr>
        <w:t>but not all, of the knowledge and designs covering the COVID-19 vaccines</w:t>
      </w:r>
      <w:r w:rsidRPr="00C05CBA">
        <w:rPr>
          <w:rFonts w:cs="Calibri"/>
          <w:sz w:val="16"/>
        </w:rPr>
        <w:t xml:space="preserve"> to the developing world. </w:t>
      </w:r>
      <w:r w:rsidRPr="00C05CBA">
        <w:rPr>
          <w:rFonts w:cs="Calibri"/>
          <w:u w:val="single"/>
        </w:rPr>
        <w:t xml:space="preserve">The limited IP waivers could cover the </w:t>
      </w:r>
      <w:r w:rsidRPr="00C05CBA">
        <w:rPr>
          <w:rFonts w:cs="Calibri"/>
          <w:highlight w:val="green"/>
          <w:u w:val="single"/>
        </w:rPr>
        <w:t>minimum</w:t>
      </w:r>
      <w:r w:rsidRPr="00C05CBA">
        <w:rPr>
          <w:rFonts w:cs="Calibri"/>
          <w:u w:val="single"/>
        </w:rPr>
        <w:t xml:space="preserve"> necessary </w:t>
      </w:r>
      <w:r w:rsidRPr="00C05CBA">
        <w:rPr>
          <w:rFonts w:cs="Calibri"/>
          <w:highlight w:val="green"/>
          <w:u w:val="single"/>
        </w:rPr>
        <w:t>portions of</w:t>
      </w:r>
      <w:r w:rsidRPr="00C05CBA">
        <w:rPr>
          <w:rFonts w:cs="Calibri"/>
          <w:u w:val="single"/>
        </w:rPr>
        <w:t xml:space="preserve"> the </w:t>
      </w:r>
      <w:r w:rsidRPr="00C05CBA">
        <w:rPr>
          <w:rFonts w:cs="Calibri"/>
          <w:highlight w:val="green"/>
          <w:u w:val="single"/>
        </w:rPr>
        <w:t>tech</w:t>
      </w:r>
      <w:r w:rsidRPr="00C05CBA">
        <w:rPr>
          <w:rFonts w:cs="Calibri"/>
          <w:u w:val="single"/>
        </w:rPr>
        <w:t xml:space="preserve">nology </w:t>
      </w:r>
      <w:r w:rsidRPr="00C05CBA">
        <w:rPr>
          <w:rFonts w:cs="Calibri"/>
          <w:highlight w:val="green"/>
          <w:u w:val="single"/>
        </w:rPr>
        <w:t xml:space="preserve">to produce </w:t>
      </w:r>
      <w:r w:rsidRPr="00C05CBA">
        <w:rPr>
          <w:rStyle w:val="Emphasis"/>
          <w:rFonts w:cs="Calibri"/>
          <w:highlight w:val="green"/>
        </w:rPr>
        <w:t>basic</w:t>
      </w:r>
      <w:r w:rsidRPr="00C05CBA">
        <w:rPr>
          <w:rFonts w:cs="Calibri"/>
          <w:u w:val="single"/>
        </w:rPr>
        <w:t xml:space="preserve"> COVID-19 </w:t>
      </w:r>
      <w:r w:rsidRPr="00C05CBA">
        <w:rPr>
          <w:rStyle w:val="Emphasis"/>
          <w:rFonts w:cs="Calibri"/>
          <w:highlight w:val="green"/>
        </w:rPr>
        <w:t>vaccines</w:t>
      </w:r>
      <w:r w:rsidRPr="00C05CBA">
        <w:rPr>
          <w:rFonts w:cs="Calibri"/>
          <w:sz w:val="16"/>
        </w:rPr>
        <w:t xml:space="preserve">. The waivers could be </w:t>
      </w:r>
      <w:r w:rsidRPr="00C05CBA">
        <w:rPr>
          <w:rFonts w:cs="Calibri"/>
          <w:highlight w:val="green"/>
          <w:u w:val="single"/>
        </w:rPr>
        <w:t xml:space="preserve">limited </w:t>
      </w:r>
      <w:r w:rsidRPr="00C05CBA">
        <w:rPr>
          <w:rFonts w:cs="Calibri"/>
          <w:u w:val="single"/>
        </w:rPr>
        <w:t xml:space="preserve">in time </w:t>
      </w:r>
      <w:r w:rsidRPr="00C05CBA">
        <w:rPr>
          <w:rFonts w:cs="Calibri"/>
          <w:highlight w:val="green"/>
          <w:u w:val="single"/>
        </w:rPr>
        <w:t>to</w:t>
      </w:r>
      <w:r w:rsidRPr="00C05CBA">
        <w:rPr>
          <w:rFonts w:cs="Calibri"/>
          <w:u w:val="single"/>
        </w:rPr>
        <w:t xml:space="preserve"> the </w:t>
      </w:r>
      <w:r w:rsidRPr="00C05CBA">
        <w:rPr>
          <w:rStyle w:val="Emphasis"/>
          <w:rFonts w:cs="Calibri"/>
        </w:rPr>
        <w:t xml:space="preserve">duration of </w:t>
      </w:r>
      <w:r w:rsidRPr="00C05CBA">
        <w:rPr>
          <w:rStyle w:val="Emphasis"/>
          <w:rFonts w:cs="Calibri"/>
          <w:highlight w:val="green"/>
        </w:rPr>
        <w:t>the pandemic</w:t>
      </w:r>
      <w:r w:rsidRPr="00C05CBA">
        <w:rPr>
          <w:rFonts w:cs="Calibri"/>
          <w:u w:val="single"/>
        </w:rPr>
        <w:t>, or another term agreed to by the WTO</w:t>
      </w:r>
      <w:r w:rsidRPr="00C05CBA">
        <w:rPr>
          <w:rFonts w:cs="Calibri"/>
          <w:sz w:val="16"/>
        </w:rPr>
        <w:t xml:space="preserve">. The term could also be defined as </w:t>
      </w:r>
      <w:r w:rsidRPr="00C05CBA">
        <w:rPr>
          <w:rFonts w:cs="Calibri"/>
          <w:highlight w:val="green"/>
          <w:u w:val="single"/>
        </w:rPr>
        <w:t>ending when</w:t>
      </w:r>
      <w:r w:rsidRPr="00C05CBA">
        <w:rPr>
          <w:rFonts w:cs="Calibri"/>
          <w:u w:val="single"/>
        </w:rPr>
        <w:t xml:space="preserve"> widespread </w:t>
      </w:r>
      <w:r w:rsidRPr="00C05CBA">
        <w:rPr>
          <w:rFonts w:cs="Calibri"/>
          <w:highlight w:val="green"/>
          <w:u w:val="single"/>
        </w:rPr>
        <w:t xml:space="preserve">vaccination and immunity </w:t>
      </w:r>
      <w:r w:rsidRPr="00C05CBA">
        <w:rPr>
          <w:rFonts w:cs="Calibri"/>
          <w:u w:val="single"/>
        </w:rPr>
        <w:t xml:space="preserve">goals are </w:t>
      </w:r>
      <w:r w:rsidRPr="00C05CBA">
        <w:rPr>
          <w:rFonts w:cs="Calibri"/>
          <w:highlight w:val="green"/>
          <w:u w:val="single"/>
        </w:rPr>
        <w:t>achieved</w:t>
      </w:r>
      <w:r w:rsidRPr="00C05CBA">
        <w:rPr>
          <w:rFonts w:cs="Calibri"/>
          <w:u w:val="single"/>
        </w:rPr>
        <w:t xml:space="preserve">. The incentive for pharmaceutical companies to support such limited IP waivers could be provided in the </w:t>
      </w:r>
      <w:r w:rsidRPr="00C05CBA">
        <w:rPr>
          <w:rStyle w:val="Emphasis"/>
          <w:rFonts w:cs="Calibri"/>
        </w:rPr>
        <w:t xml:space="preserve">form of </w:t>
      </w:r>
      <w:r w:rsidRPr="00C05CBA">
        <w:rPr>
          <w:rStyle w:val="Emphasis"/>
          <w:rFonts w:cs="Calibri"/>
          <w:highlight w:val="green"/>
        </w:rPr>
        <w:t>patent term extensio</w:t>
      </w:r>
      <w:r w:rsidRPr="00C05CBA">
        <w:rPr>
          <w:rStyle w:val="Emphasis"/>
          <w:rFonts w:cs="Calibri"/>
        </w:rPr>
        <w:t>ns for the technology covered by the limited IP waivers.</w:t>
      </w:r>
    </w:p>
    <w:p w14:paraId="645C7551" w14:textId="77777777" w:rsidR="001C7D8E" w:rsidRPr="00C05CBA" w:rsidRDefault="001C7D8E" w:rsidP="001C7D8E">
      <w:pPr>
        <w:spacing w:after="40" w:line="276" w:lineRule="auto"/>
        <w:rPr>
          <w:rFonts w:cs="Calibri"/>
          <w:sz w:val="16"/>
        </w:rPr>
      </w:pPr>
      <w:r w:rsidRPr="00C05CBA">
        <w:rPr>
          <w:rFonts w:cs="Calibri"/>
          <w:sz w:val="16"/>
        </w:rPr>
        <w:t xml:space="preserve">Extensions of patent term are already known and widely used. In the U.S., </w:t>
      </w:r>
      <w:r w:rsidRPr="00C05CBA">
        <w:rPr>
          <w:rFonts w:cs="Calibri"/>
          <w:u w:val="single"/>
        </w:rPr>
        <w:t xml:space="preserve">patent term adjustments are </w:t>
      </w:r>
      <w:r w:rsidRPr="00C05CBA">
        <w:rPr>
          <w:rStyle w:val="Emphasis"/>
          <w:rFonts w:cs="Calibri"/>
        </w:rPr>
        <w:t xml:space="preserve">automatically </w:t>
      </w:r>
      <w:r w:rsidRPr="00C05CBA">
        <w:rPr>
          <w:rStyle w:val="Emphasis"/>
          <w:rFonts w:cs="Calibri"/>
          <w:highlight w:val="green"/>
        </w:rPr>
        <w:t>added</w:t>
      </w:r>
      <w:r w:rsidRPr="00C05CBA">
        <w:rPr>
          <w:rStyle w:val="Emphasis"/>
          <w:rFonts w:cs="Calibri"/>
        </w:rPr>
        <w:t xml:space="preserve"> on </w:t>
      </w:r>
      <w:r w:rsidRPr="00C05CBA">
        <w:rPr>
          <w:rStyle w:val="Emphasis"/>
          <w:rFonts w:cs="Calibri"/>
          <w:highlight w:val="green"/>
        </w:rPr>
        <w:t xml:space="preserve">to </w:t>
      </w:r>
      <w:r w:rsidRPr="00C05CBA">
        <w:rPr>
          <w:rStyle w:val="Emphasis"/>
          <w:rFonts w:cs="Calibri"/>
        </w:rPr>
        <w:t xml:space="preserve">the </w:t>
      </w:r>
      <w:r w:rsidRPr="00C05CBA">
        <w:rPr>
          <w:rStyle w:val="Emphasis"/>
          <w:rFonts w:cs="Calibri"/>
          <w:highlight w:val="green"/>
        </w:rPr>
        <w:t>patent lifespan</w:t>
      </w:r>
      <w:r w:rsidRPr="00C05CBA">
        <w:rPr>
          <w:rFonts w:cs="Calibri"/>
          <w:highlight w:val="green"/>
          <w:u w:val="single"/>
        </w:rPr>
        <w:t xml:space="preserve"> </w:t>
      </w:r>
      <w:r w:rsidRPr="00C05CBA">
        <w:rPr>
          <w:rFonts w:cs="Calibri"/>
          <w:u w:val="single"/>
        </w:rPr>
        <w:t>to account for any delays by the USPTO in the patent prosecution process</w:t>
      </w:r>
      <w:r w:rsidRPr="00C05CBA">
        <w:rPr>
          <w:rFonts w:cs="Calibri"/>
          <w:sz w:val="16"/>
        </w:rPr>
        <w:t xml:space="preserve">. In some cases, these mechanisms may extend the patent term for years. Patent term extensions also are available for regulatory delays (35 U.S.C. § 156). In particular, </w:t>
      </w:r>
      <w:r w:rsidRPr="00C05CBA">
        <w:rPr>
          <w:rFonts w:cs="Calibri"/>
          <w:u w:val="single"/>
        </w:rPr>
        <w:t xml:space="preserve">patents covering, </w:t>
      </w:r>
      <w:r w:rsidRPr="00C05CBA">
        <w:rPr>
          <w:rStyle w:val="Emphasis"/>
          <w:rFonts w:cs="Calibri"/>
        </w:rPr>
        <w:t>inter alia, drug products approved by the United States Food &amp; Drug Administration may be eligible for up to five years</w:t>
      </w:r>
      <w:r w:rsidRPr="00C05CBA">
        <w:rPr>
          <w:rFonts w:cs="Calibri"/>
          <w:u w:val="single"/>
        </w:rPr>
        <w:t xml:space="preserve"> of additional patent term to give back time</w:t>
      </w:r>
      <w:r w:rsidRPr="00C05CBA">
        <w:rPr>
          <w:rFonts w:cs="Calibri"/>
          <w:sz w:val="16"/>
        </w:rPr>
        <w:t xml:space="preserve"> required to complete the regulatory review process. Both </w:t>
      </w:r>
      <w:r w:rsidRPr="00C05CBA">
        <w:rPr>
          <w:rFonts w:cs="Calibri"/>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Fonts w:cs="Calibri"/>
        </w:rPr>
        <w:t xml:space="preserve">used to </w:t>
      </w:r>
      <w:r w:rsidRPr="00C05CBA">
        <w:rPr>
          <w:rStyle w:val="Emphasis"/>
          <w:rFonts w:cs="Calibri"/>
          <w:highlight w:val="green"/>
        </w:rPr>
        <w:t>compensate</w:t>
      </w:r>
      <w:r w:rsidRPr="00C05CBA">
        <w:rPr>
          <w:rFonts w:cs="Calibri"/>
          <w:sz w:val="16"/>
        </w:rPr>
        <w:t xml:space="preserve"> for the current pressing global health needs.</w:t>
      </w:r>
    </w:p>
    <w:p w14:paraId="4A0D84DC" w14:textId="77777777" w:rsidR="001C7D8E" w:rsidRPr="00C05CBA" w:rsidRDefault="001C7D8E" w:rsidP="001C7D8E">
      <w:pPr>
        <w:spacing w:after="40" w:line="276" w:lineRule="auto"/>
        <w:rPr>
          <w:rFonts w:cs="Calibri"/>
          <w:sz w:val="16"/>
        </w:rPr>
      </w:pPr>
      <w:r w:rsidRPr="00C05CBA">
        <w:rPr>
          <w:rFonts w:cs="Calibri"/>
          <w:sz w:val="16"/>
        </w:rPr>
        <w:t xml:space="preserve">This </w:t>
      </w:r>
      <w:r w:rsidRPr="00C05CBA">
        <w:rPr>
          <w:rFonts w:cs="Calibri"/>
          <w:u w:val="single"/>
        </w:rPr>
        <w:t xml:space="preserve">third proposal </w:t>
      </w:r>
      <w:r w:rsidRPr="00C05CBA">
        <w:rPr>
          <w:rStyle w:val="Emphasis"/>
          <w:rFonts w:cs="Calibri"/>
        </w:rPr>
        <w:t xml:space="preserve">may be </w:t>
      </w:r>
      <w:r w:rsidRPr="00C05CBA">
        <w:rPr>
          <w:rStyle w:val="Emphasis"/>
          <w:rFonts w:cs="Calibri"/>
          <w:highlight w:val="green"/>
        </w:rPr>
        <w:t>achievable at the WTO</w:t>
      </w:r>
      <w:r w:rsidRPr="00C05CBA">
        <w:rPr>
          <w:rFonts w:cs="Calibri"/>
          <w:u w:val="single"/>
        </w:rPr>
        <w:t>.</w:t>
      </w:r>
      <w:r w:rsidRPr="00C05CBA">
        <w:rPr>
          <w:rFonts w:cs="Calibri"/>
          <w:sz w:val="16"/>
        </w:rPr>
        <w:t xml:space="preserve"> Hurdles remain and it could be months or years before the WTO reaches an agreement on any waiver of IP protections, and years before countries build factories, gather materials, and gain </w:t>
      </w:r>
      <w:r w:rsidRPr="00C05CBA">
        <w:rPr>
          <w:rFonts w:cs="Calibri"/>
          <w:sz w:val="16"/>
        </w:rPr>
        <w:lastRenderedPageBreak/>
        <w:t xml:space="preserve">the expertise to produce the vaccines. </w:t>
      </w:r>
      <w:r w:rsidRPr="00C05CBA">
        <w:rPr>
          <w:rFonts w:cs="Calibri"/>
          <w:u w:val="single"/>
        </w:rPr>
        <w:t xml:space="preserve">A </w:t>
      </w:r>
      <w:r w:rsidRPr="00C05CBA">
        <w:rPr>
          <w:rStyle w:val="Emphasis"/>
          <w:rFonts w:cs="Calibri"/>
        </w:rPr>
        <w:t>steep hurdle</w:t>
      </w:r>
      <w:r w:rsidRPr="00C05CBA">
        <w:rPr>
          <w:rFonts w:cs="Calibri"/>
          <w:u w:val="single"/>
        </w:rPr>
        <w:t xml:space="preserve"> is that </w:t>
      </w:r>
      <w:r w:rsidRPr="00C05CBA">
        <w:rPr>
          <w:rStyle w:val="Emphasis"/>
          <w:rFonts w:cs="Calibri"/>
        </w:rPr>
        <w:t>mRNA is a new technology</w:t>
      </w:r>
      <w:r w:rsidRPr="00C05CBA">
        <w:rPr>
          <w:rFonts w:cs="Calibri"/>
          <w:u w:val="single"/>
        </w:rPr>
        <w:t xml:space="preserve">, with </w:t>
      </w:r>
      <w:r w:rsidRPr="00C05CBA">
        <w:rPr>
          <w:rStyle w:val="Emphasis"/>
          <w:rFonts w:cs="Calibri"/>
        </w:rPr>
        <w:t>no machines or experts</w:t>
      </w:r>
      <w:r w:rsidRPr="00C05CBA">
        <w:rPr>
          <w:rFonts w:cs="Calibri"/>
          <w:u w:val="single"/>
        </w:rPr>
        <w:t xml:space="preserve"> for hire. Nonetheless, </w:t>
      </w:r>
      <w:r w:rsidRPr="00C05CBA">
        <w:rPr>
          <w:rStyle w:val="Emphasis"/>
          <w:rFonts w:cs="Calibri"/>
        </w:rPr>
        <w:t>the third solution offers hope</w:t>
      </w:r>
      <w:r w:rsidRPr="00C05CBA">
        <w:rPr>
          <w:rFonts w:cs="Calibri"/>
          <w:u w:val="single"/>
        </w:rPr>
        <w:t xml:space="preserve"> to find a middle ground that may begin to be implemented before the end of the current pandemic</w:t>
      </w:r>
      <w:r w:rsidRPr="00C05CBA">
        <w:rPr>
          <w:rFonts w:cs="Calibri"/>
          <w:sz w:val="16"/>
        </w:rPr>
        <w:t xml:space="preserve"> and be in place for the future.</w:t>
      </w:r>
    </w:p>
    <w:p w14:paraId="03AEBD00" w14:textId="77777777" w:rsidR="001C7D8E" w:rsidRPr="00C05CBA" w:rsidRDefault="001C7D8E" w:rsidP="001C7D8E">
      <w:pPr>
        <w:spacing w:after="40" w:line="276" w:lineRule="auto"/>
        <w:rPr>
          <w:rFonts w:cs="Calibri"/>
          <w:sz w:val="16"/>
        </w:rPr>
      </w:pPr>
      <w:r w:rsidRPr="00C05CBA">
        <w:rPr>
          <w:rFonts w:cs="Calibri"/>
          <w:u w:val="single"/>
        </w:rPr>
        <w:t>The patent term extension could be provided for countries with patent offices and could be adapted based on laws and conditions in each country. Pandemic-related patent term extensions</w:t>
      </w:r>
      <w:r w:rsidRPr="00C05CBA">
        <w:rPr>
          <w:rFonts w:cs="Calibri"/>
          <w:sz w:val="16"/>
        </w:rPr>
        <w:t xml:space="preserve"> could be given for a period of time that the compulsory license is in force. With </w:t>
      </w:r>
      <w:r w:rsidRPr="00C05CBA">
        <w:rPr>
          <w:rStyle w:val="Emphasis"/>
          <w:rFonts w:cs="Calibri"/>
        </w:rPr>
        <w:t>current pandemic projections of six months to two years</w:t>
      </w:r>
      <w:r w:rsidRPr="00C05CBA">
        <w:rPr>
          <w:rFonts w:cs="Calibri"/>
          <w:u w:val="single"/>
        </w:rPr>
        <w:t xml:space="preserve"> for sufficient distribution, providing a </w:t>
      </w:r>
      <w:r w:rsidRPr="00C05CBA">
        <w:rPr>
          <w:rStyle w:val="Emphasis"/>
          <w:rFonts w:cs="Calibri"/>
        </w:rPr>
        <w:t>patent term extension is reasonable</w:t>
      </w:r>
      <w:r w:rsidRPr="00C05CBA">
        <w:rPr>
          <w:rFonts w:cs="Calibri"/>
          <w:u w:val="single"/>
        </w:rPr>
        <w:t xml:space="preserve"> and </w:t>
      </w:r>
      <w:r w:rsidRPr="00C05CBA">
        <w:rPr>
          <w:rStyle w:val="Emphasis"/>
          <w:rFonts w:cs="Calibri"/>
        </w:rPr>
        <w:t>in line</w:t>
      </w:r>
      <w:r w:rsidRPr="00C05CBA">
        <w:rPr>
          <w:rFonts w:cs="Calibri"/>
          <w:u w:val="single"/>
        </w:rPr>
        <w:t xml:space="preserve"> with the time period of many patent term extensions</w:t>
      </w:r>
      <w:r w:rsidRPr="00C05CBA">
        <w:rPr>
          <w:rFonts w:cs="Calibri"/>
          <w:sz w:val="16"/>
        </w:rPr>
        <w:t>. Given that most pharmaceutical patents are prosecuted in multiple countries, this provides an incentive to participate in a limited waiver program.</w:t>
      </w:r>
    </w:p>
    <w:p w14:paraId="61954AA4" w14:textId="77777777" w:rsidR="001C7D8E" w:rsidRPr="00C05CBA" w:rsidRDefault="001C7D8E" w:rsidP="001C7D8E">
      <w:pPr>
        <w:spacing w:after="40" w:line="276" w:lineRule="auto"/>
        <w:rPr>
          <w:rFonts w:cs="Calibri"/>
          <w:sz w:val="16"/>
        </w:rPr>
      </w:pPr>
      <w:r w:rsidRPr="00C05CBA">
        <w:rPr>
          <w:rFonts w:cs="Calibri"/>
          <w:sz w:val="16"/>
        </w:rPr>
        <w:t>Let’s Not Repeat Past Mistakes</w:t>
      </w:r>
    </w:p>
    <w:p w14:paraId="375D64C6" w14:textId="77777777" w:rsidR="001C7D8E" w:rsidRPr="00C05CBA" w:rsidRDefault="001C7D8E" w:rsidP="001C7D8E">
      <w:pPr>
        <w:spacing w:after="40" w:line="276" w:lineRule="auto"/>
        <w:rPr>
          <w:rFonts w:cs="Calibri"/>
          <w:sz w:val="16"/>
        </w:rPr>
      </w:pPr>
      <w:r w:rsidRPr="00C05CBA">
        <w:rPr>
          <w:rFonts w:cs="Calibri"/>
          <w:sz w:val="16"/>
        </w:rPr>
        <w:t xml:space="preserve">It’s been a century since the last pandemic devastated the globe and the only certainty is that this will not be the last pandemic. </w:t>
      </w:r>
      <w:r w:rsidRPr="00C05CBA">
        <w:rPr>
          <w:rFonts w:cs="Calibri"/>
          <w:highlight w:val="green"/>
          <w:u w:val="single"/>
        </w:rPr>
        <w:t>Solutions</w:t>
      </w:r>
      <w:r w:rsidRPr="00C05CBA">
        <w:rPr>
          <w:rFonts w:cs="Calibri"/>
          <w:u w:val="single"/>
        </w:rPr>
        <w:t xml:space="preserve"> created today lay a </w:t>
      </w:r>
      <w:r w:rsidRPr="00C05CBA">
        <w:rPr>
          <w:rStyle w:val="Emphasis"/>
          <w:rFonts w:cs="Calibri"/>
        </w:rPr>
        <w:t xml:space="preserve">foundation for </w:t>
      </w:r>
      <w:r w:rsidRPr="00C05CBA">
        <w:rPr>
          <w:rStyle w:val="Emphasis"/>
          <w:rFonts w:cs="Calibri"/>
          <w:highlight w:val="green"/>
        </w:rPr>
        <w:t>mitigation of</w:t>
      </w:r>
      <w:r w:rsidRPr="00C05CBA">
        <w:rPr>
          <w:rStyle w:val="Emphasis"/>
          <w:rFonts w:cs="Calibri"/>
        </w:rPr>
        <w:t xml:space="preserve"> the </w:t>
      </w:r>
      <w:r w:rsidRPr="00C05CBA">
        <w:rPr>
          <w:rStyle w:val="Emphasis"/>
          <w:rFonts w:cs="Calibri"/>
          <w:highlight w:val="green"/>
        </w:rPr>
        <w:t>next pandemic</w:t>
      </w:r>
      <w:r w:rsidRPr="00C05CBA">
        <w:rPr>
          <w:rFonts w:cs="Calibri"/>
          <w:sz w:val="16"/>
        </w:rPr>
        <w:t xml:space="preserve">. It’s been said that those who refuse to learn from history are doomed to repeat it, a thought too painful to contemplate with a pandemic. </w:t>
      </w:r>
      <w:r w:rsidRPr="00C05CBA">
        <w:rPr>
          <w:rFonts w:cs="Calibri"/>
          <w:u w:val="single"/>
        </w:rPr>
        <w:t xml:space="preserve">The </w:t>
      </w:r>
      <w:r w:rsidRPr="00C05CBA">
        <w:rPr>
          <w:rStyle w:val="Emphasis"/>
          <w:rFonts w:cs="Calibri"/>
        </w:rPr>
        <w:t>industrial</w:t>
      </w:r>
      <w:r w:rsidRPr="00C05CBA">
        <w:rPr>
          <w:rFonts w:cs="Calibri"/>
          <w:u w:val="single"/>
        </w:rPr>
        <w:t xml:space="preserve"> </w:t>
      </w:r>
      <w:r w:rsidRPr="00C05CBA">
        <w:rPr>
          <w:rStyle w:val="Emphasis"/>
          <w:rFonts w:cs="Calibri"/>
        </w:rPr>
        <w:t>nations</w:t>
      </w:r>
      <w:r w:rsidRPr="00C05CBA">
        <w:rPr>
          <w:rFonts w:cs="Calibri"/>
          <w:u w:val="single"/>
        </w:rPr>
        <w:t xml:space="preserve"> of the world have technology that others are literally </w:t>
      </w:r>
      <w:r w:rsidRPr="00C05CBA">
        <w:rPr>
          <w:rStyle w:val="Emphasis"/>
          <w:rFonts w:cs="Calibri"/>
        </w:rPr>
        <w:t>dying</w:t>
      </w:r>
      <w:r w:rsidRPr="00C05CBA">
        <w:rPr>
          <w:rFonts w:cs="Calibri"/>
          <w:u w:val="single"/>
        </w:rPr>
        <w:t xml:space="preserve"> to obtain—a high price to pay. Incentivized </w:t>
      </w:r>
      <w:r w:rsidRPr="00C05CBA">
        <w:rPr>
          <w:rFonts w:cs="Calibri"/>
          <w:highlight w:val="green"/>
          <w:u w:val="single"/>
        </w:rPr>
        <w:t>limited IP waivers</w:t>
      </w:r>
      <w:r w:rsidRPr="00C05CBA">
        <w:rPr>
          <w:rFonts w:cs="Calibri"/>
          <w:u w:val="single"/>
        </w:rPr>
        <w:t xml:space="preserve"> may offer a compromise to </w:t>
      </w:r>
      <w:r w:rsidRPr="00C05CBA">
        <w:rPr>
          <w:rStyle w:val="Emphasis"/>
          <w:rFonts w:cs="Calibri"/>
          <w:highlight w:val="green"/>
        </w:rPr>
        <w:t>bridge the gap</w:t>
      </w:r>
      <w:r w:rsidRPr="00C05CBA">
        <w:rPr>
          <w:rStyle w:val="Emphasis"/>
          <w:rFonts w:cs="Calibri"/>
        </w:rPr>
        <w:t xml:space="preserve"> between maintaining IP rights</w:t>
      </w:r>
      <w:r w:rsidRPr="00C05CBA">
        <w:rPr>
          <w:rFonts w:cs="Calibri"/>
          <w:sz w:val="16"/>
        </w:rPr>
        <w:t xml:space="preserve"> (and thus relying on charity alone) and arbitrary compulsory licensing that could deter the technological investment to create life-saving solutions in the future.</w:t>
      </w:r>
    </w:p>
    <w:p w14:paraId="14EFC8B0" w14:textId="77777777" w:rsidR="001C7D8E" w:rsidRPr="00C05CBA" w:rsidRDefault="001C7D8E" w:rsidP="001C7D8E">
      <w:pPr>
        <w:pStyle w:val="Heading3"/>
        <w:spacing w:before="0" w:after="40" w:line="276" w:lineRule="auto"/>
        <w:rPr>
          <w:rFonts w:cs="Calibri"/>
        </w:rPr>
      </w:pPr>
      <w:r w:rsidRPr="00C05CBA">
        <w:rPr>
          <w:rFonts w:cs="Calibri"/>
        </w:rPr>
        <w:lastRenderedPageBreak/>
        <w:t>Offense</w:t>
      </w:r>
    </w:p>
    <w:p w14:paraId="4DF2C9B9" w14:textId="77777777" w:rsidR="001C7D8E" w:rsidRPr="00C05CBA" w:rsidRDefault="001C7D8E" w:rsidP="001C7D8E">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7631AA7A" w14:textId="77777777" w:rsidR="001C7D8E" w:rsidRPr="00C05CBA" w:rsidRDefault="001C7D8E" w:rsidP="001C7D8E">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w:t>
      </w:r>
      <w:r w:rsidRPr="00407F4B">
        <w:rPr>
          <w:rFonts w:eastAsia="Times New Roman" w:cs="Calibri"/>
          <w:sz w:val="16"/>
          <w:szCs w:val="16"/>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3" w:history="1">
        <w:r w:rsidRPr="00407F4B">
          <w:rPr>
            <w:rStyle w:val="Hyperlink"/>
            <w:rFonts w:eastAsia="Times New Roman" w:cs="Calibri"/>
            <w:sz w:val="16"/>
            <w:szCs w:val="16"/>
          </w:rPr>
          <w:t>https://ualr.edu/socialchange/2018/04/04/patently-unfair/</w:t>
        </w:r>
      </w:hyperlink>
      <w:r w:rsidRPr="00407F4B">
        <w:rPr>
          <w:rFonts w:eastAsia="Times New Roman" w:cs="Calibri"/>
          <w:sz w:val="16"/>
          <w:szCs w:val="16"/>
        </w:rPr>
        <w:t>) BHHS AK</w:t>
      </w:r>
    </w:p>
    <w:p w14:paraId="6A65F637" w14:textId="77777777" w:rsidR="001C7D8E" w:rsidRPr="00C05CBA" w:rsidRDefault="001C7D8E" w:rsidP="001C7D8E">
      <w:pPr>
        <w:spacing w:after="40" w:line="276" w:lineRule="auto"/>
        <w:rPr>
          <w:rFonts w:cs="Calibri"/>
        </w:rPr>
      </w:pPr>
      <w:r w:rsidRPr="00C05CBA">
        <w:rPr>
          <w:rFonts w:cs="Calibri"/>
        </w:rPr>
        <w:t xml:space="preserve">Although the right to the protection of “moral and material interests resulting from any scientific, literary, or artistic production,”[32]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64A38B66" w14:textId="77777777" w:rsidR="001C7D8E" w:rsidRPr="00C05CBA" w:rsidRDefault="001C7D8E" w:rsidP="001C7D8E">
      <w:pPr>
        <w:spacing w:after="40" w:line="276" w:lineRule="auto"/>
        <w:rPr>
          <w:rFonts w:cs="Calibri"/>
        </w:rPr>
      </w:pPr>
    </w:p>
    <w:p w14:paraId="7127A5B6" w14:textId="77777777" w:rsidR="001C7D8E" w:rsidRPr="00C05CBA" w:rsidRDefault="001C7D8E" w:rsidP="001C7D8E">
      <w:pPr>
        <w:pStyle w:val="Heading4"/>
        <w:spacing w:before="0" w:after="40" w:line="276" w:lineRule="auto"/>
        <w:rPr>
          <w:rFonts w:cs="Calibri"/>
          <w:sz w:val="24"/>
        </w:rPr>
      </w:pPr>
      <w:r w:rsidRPr="00C05CBA">
        <w:rPr>
          <w:rFonts w:cs="Calibri"/>
        </w:rPr>
        <w:t>[2] IPP is inconsistent with free market principles</w:t>
      </w:r>
    </w:p>
    <w:p w14:paraId="190D3945" w14:textId="77777777" w:rsidR="001C7D8E" w:rsidRPr="00C05CBA" w:rsidRDefault="001C7D8E" w:rsidP="001C7D8E">
      <w:pPr>
        <w:pStyle w:val="NormalWeb"/>
        <w:spacing w:before="0" w:beforeAutospacing="0" w:after="40" w:afterAutospacing="0" w:line="276" w:lineRule="auto"/>
        <w:rPr>
          <w:rFonts w:cs="Calibri"/>
        </w:rPr>
      </w:pPr>
      <w:r w:rsidRPr="00C05CBA">
        <w:rPr>
          <w:rFonts w:cs="Calibri"/>
          <w:b/>
          <w:bCs/>
          <w:sz w:val="26"/>
          <w:szCs w:val="26"/>
        </w:rPr>
        <w:t>Kinsella 11</w:t>
      </w:r>
      <w:r w:rsidRPr="00407F4B">
        <w:rPr>
          <w:rFonts w:cs="Calibri"/>
          <w:sz w:val="16"/>
          <w:szCs w:val="16"/>
        </w:rPr>
        <w:t xml:space="preserve"> (Stephan Kinsella, 5-25-2011, accessed on 8-23-2021, Foundation for Economic Education, "How Intellectual Property Hampers the Free Market | N. Stephan Kinsella", </w:t>
      </w:r>
      <w:hyperlink r:id="rId14" w:history="1">
        <w:r w:rsidRPr="00407F4B">
          <w:rPr>
            <w:rStyle w:val="Hyperlink"/>
            <w:rFonts w:cs="Calibri"/>
            <w:sz w:val="16"/>
            <w:szCs w:val="16"/>
          </w:rPr>
          <w:t>https://fee.org/articles/how-intellectual-property-hampers-the-free-market/</w:t>
        </w:r>
      </w:hyperlink>
      <w:r w:rsidRPr="00407F4B">
        <w:rPr>
          <w:rFonts w:cs="Calibri"/>
          <w:sz w:val="16"/>
          <w:szCs w:val="16"/>
        </w:rPr>
        <w:t>) BHHS AK</w:t>
      </w:r>
    </w:p>
    <w:p w14:paraId="2B5AD32D" w14:textId="77777777" w:rsidR="001C7D8E" w:rsidRPr="0090548D" w:rsidRDefault="001C7D8E" w:rsidP="001C7D8E">
      <w:pPr>
        <w:spacing w:after="40" w:line="276" w:lineRule="auto"/>
        <w:rPr>
          <w:rFonts w:asciiTheme="majorHAnsi" w:hAnsiTheme="majorHAnsi" w:cs="Calibri"/>
          <w:b/>
          <w:u w:val="single"/>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r w:rsidRPr="00C05CBA">
        <w:rPr>
          <w:rStyle w:val="StyleUnderline"/>
          <w:rFonts w:cs="Calibri"/>
        </w:rPr>
        <w:t xml:space="preserve">So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C05CBA">
        <w:rPr>
          <w:rStyle w:val="StyleUnderline"/>
          <w:rFonts w:cs="Calibri"/>
        </w:rPr>
        <w:t xml:space="preserve">So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patents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56642749" w14:textId="77777777" w:rsidR="001C7D8E" w:rsidRPr="00C05CBA" w:rsidRDefault="001C7D8E" w:rsidP="001C7D8E">
      <w:pPr>
        <w:pStyle w:val="Heading4"/>
        <w:spacing w:before="0" w:after="40" w:line="276" w:lineRule="auto"/>
        <w:rPr>
          <w:rFonts w:cs="Calibri"/>
        </w:rPr>
      </w:pPr>
      <w:r w:rsidRPr="00C05CBA">
        <w:rPr>
          <w:rFonts w:cs="Calibri"/>
        </w:rPr>
        <w:lastRenderedPageBreak/>
        <w:t>That affirms: Free market economies are the only ones that allow people to be free to pursue their own interests.</w:t>
      </w:r>
    </w:p>
    <w:p w14:paraId="5B43EF5D" w14:textId="77777777" w:rsidR="001C7D8E" w:rsidRPr="00C05CBA" w:rsidRDefault="001C7D8E" w:rsidP="001C7D8E">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15" w:history="1">
        <w:r w:rsidRPr="00C05CBA">
          <w:rPr>
            <w:rStyle w:val="Hyperlink"/>
            <w:rFonts w:cs="Calibri"/>
          </w:rPr>
          <w:t>https://reason.com/2012/08/05/the-free-market-doesnt-need-government-r/</w:t>
        </w:r>
      </w:hyperlink>
      <w:r w:rsidRPr="00C05CBA">
        <w:rPr>
          <w:rFonts w:cs="Calibri"/>
        </w:rPr>
        <w:t>] // SJ AME</w:t>
      </w:r>
    </w:p>
    <w:p w14:paraId="5842A670" w14:textId="77777777" w:rsidR="001C7D8E" w:rsidRPr="00C05CBA" w:rsidRDefault="001C7D8E" w:rsidP="001C7D8E">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0FF806DC" w14:textId="77777777" w:rsidR="001C7D8E" w:rsidRPr="00C05CBA" w:rsidRDefault="001C7D8E" w:rsidP="001C7D8E">
      <w:pPr>
        <w:spacing w:after="40" w:line="276" w:lineRule="auto"/>
        <w:rPr>
          <w:rFonts w:cs="Calibri"/>
        </w:rPr>
      </w:pPr>
    </w:p>
    <w:p w14:paraId="392BD62D" w14:textId="77777777" w:rsidR="001C7D8E" w:rsidRPr="00C05CBA" w:rsidRDefault="001C7D8E" w:rsidP="001C7D8E">
      <w:pPr>
        <w:pStyle w:val="Heading4"/>
        <w:spacing w:before="0" w:after="40" w:line="276" w:lineRule="auto"/>
        <w:rPr>
          <w:rFonts w:cs="Calibri"/>
        </w:rPr>
      </w:pPr>
      <w:r w:rsidRPr="00C05CBA">
        <w:rPr>
          <w:rFonts w:cs="Calibri"/>
        </w:rPr>
        <w:t>[3] IPP is nonuniversalizable – universalizing the act of restricting the production of a certain medicine terminates in a contradiction because it entails that you restrict your own ability to produce the medicine</w:t>
      </w:r>
    </w:p>
    <w:p w14:paraId="4408C2A9" w14:textId="77777777" w:rsidR="001C7D8E" w:rsidRDefault="001C7D8E" w:rsidP="001C7D8E">
      <w:pPr>
        <w:pStyle w:val="Heading3"/>
      </w:pPr>
      <w:r>
        <w:lastRenderedPageBreak/>
        <w:t>Advantage</w:t>
      </w:r>
    </w:p>
    <w:p w14:paraId="0E84736F" w14:textId="12B25030" w:rsidR="001C7D8E" w:rsidRPr="00976E44" w:rsidRDefault="001C7D8E" w:rsidP="001C7D8E">
      <w:pPr>
        <w:pStyle w:val="Heading4"/>
        <w:rPr>
          <w:rFonts w:cs="Calibri"/>
        </w:rPr>
      </w:pPr>
      <w:r w:rsidRPr="0090548D">
        <w:t>American</w:t>
      </w:r>
      <w:r w:rsidRPr="00976E44">
        <w:rPr>
          <w:rFonts w:cs="Calibri"/>
        </w:rPr>
        <w:t xml:space="preserve">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A4D2139" w14:textId="77777777" w:rsidR="001C7D8E" w:rsidRPr="00976E44" w:rsidRDefault="001C7D8E" w:rsidP="001C7D8E">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6" w:history="1">
        <w:r w:rsidRPr="00976E44">
          <w:rPr>
            <w:rStyle w:val="Hyperlink"/>
          </w:rPr>
          <w:t>https://theglobalamericans.org/2021/06/a-u-s-vaccine-diplomacy-strategy-for-latin-america-and-the-caribbean/</w:t>
        </w:r>
      </w:hyperlink>
      <w:r w:rsidRPr="00976E44">
        <w:t xml:space="preserve">] Justin </w:t>
      </w:r>
    </w:p>
    <w:p w14:paraId="4C004E84" w14:textId="77777777" w:rsidR="001C7D8E" w:rsidRPr="00976E44" w:rsidRDefault="001C7D8E" w:rsidP="001C7D8E">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42D0EA61" w14:textId="77777777" w:rsidR="001C7D8E" w:rsidRPr="00976E44" w:rsidRDefault="001C7D8E" w:rsidP="001C7D8E">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63BC6F91" w14:textId="77777777" w:rsidR="001C7D8E" w:rsidRPr="00976E44" w:rsidRDefault="001C7D8E" w:rsidP="001C7D8E">
      <w:pPr>
        <w:rPr>
          <w:sz w:val="16"/>
        </w:rPr>
      </w:pPr>
      <w:r w:rsidRPr="00976E44">
        <w:rPr>
          <w:sz w:val="16"/>
        </w:rPr>
        <w:t>History repeats itself</w:t>
      </w:r>
    </w:p>
    <w:p w14:paraId="4F10EFD5" w14:textId="77777777" w:rsidR="001C7D8E" w:rsidRPr="00976E44" w:rsidRDefault="001C7D8E" w:rsidP="001C7D8E">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57CD9645" w14:textId="77777777" w:rsidR="001C7D8E" w:rsidRPr="00976E44" w:rsidRDefault="001C7D8E" w:rsidP="001C7D8E">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050AB162" w14:textId="77777777" w:rsidR="001C7D8E" w:rsidRPr="00976E44" w:rsidRDefault="001C7D8E" w:rsidP="001C7D8E">
      <w:pPr>
        <w:rPr>
          <w:sz w:val="16"/>
        </w:rPr>
      </w:pPr>
      <w:r w:rsidRPr="00976E44">
        <w:rPr>
          <w:sz w:val="16"/>
        </w:rPr>
        <w:lastRenderedPageBreak/>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0643A7B0" w14:textId="77777777" w:rsidR="001C7D8E" w:rsidRPr="00976E44" w:rsidRDefault="001C7D8E" w:rsidP="001C7D8E">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C84CF6B" w14:textId="77777777" w:rsidR="001C7D8E" w:rsidRPr="00976E44" w:rsidRDefault="001C7D8E" w:rsidP="001C7D8E">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3E163CD3" w14:textId="77777777" w:rsidR="001C7D8E" w:rsidRPr="00976E44" w:rsidRDefault="001C7D8E" w:rsidP="001C7D8E">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7628355A" w14:textId="77777777" w:rsidR="001C7D8E" w:rsidRPr="00976E44" w:rsidRDefault="001C7D8E" w:rsidP="001C7D8E">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7F93C191" w14:textId="77777777" w:rsidR="001C7D8E" w:rsidRPr="00976E44" w:rsidRDefault="001C7D8E" w:rsidP="001C7D8E">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6275CBE3" w14:textId="77777777" w:rsidR="001C7D8E" w:rsidRPr="00976E44" w:rsidRDefault="001C7D8E" w:rsidP="001C7D8E">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5C1BB92D" w14:textId="77777777" w:rsidR="001C7D8E" w:rsidRPr="00976E44" w:rsidRDefault="001C7D8E" w:rsidP="001C7D8E">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2E9BDAE6" w14:textId="77777777" w:rsidR="001C7D8E" w:rsidRPr="00976E44" w:rsidRDefault="001C7D8E" w:rsidP="001C7D8E">
      <w:pPr>
        <w:rPr>
          <w:u w:val="single"/>
        </w:rPr>
      </w:pPr>
      <w:r w:rsidRPr="00976E44">
        <w:rPr>
          <w:rStyle w:val="Emphasis"/>
        </w:rPr>
        <w:lastRenderedPageBreak/>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2C298472" w14:textId="77777777" w:rsidR="001C7D8E" w:rsidRPr="00976E44" w:rsidRDefault="001C7D8E" w:rsidP="001C7D8E">
      <w:pPr>
        <w:rPr>
          <w:sz w:val="16"/>
        </w:rPr>
      </w:pPr>
      <w:r w:rsidRPr="00976E44">
        <w:rPr>
          <w:sz w:val="16"/>
        </w:rPr>
        <w:t>A lack of strategy and political will</w:t>
      </w:r>
    </w:p>
    <w:p w14:paraId="4FCAC98D" w14:textId="77777777" w:rsidR="001C7D8E" w:rsidRPr="00976E44" w:rsidRDefault="001C7D8E" w:rsidP="001C7D8E">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31A312A5" w14:textId="77777777" w:rsidR="001C7D8E" w:rsidRPr="00976E44" w:rsidRDefault="001C7D8E" w:rsidP="001C7D8E">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580F1769" w14:textId="77777777" w:rsidR="001C7D8E" w:rsidRPr="00976E44" w:rsidRDefault="001C7D8E" w:rsidP="001C7D8E">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5601FE52" w14:textId="77777777" w:rsidR="001C7D8E" w:rsidRPr="00976E44" w:rsidRDefault="001C7D8E" w:rsidP="001C7D8E">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5866E33" w14:textId="77777777" w:rsidR="001C7D8E" w:rsidRPr="00976E44" w:rsidRDefault="001C7D8E" w:rsidP="001C7D8E">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w:t>
      </w:r>
      <w:r w:rsidRPr="00976E44">
        <w:rPr>
          <w:sz w:val="16"/>
        </w:rPr>
        <w:lastRenderedPageBreak/>
        <w:t>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13E6F46" w14:textId="77777777" w:rsidR="001C7D8E" w:rsidRPr="00976E44" w:rsidRDefault="001C7D8E" w:rsidP="001C7D8E">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433F949D" w14:textId="77777777" w:rsidR="001C7D8E" w:rsidRPr="00976E44" w:rsidRDefault="001C7D8E" w:rsidP="001C7D8E">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935301C" w14:textId="77777777" w:rsidR="001C7D8E" w:rsidRPr="00976E44" w:rsidRDefault="001C7D8E" w:rsidP="001C7D8E">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0883A3A7" w14:textId="77777777" w:rsidR="001C7D8E" w:rsidRPr="00976E44" w:rsidRDefault="001C7D8E" w:rsidP="001C7D8E">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3D29EC59" w14:textId="77777777" w:rsidR="001C7D8E" w:rsidRPr="00976E44" w:rsidRDefault="001C7D8E" w:rsidP="001C7D8E">
      <w:pPr>
        <w:rPr>
          <w:sz w:val="16"/>
        </w:rPr>
      </w:pPr>
      <w:r w:rsidRPr="00976E44">
        <w:rPr>
          <w:sz w:val="16"/>
        </w:rPr>
        <w:t>A forward-thinking strategy</w:t>
      </w:r>
    </w:p>
    <w:p w14:paraId="0C5CF265" w14:textId="77777777" w:rsidR="001C7D8E" w:rsidRPr="00976E44" w:rsidRDefault="001C7D8E" w:rsidP="001C7D8E">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64CBBAEC" w14:textId="77777777" w:rsidR="001C7D8E" w:rsidRPr="00976E44" w:rsidRDefault="001C7D8E" w:rsidP="001C7D8E">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p>
    <w:p w14:paraId="76CECC58" w14:textId="77777777" w:rsidR="001C7D8E" w:rsidRPr="00976E44" w:rsidRDefault="001C7D8E" w:rsidP="001C7D8E">
      <w:pPr>
        <w:rPr>
          <w:sz w:val="16"/>
        </w:rPr>
      </w:pPr>
      <w:r w:rsidRPr="00976E44">
        <w:rPr>
          <w:sz w:val="16"/>
        </w:rPr>
        <w:lastRenderedPageBreak/>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76823949" w14:textId="77777777" w:rsidR="001C7D8E" w:rsidRPr="00976E44" w:rsidRDefault="001C7D8E" w:rsidP="001C7D8E"/>
    <w:p w14:paraId="7CDCA651" w14:textId="77777777" w:rsidR="001C7D8E" w:rsidRPr="0090548D" w:rsidRDefault="001C7D8E" w:rsidP="001C7D8E">
      <w:pPr>
        <w:pStyle w:val="Heading4"/>
      </w:pPr>
      <w:r w:rsidRPr="0090548D">
        <w:t>It's not over – Latin America is still skeptical of Chinese aid but lack of US presence means it’s the only choic</w:t>
      </w:r>
      <w:r>
        <w:t>e.</w:t>
      </w:r>
    </w:p>
    <w:p w14:paraId="37E57AEC" w14:textId="77777777" w:rsidR="001C7D8E" w:rsidRPr="00976E44" w:rsidRDefault="001C7D8E" w:rsidP="001C7D8E">
      <w:r w:rsidRPr="00976E44">
        <w:rPr>
          <w:rStyle w:val="Style13ptBold"/>
        </w:rPr>
        <w:t>Kneip 8/10</w:t>
      </w:r>
      <w:r w:rsidRPr="00976E44">
        <w:t xml:space="preserve"> </w:t>
      </w:r>
      <w:r w:rsidRPr="00907E6C">
        <w:rPr>
          <w:sz w:val="16"/>
          <w:szCs w:val="16"/>
        </w:rPr>
        <w:t xml:space="preserve">[Lucie;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7" w:history="1">
        <w:r w:rsidRPr="00907E6C">
          <w:rPr>
            <w:rStyle w:val="Hyperlink"/>
            <w:sz w:val="16"/>
            <w:szCs w:val="16"/>
          </w:rPr>
          <w:t>https://thediplomat.com/2021/08/chinas-vaccine-diplomacy-in-latin-america/</w:t>
        </w:r>
      </w:hyperlink>
      <w:r w:rsidRPr="00907E6C">
        <w:rPr>
          <w:sz w:val="16"/>
          <w:szCs w:val="16"/>
        </w:rPr>
        <w:t>] Justin</w:t>
      </w:r>
    </w:p>
    <w:p w14:paraId="79A96F32" w14:textId="77777777" w:rsidR="001C7D8E" w:rsidRPr="00976E44" w:rsidRDefault="001C7D8E" w:rsidP="001C7D8E">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741BCB98" w14:textId="77777777" w:rsidR="001C7D8E" w:rsidRPr="00976E44" w:rsidRDefault="001C7D8E" w:rsidP="001C7D8E">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695E7EED" w14:textId="77777777" w:rsidR="001C7D8E" w:rsidRPr="00976E44" w:rsidRDefault="001C7D8E" w:rsidP="001C7D8E">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69383BE9" w14:textId="77777777" w:rsidR="001C7D8E" w:rsidRPr="00976E44" w:rsidRDefault="001C7D8E" w:rsidP="001C7D8E">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D5F567A" w14:textId="77777777" w:rsidR="001C7D8E" w:rsidRPr="00976E44" w:rsidRDefault="001C7D8E" w:rsidP="001C7D8E">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w:t>
      </w:r>
      <w:r w:rsidRPr="00976E44">
        <w:rPr>
          <w:u w:val="single"/>
        </w:rPr>
        <w:lastRenderedPageBreak/>
        <w:t xml:space="preserve">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3D855153" w14:textId="77777777" w:rsidR="001C7D8E" w:rsidRPr="00976E44" w:rsidRDefault="001C7D8E" w:rsidP="001C7D8E"/>
    <w:p w14:paraId="3E8DB02C" w14:textId="77777777" w:rsidR="001C7D8E" w:rsidRPr="00976E44" w:rsidRDefault="001C7D8E" w:rsidP="001C7D8E">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5CAC6BB6" w14:textId="77777777" w:rsidR="001C7D8E" w:rsidRPr="00976E44" w:rsidRDefault="001C7D8E" w:rsidP="001C7D8E">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8" w:history="1">
        <w:r w:rsidRPr="00976E44">
          <w:rPr>
            <w:rStyle w:val="Hyperlink"/>
          </w:rPr>
          <w:t>https://scroll.in/article/1000114/in-latin-america-chinese-vaccine-diplomacy-is-directly-challenging-uss-declining-authority</w:t>
        </w:r>
      </w:hyperlink>
      <w:r w:rsidRPr="00976E44">
        <w:t>] Justin</w:t>
      </w:r>
    </w:p>
    <w:p w14:paraId="5DAD1C40" w14:textId="77777777" w:rsidR="001C7D8E" w:rsidRPr="00976E44" w:rsidRDefault="001C7D8E" w:rsidP="001C7D8E">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5521BC1C" w14:textId="77777777" w:rsidR="001C7D8E" w:rsidRPr="00976E44" w:rsidRDefault="001C7D8E" w:rsidP="001C7D8E">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A3A577D" w14:textId="77777777" w:rsidR="001C7D8E" w:rsidRPr="00976E44" w:rsidRDefault="001C7D8E" w:rsidP="001C7D8E">
      <w:pPr>
        <w:rPr>
          <w:sz w:val="16"/>
        </w:rPr>
      </w:pPr>
      <w:r w:rsidRPr="00976E44">
        <w:rPr>
          <w:sz w:val="16"/>
        </w:rPr>
        <w:t>During a global vaccine shortage, China has been able to provide 252 million doses to the world. This includes the majority of total doses made available to Latin American countries.</w:t>
      </w:r>
    </w:p>
    <w:p w14:paraId="7B3B1DAA" w14:textId="77777777" w:rsidR="001C7D8E" w:rsidRPr="00976E44" w:rsidRDefault="001C7D8E" w:rsidP="001C7D8E">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5EDF8FF" w14:textId="77777777" w:rsidR="001C7D8E" w:rsidRPr="00976E44" w:rsidRDefault="001C7D8E" w:rsidP="001C7D8E">
      <w:pPr>
        <w:rPr>
          <w:sz w:val="16"/>
        </w:rPr>
      </w:pPr>
      <w:r w:rsidRPr="00976E44">
        <w:rPr>
          <w:sz w:val="16"/>
        </w:rPr>
        <w:t>As of May, no other country can match this figure. Most countries are focused primarily on achieving their own herd immunity first.</w:t>
      </w:r>
    </w:p>
    <w:p w14:paraId="35761A64" w14:textId="77777777" w:rsidR="001C7D8E" w:rsidRPr="00976E44" w:rsidRDefault="001C7D8E" w:rsidP="001C7D8E">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0EDF3A4F" w14:textId="77777777" w:rsidR="001C7D8E" w:rsidRPr="00976E44" w:rsidRDefault="001C7D8E" w:rsidP="001C7D8E">
      <w:pPr>
        <w:rPr>
          <w:u w:val="single"/>
        </w:rPr>
      </w:pPr>
      <w:r w:rsidRPr="00976E44">
        <w:rPr>
          <w:u w:val="single"/>
        </w:rPr>
        <w:t xml:space="preserve">Declining </w:t>
      </w:r>
      <w:r w:rsidRPr="00976E44">
        <w:rPr>
          <w:rStyle w:val="Emphasis"/>
        </w:rPr>
        <w:t>‘Washington Consensus’</w:t>
      </w:r>
    </w:p>
    <w:p w14:paraId="24CCA338" w14:textId="77777777" w:rsidR="001C7D8E" w:rsidRPr="00976E44" w:rsidRDefault="001C7D8E" w:rsidP="001C7D8E">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599E6FDD" w14:textId="77777777" w:rsidR="001C7D8E" w:rsidRPr="00976E44" w:rsidRDefault="001C7D8E" w:rsidP="001C7D8E">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E3646EE" w14:textId="77777777" w:rsidR="001C7D8E" w:rsidRPr="00976E44" w:rsidRDefault="001C7D8E" w:rsidP="001C7D8E">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734BE389" w14:textId="77777777" w:rsidR="001C7D8E" w:rsidRPr="00976E44" w:rsidRDefault="001C7D8E" w:rsidP="001C7D8E">
      <w:pPr>
        <w:rPr>
          <w:sz w:val="16"/>
        </w:rPr>
      </w:pPr>
      <w:r w:rsidRPr="00976E44">
        <w:rPr>
          <w:sz w:val="16"/>
        </w:rPr>
        <w:lastRenderedPageBreak/>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164FF1F" w14:textId="77777777" w:rsidR="001C7D8E" w:rsidRPr="00976E44" w:rsidRDefault="001C7D8E" w:rsidP="001C7D8E">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5A9C27F2" w14:textId="77777777" w:rsidR="001C7D8E" w:rsidRPr="00976E44" w:rsidRDefault="001C7D8E" w:rsidP="001C7D8E">
      <w:pPr>
        <w:rPr>
          <w:sz w:val="16"/>
        </w:rPr>
      </w:pPr>
      <w:r w:rsidRPr="00976E44">
        <w:rPr>
          <w:sz w:val="16"/>
        </w:rPr>
        <w:t>Rising Chinese power</w:t>
      </w:r>
    </w:p>
    <w:p w14:paraId="33B54708" w14:textId="77777777" w:rsidR="001C7D8E" w:rsidRPr="00976E44" w:rsidRDefault="001C7D8E" w:rsidP="001C7D8E">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4C72C8C2" w14:textId="77777777" w:rsidR="001C7D8E" w:rsidRPr="00976E44" w:rsidRDefault="001C7D8E" w:rsidP="001C7D8E">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6A8CA5EC" w14:textId="77777777" w:rsidR="001C7D8E" w:rsidRPr="00976E44" w:rsidRDefault="001C7D8E" w:rsidP="001C7D8E">
      <w:pPr>
        <w:rPr>
          <w:sz w:val="16"/>
        </w:rPr>
      </w:pPr>
      <w:r w:rsidRPr="00976E44">
        <w:rPr>
          <w:sz w:val="16"/>
        </w:rPr>
        <w:t>The US and Chinese tools for economic diplomacy are very similar in practice, yet fundamentally different in philosophy.</w:t>
      </w:r>
    </w:p>
    <w:p w14:paraId="30C63AB5" w14:textId="77777777" w:rsidR="001C7D8E" w:rsidRPr="00976E44" w:rsidRDefault="001C7D8E" w:rsidP="001C7D8E">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3FC701C7" w14:textId="77777777" w:rsidR="001C7D8E" w:rsidRPr="00976E44" w:rsidRDefault="001C7D8E" w:rsidP="001C7D8E">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09C08D5" w14:textId="77777777" w:rsidR="001C7D8E" w:rsidRPr="00976E44" w:rsidRDefault="001C7D8E" w:rsidP="001C7D8E">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0D0BAF8B" w14:textId="77777777" w:rsidR="001C7D8E" w:rsidRPr="00976E44" w:rsidRDefault="001C7D8E" w:rsidP="001C7D8E">
      <w:pPr>
        <w:rPr>
          <w:sz w:val="16"/>
        </w:rPr>
      </w:pPr>
      <w:r w:rsidRPr="00976E44">
        <w:rPr>
          <w:sz w:val="16"/>
        </w:rPr>
        <w:t>Old international order</w:t>
      </w:r>
    </w:p>
    <w:p w14:paraId="145A2B02" w14:textId="77777777" w:rsidR="001C7D8E" w:rsidRPr="00976E44" w:rsidRDefault="001C7D8E" w:rsidP="001C7D8E">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230B874" w14:textId="77777777" w:rsidR="001C7D8E" w:rsidRPr="00976E44" w:rsidRDefault="001C7D8E" w:rsidP="001C7D8E">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022113FC" w14:textId="77777777" w:rsidR="001C7D8E" w:rsidRPr="00976E44" w:rsidRDefault="001C7D8E" w:rsidP="001C7D8E">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4A0855DB" w14:textId="77777777" w:rsidR="001C7D8E" w:rsidRPr="00976E44" w:rsidRDefault="001C7D8E" w:rsidP="001C7D8E"/>
    <w:p w14:paraId="3CD28BF3" w14:textId="77777777" w:rsidR="001C7D8E" w:rsidRPr="00976E44" w:rsidRDefault="001C7D8E" w:rsidP="001C7D8E">
      <w:pPr>
        <w:pStyle w:val="Heading4"/>
        <w:rPr>
          <w:rFonts w:cs="Calibri"/>
        </w:rPr>
      </w:pPr>
      <w:r w:rsidRPr="00976E44">
        <w:rPr>
          <w:rFonts w:cs="Calibri"/>
        </w:rPr>
        <w:lastRenderedPageBreak/>
        <w:t xml:space="preserve">Collapse of the liberal order causes </w:t>
      </w:r>
      <w:r w:rsidRPr="00976E44">
        <w:rPr>
          <w:rFonts w:cs="Calibri"/>
          <w:u w:val="single"/>
        </w:rPr>
        <w:t>extinction</w:t>
      </w:r>
      <w:r w:rsidRPr="00976E44">
        <w:rPr>
          <w:rFonts w:cs="Calibri"/>
        </w:rPr>
        <w:t>.</w:t>
      </w:r>
    </w:p>
    <w:p w14:paraId="744FCE81" w14:textId="77777777" w:rsidR="001C7D8E" w:rsidRPr="00976E44" w:rsidRDefault="001C7D8E" w:rsidP="001C7D8E">
      <w:r w:rsidRPr="00976E44">
        <w:rPr>
          <w:rStyle w:val="Style13ptBold"/>
        </w:rPr>
        <w:t>Yulis 17</w:t>
      </w:r>
      <w:r w:rsidRPr="00976E44">
        <w:t xml:space="preserve"> [Max; Major in PoliSci, Penn Political Review; “In Defense of Liberal Internationalism,” Penn Political Review; 4/8/17; </w:t>
      </w:r>
      <w:hyperlink r:id="rId19" w:history="1">
        <w:r w:rsidRPr="00976E44">
          <w:rPr>
            <w:rStyle w:val="Hyperlink"/>
          </w:rPr>
          <w:t>http://pennpoliticalreview.org/2017/04/in-defense-of-liberal-internationalism/</w:t>
        </w:r>
      </w:hyperlink>
      <w:r w:rsidRPr="00976E44">
        <w:t>] // Re-Cut Justin</w:t>
      </w:r>
    </w:p>
    <w:p w14:paraId="34B213EA" w14:textId="77777777" w:rsidR="001C7D8E" w:rsidRPr="00976E44" w:rsidRDefault="001C7D8E" w:rsidP="001C7D8E">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2EB2C4F6" w14:textId="77777777" w:rsidR="001C7D8E" w:rsidRPr="00976E44" w:rsidRDefault="001C7D8E" w:rsidP="001C7D8E">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B3AD9C0" w14:textId="77777777" w:rsidR="001C7D8E" w:rsidRDefault="001C7D8E" w:rsidP="001C7D8E">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w:t>
      </w:r>
      <w:r w:rsidRPr="00976E44">
        <w:rPr>
          <w:u w:val="single"/>
        </w:rPr>
        <w:lastRenderedPageBreak/>
        <w:t xml:space="preserve">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BC0600F" w14:textId="77777777" w:rsidR="001C7D8E" w:rsidRPr="00CE11B7" w:rsidRDefault="001C7D8E" w:rsidP="001C7D8E">
      <w:pPr>
        <w:pStyle w:val="Heading3"/>
        <w:rPr>
          <w:rFonts w:asciiTheme="majorHAnsi" w:hAnsiTheme="majorHAnsi" w:cstheme="majorHAnsi"/>
        </w:rPr>
      </w:pPr>
      <w:r w:rsidRPr="00CE11B7">
        <w:rPr>
          <w:rFonts w:asciiTheme="majorHAnsi" w:hAnsiTheme="majorHAnsi" w:cstheme="majorHAnsi"/>
        </w:rPr>
        <w:lastRenderedPageBreak/>
        <w:t>Underview</w:t>
      </w:r>
    </w:p>
    <w:p w14:paraId="5E31F9F6" w14:textId="77777777" w:rsidR="001C7D8E" w:rsidRPr="00021491" w:rsidRDefault="001C7D8E" w:rsidP="001C7D8E">
      <w:pPr>
        <w:pStyle w:val="Heading5"/>
      </w:pPr>
      <w:r w:rsidRPr="00CE11B7">
        <w:rPr>
          <w:rFonts w:cstheme="majorHAnsi"/>
        </w:rPr>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Judges resolve 1AR theory all the time and reasonably determine what’s new – answers intervention. </w:t>
      </w:r>
      <w:r>
        <w:t>No RVIs on AC arguments – incentivizes a 7 minute collapse that decks 1AR strategy.</w:t>
      </w:r>
    </w:p>
    <w:p w14:paraId="3E4F3C64" w14:textId="77777777" w:rsidR="001C7D8E" w:rsidRPr="00DC5EF9" w:rsidRDefault="001C7D8E" w:rsidP="001C7D8E"/>
    <w:p w14:paraId="00CCA2FF" w14:textId="299025DE" w:rsidR="001C7D8E" w:rsidRPr="00CE11B7" w:rsidRDefault="001C7D8E" w:rsidP="001C7D8E">
      <w:pPr>
        <w:pStyle w:val="Heading5"/>
        <w:rPr>
          <w:rFonts w:cstheme="majorHAnsi"/>
        </w:rPr>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rPr>
          <w:rFonts w:cstheme="majorHAnsi"/>
        </w:rPr>
        <w:t xml:space="preserve">B] Fairness best coheres a winner since if one debater had ten minutes to speak and the other had three there would be incongruence that alters ability to judge the better debater </w:t>
      </w:r>
    </w:p>
    <w:p w14:paraId="4595BBDF" w14:textId="77777777" w:rsidR="001C7D8E" w:rsidRPr="00CE11B7" w:rsidRDefault="001C7D8E" w:rsidP="001C7D8E">
      <w:pPr>
        <w:rPr>
          <w:rFonts w:asciiTheme="majorHAnsi" w:hAnsiTheme="majorHAnsi" w:cstheme="majorHAnsi"/>
        </w:rPr>
      </w:pPr>
    </w:p>
    <w:p w14:paraId="3911E58B" w14:textId="049D81FB" w:rsidR="001C7D8E" w:rsidRPr="00907E6C" w:rsidRDefault="001C7D8E" w:rsidP="0068382B">
      <w:pPr>
        <w:pStyle w:val="Heading4"/>
        <w:rPr>
          <w:rFonts w:asciiTheme="majorHAnsi" w:hAnsiTheme="majorHAnsi"/>
          <w:sz w:val="16"/>
          <w:shd w:val="clear" w:color="auto" w:fill="FFFFFF"/>
          <w:lang w:eastAsia="zh-CN"/>
        </w:rPr>
      </w:pPr>
      <w:r>
        <w:t>[4] Additionally – reject endorsement of consequentalism: a] it</w:t>
      </w:r>
      <w:r w:rsidRPr="006F2704">
        <w:t xml:space="preserve">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b]</w:t>
      </w:r>
      <w:r w:rsidRPr="00D0712A">
        <w:t xml:space="preserve"> </w:t>
      </w:r>
      <w:r>
        <w:t xml:space="preserve">it can’t justify intrinsic wrongness – </w:t>
      </w:r>
      <w:r w:rsidRPr="00D0712A">
        <w:t>We can’t know whether our action was good until we’ve evaluated the states of affairs they’ve produced since it’s based on the outcome of the action</w:t>
      </w:r>
      <w:r>
        <w:t>, i.e., if asked the question “is genocide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r>
        <w:t xml:space="preserve"> </w:t>
      </w:r>
    </w:p>
    <w:p w14:paraId="1FF3C8C6" w14:textId="77777777" w:rsidR="001C7D8E" w:rsidRPr="001C7D8E" w:rsidRDefault="001C7D8E" w:rsidP="001C7D8E">
      <w:pPr>
        <w:ind w:firstLine="720"/>
      </w:pPr>
    </w:p>
    <w:sectPr w:rsidR="001C7D8E" w:rsidRPr="001C7D8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24A28" w14:textId="77777777" w:rsidR="0032769C" w:rsidRDefault="0032769C" w:rsidP="005504A2">
      <w:pPr>
        <w:spacing w:after="0" w:line="240" w:lineRule="auto"/>
      </w:pPr>
      <w:r>
        <w:separator/>
      </w:r>
    </w:p>
  </w:endnote>
  <w:endnote w:type="continuationSeparator" w:id="0">
    <w:p w14:paraId="2F29A250" w14:textId="77777777" w:rsidR="0032769C" w:rsidRDefault="0032769C" w:rsidP="00550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99C8F" w14:textId="77777777" w:rsidR="0032769C" w:rsidRDefault="0032769C" w:rsidP="005504A2">
      <w:pPr>
        <w:spacing w:after="0" w:line="240" w:lineRule="auto"/>
      </w:pPr>
      <w:r>
        <w:separator/>
      </w:r>
    </w:p>
  </w:footnote>
  <w:footnote w:type="continuationSeparator" w:id="0">
    <w:p w14:paraId="6B7E325F" w14:textId="77777777" w:rsidR="0032769C" w:rsidRDefault="0032769C" w:rsidP="005504A2">
      <w:pPr>
        <w:spacing w:after="0" w:line="240" w:lineRule="auto"/>
      </w:pPr>
      <w:r>
        <w:continuationSeparator/>
      </w:r>
    </w:p>
  </w:footnote>
  <w:footnote w:id="1">
    <w:p w14:paraId="6C7AD546" w14:textId="77777777" w:rsidR="005504A2" w:rsidRDefault="005504A2" w:rsidP="005504A2">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1"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0"/>
  </w:num>
  <w:num w:numId="14">
    <w:abstractNumId w:val="12"/>
  </w:num>
  <w:num w:numId="15">
    <w:abstractNumId w:val="31"/>
  </w:num>
  <w:num w:numId="16">
    <w:abstractNumId w:val="17"/>
  </w:num>
  <w:num w:numId="17">
    <w:abstractNumId w:val="33"/>
  </w:num>
  <w:num w:numId="18">
    <w:abstractNumId w:val="35"/>
  </w:num>
  <w:num w:numId="19">
    <w:abstractNumId w:val="15"/>
  </w:num>
  <w:num w:numId="20">
    <w:abstractNumId w:val="29"/>
  </w:num>
  <w:num w:numId="21">
    <w:abstractNumId w:val="20"/>
  </w:num>
  <w:num w:numId="22">
    <w:abstractNumId w:val="38"/>
  </w:num>
  <w:num w:numId="23">
    <w:abstractNumId w:val="22"/>
  </w:num>
  <w:num w:numId="24">
    <w:abstractNumId w:val="19"/>
  </w:num>
  <w:num w:numId="25">
    <w:abstractNumId w:val="14"/>
  </w:num>
  <w:num w:numId="26">
    <w:abstractNumId w:val="28"/>
  </w:num>
  <w:num w:numId="27">
    <w:abstractNumId w:val="32"/>
  </w:num>
  <w:num w:numId="28">
    <w:abstractNumId w:val="23"/>
  </w:num>
  <w:num w:numId="29">
    <w:abstractNumId w:val="11"/>
  </w:num>
  <w:num w:numId="30">
    <w:abstractNumId w:val="34"/>
  </w:num>
  <w:num w:numId="31">
    <w:abstractNumId w:val="41"/>
  </w:num>
  <w:num w:numId="32">
    <w:abstractNumId w:val="24"/>
  </w:num>
  <w:num w:numId="33">
    <w:abstractNumId w:val="13"/>
  </w:num>
  <w:num w:numId="34">
    <w:abstractNumId w:val="36"/>
  </w:num>
  <w:num w:numId="35">
    <w:abstractNumId w:val="39"/>
  </w:num>
  <w:num w:numId="36">
    <w:abstractNumId w:val="26"/>
  </w:num>
  <w:num w:numId="37">
    <w:abstractNumId w:val="30"/>
  </w:num>
  <w:num w:numId="38">
    <w:abstractNumId w:val="27"/>
  </w:num>
  <w:num w:numId="39">
    <w:abstractNumId w:val="25"/>
  </w:num>
  <w:num w:numId="40">
    <w:abstractNumId w:val="18"/>
  </w:num>
  <w:num w:numId="41">
    <w:abstractNumId w:val="3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7D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745"/>
    <w:rsid w:val="00100B28"/>
    <w:rsid w:val="00117316"/>
    <w:rsid w:val="001209B4"/>
    <w:rsid w:val="001639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D8E"/>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7A5"/>
    <w:rsid w:val="00235F7B"/>
    <w:rsid w:val="002502CF"/>
    <w:rsid w:val="00267418"/>
    <w:rsid w:val="00267EBB"/>
    <w:rsid w:val="0027023B"/>
    <w:rsid w:val="00272F3F"/>
    <w:rsid w:val="00274EDB"/>
    <w:rsid w:val="0027729E"/>
    <w:rsid w:val="002843B2"/>
    <w:rsid w:val="00284ED6"/>
    <w:rsid w:val="0029081B"/>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69C"/>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A4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DC4"/>
    <w:rsid w:val="00522065"/>
    <w:rsid w:val="005224F2"/>
    <w:rsid w:val="00533F1C"/>
    <w:rsid w:val="00536D8B"/>
    <w:rsid w:val="005379C3"/>
    <w:rsid w:val="005504A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8382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566A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85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09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0CD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65F151"/>
  <w14:defaultImageDpi w14:val="300"/>
  <w15:docId w15:val="{CDA87B8F-F54D-1D4C-B9C0-2B755EF1A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57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57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57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357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2357A5"/>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1C7D8E"/>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1C7D8E"/>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1C7D8E"/>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357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7A5"/>
  </w:style>
  <w:style w:type="character" w:customStyle="1" w:styleId="Heading1Char">
    <w:name w:val="Heading 1 Char"/>
    <w:aliases w:val="Pocket Char"/>
    <w:basedOn w:val="DefaultParagraphFont"/>
    <w:link w:val="Heading1"/>
    <w:uiPriority w:val="9"/>
    <w:rsid w:val="002357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57A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357A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2357A5"/>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57A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357A5"/>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2357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57A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357A5"/>
    <w:rPr>
      <w:color w:val="auto"/>
      <w:u w:val="none"/>
    </w:rPr>
  </w:style>
  <w:style w:type="paragraph" w:styleId="DocumentMap">
    <w:name w:val="Document Map"/>
    <w:basedOn w:val="Normal"/>
    <w:link w:val="DocumentMapChar"/>
    <w:uiPriority w:val="99"/>
    <w:semiHidden/>
    <w:unhideWhenUsed/>
    <w:rsid w:val="002357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57A5"/>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1C7D8E"/>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1C7D8E"/>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1C7D8E"/>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1C7D8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1C7D8E"/>
    <w:pPr>
      <w:ind w:left="720"/>
      <w:contextualSpacing/>
    </w:pPr>
  </w:style>
  <w:style w:type="character" w:styleId="UnresolvedMention">
    <w:name w:val="Unresolved Mention"/>
    <w:basedOn w:val="DefaultParagraphFont"/>
    <w:uiPriority w:val="99"/>
    <w:semiHidden/>
    <w:unhideWhenUsed/>
    <w:rsid w:val="001C7D8E"/>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1C7D8E"/>
    <w:rPr>
      <w:vertAlign w:val="superscript"/>
    </w:rPr>
  </w:style>
  <w:style w:type="paragraph" w:styleId="FootnoteText">
    <w:name w:val="footnote text"/>
    <w:basedOn w:val="Normal"/>
    <w:link w:val="FootnoteTextChar"/>
    <w:uiPriority w:val="99"/>
    <w:unhideWhenUsed/>
    <w:qFormat/>
    <w:rsid w:val="001C7D8E"/>
    <w:rPr>
      <w:rFonts w:ascii="Georgia" w:hAnsi="Georgia"/>
    </w:rPr>
  </w:style>
  <w:style w:type="character" w:customStyle="1" w:styleId="FootnoteTextChar">
    <w:name w:val="Footnote Text Char"/>
    <w:basedOn w:val="DefaultParagraphFont"/>
    <w:link w:val="FootnoteText"/>
    <w:uiPriority w:val="99"/>
    <w:rsid w:val="001C7D8E"/>
    <w:rPr>
      <w:rFonts w:ascii="Georgia" w:hAnsi="Georgia"/>
      <w:sz w:val="22"/>
    </w:rPr>
  </w:style>
  <w:style w:type="character" w:customStyle="1" w:styleId="underline">
    <w:name w:val="underline"/>
    <w:qFormat/>
    <w:rsid w:val="001C7D8E"/>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C7D8E"/>
    <w:rPr>
      <w:rFonts w:eastAsiaTheme="minorHAnsi"/>
      <w:sz w:val="22"/>
      <w:szCs w:val="22"/>
      <w:u w:val="single"/>
    </w:rPr>
  </w:style>
  <w:style w:type="paragraph" w:customStyle="1" w:styleId="card0">
    <w:name w:val="card"/>
    <w:aliases w:val="Medium Grid 21"/>
    <w:basedOn w:val="Normal"/>
    <w:next w:val="Normal"/>
    <w:link w:val="cardChar"/>
    <w:uiPriority w:val="1"/>
    <w:qFormat/>
    <w:rsid w:val="001C7D8E"/>
    <w:pPr>
      <w:ind w:left="288" w:right="288"/>
    </w:pPr>
    <w:rPr>
      <w:sz w:val="16"/>
      <w:szCs w:val="20"/>
    </w:rPr>
  </w:style>
  <w:style w:type="character" w:customStyle="1" w:styleId="cardChar">
    <w:name w:val="card Char"/>
    <w:basedOn w:val="DefaultParagraphFont"/>
    <w:link w:val="card0"/>
    <w:uiPriority w:val="1"/>
    <w:rsid w:val="001C7D8E"/>
    <w:rPr>
      <w:rFonts w:ascii="Calibri" w:hAnsi="Calibri"/>
      <w:sz w:val="16"/>
      <w:szCs w:val="20"/>
    </w:rPr>
  </w:style>
  <w:style w:type="paragraph" w:customStyle="1" w:styleId="Underline2">
    <w:name w:val="Underline2"/>
    <w:basedOn w:val="Normal"/>
    <w:link w:val="Underline2Char"/>
    <w:autoRedefine/>
    <w:uiPriority w:val="4"/>
    <w:qFormat/>
    <w:rsid w:val="001C7D8E"/>
    <w:rPr>
      <w:b/>
      <w:u w:val="single"/>
    </w:rPr>
  </w:style>
  <w:style w:type="character" w:customStyle="1" w:styleId="Underline2Char">
    <w:name w:val="Underline2 Char"/>
    <w:basedOn w:val="DefaultParagraphFont"/>
    <w:link w:val="Underline2"/>
    <w:uiPriority w:val="4"/>
    <w:rsid w:val="001C7D8E"/>
    <w:rPr>
      <w:rFonts w:ascii="Calibri" w:hAnsi="Calibri"/>
      <w:b/>
      <w:sz w:val="22"/>
      <w:u w:val="single"/>
    </w:rPr>
  </w:style>
  <w:style w:type="character" w:customStyle="1" w:styleId="apple-converted-space">
    <w:name w:val="apple-converted-space"/>
    <w:basedOn w:val="DefaultParagraphFont"/>
    <w:rsid w:val="001C7D8E"/>
  </w:style>
  <w:style w:type="character" w:customStyle="1" w:styleId="grame">
    <w:name w:val="grame"/>
    <w:basedOn w:val="DefaultParagraphFont"/>
    <w:rsid w:val="001C7D8E"/>
  </w:style>
  <w:style w:type="character" w:customStyle="1" w:styleId="spelle">
    <w:name w:val="spelle"/>
    <w:basedOn w:val="DefaultParagraphFont"/>
    <w:rsid w:val="001C7D8E"/>
  </w:style>
  <w:style w:type="paragraph" w:customStyle="1" w:styleId="SmallText">
    <w:name w:val="Small Text"/>
    <w:next w:val="NoSpacing"/>
    <w:autoRedefine/>
    <w:qFormat/>
    <w:rsid w:val="001C7D8E"/>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1C7D8E"/>
    <w:rPr>
      <w:rFonts w:ascii="Calibri" w:hAnsi="Calibri" w:cs="Calibri"/>
      <w:sz w:val="22"/>
    </w:rPr>
  </w:style>
  <w:style w:type="paragraph" w:customStyle="1" w:styleId="UnderlinePara">
    <w:name w:val="Underline Para"/>
    <w:basedOn w:val="Normal"/>
    <w:uiPriority w:val="1"/>
    <w:qFormat/>
    <w:rsid w:val="001C7D8E"/>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1C7D8E"/>
    <w:pPr>
      <w:spacing w:before="100" w:beforeAutospacing="1" w:after="100" w:afterAutospacing="1"/>
    </w:pPr>
    <w:rPr>
      <w:lang w:eastAsia="zh-CN"/>
    </w:rPr>
  </w:style>
  <w:style w:type="character" w:styleId="Strong">
    <w:name w:val="Strong"/>
    <w:basedOn w:val="DefaultParagraphFont"/>
    <w:uiPriority w:val="22"/>
    <w:qFormat/>
    <w:rsid w:val="001C7D8E"/>
    <w:rPr>
      <w:b/>
      <w:bCs/>
    </w:rPr>
  </w:style>
  <w:style w:type="character" w:customStyle="1" w:styleId="LinedDown">
    <w:name w:val="Lined Down"/>
    <w:qFormat/>
    <w:rsid w:val="001C7D8E"/>
    <w:rPr>
      <w:rFonts w:cs="Times New Roman"/>
      <w:b w:val="0"/>
      <w:bCs w:val="0"/>
      <w:i w:val="0"/>
      <w:iCs w:val="0"/>
      <w:color w:val="000000"/>
      <w:sz w:val="12"/>
      <w:szCs w:val="12"/>
      <w:u w:val="none"/>
    </w:rPr>
  </w:style>
  <w:style w:type="paragraph" w:customStyle="1" w:styleId="Emphasis1">
    <w:name w:val="Emphasis1"/>
    <w:basedOn w:val="Normal"/>
    <w:autoRedefine/>
    <w:uiPriority w:val="7"/>
    <w:qFormat/>
    <w:rsid w:val="001C7D8E"/>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1C7D8E"/>
    <w:rPr>
      <w:rFonts w:ascii="Arial" w:hAnsi="Arial"/>
      <w:b/>
      <w:sz w:val="20"/>
      <w:u w:val="single"/>
      <w:bdr w:val="single" w:sz="8" w:space="0" w:color="auto"/>
    </w:rPr>
  </w:style>
  <w:style w:type="paragraph" w:customStyle="1" w:styleId="Body">
    <w:name w:val="Body"/>
    <w:autoRedefine/>
    <w:rsid w:val="001C7D8E"/>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1C7D8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1C7D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1C7D8E"/>
  </w:style>
  <w:style w:type="character" w:customStyle="1" w:styleId="FontStyle39">
    <w:name w:val="Font Style39"/>
    <w:uiPriority w:val="99"/>
    <w:rsid w:val="001C7D8E"/>
    <w:rPr>
      <w:rFonts w:ascii="Constantia" w:hAnsi="Constantia" w:cs="Constantia"/>
      <w:b/>
      <w:bCs/>
      <w:sz w:val="18"/>
      <w:szCs w:val="18"/>
    </w:rPr>
  </w:style>
  <w:style w:type="character" w:customStyle="1" w:styleId="CharChar7">
    <w:name w:val="Char Char7"/>
    <w:rsid w:val="001C7D8E"/>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6"/>
    <w:qFormat/>
    <w:rsid w:val="001C7D8E"/>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6"/>
    <w:qFormat/>
    <w:rsid w:val="001C7D8E"/>
    <w:pPr>
      <w:outlineLvl w:val="0"/>
    </w:pPr>
    <w:rPr>
      <w:rFonts w:asciiTheme="minorHAnsi" w:hAnsiTheme="minorHAnsi"/>
      <w:u w:val="single"/>
    </w:rPr>
  </w:style>
  <w:style w:type="character" w:customStyle="1" w:styleId="TitleChar1">
    <w:name w:val="Title Char1"/>
    <w:basedOn w:val="DefaultParagraphFont"/>
    <w:uiPriority w:val="10"/>
    <w:rsid w:val="001C7D8E"/>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1C7D8E"/>
    <w:rPr>
      <w:rFonts w:ascii="Times New Roman" w:eastAsia="Times New Roman" w:hAnsi="Times New Roman" w:cs="Times New Roman"/>
      <w:b/>
      <w:bCs/>
      <w:sz w:val="20"/>
      <w:u w:val="single"/>
    </w:rPr>
  </w:style>
  <w:style w:type="character" w:customStyle="1" w:styleId="cite">
    <w:name w:val="cite"/>
    <w:rsid w:val="001C7D8E"/>
    <w:rPr>
      <w:rFonts w:ascii="Times New Roman" w:hAnsi="Times New Roman"/>
      <w:b/>
      <w:sz w:val="24"/>
    </w:rPr>
  </w:style>
  <w:style w:type="paragraph" w:styleId="Revision">
    <w:name w:val="Revision"/>
    <w:hidden/>
    <w:uiPriority w:val="99"/>
    <w:semiHidden/>
    <w:rsid w:val="001C7D8E"/>
    <w:rPr>
      <w:rFonts w:ascii="Calibri" w:hAnsi="Calibri" w:cs="Arial"/>
      <w:sz w:val="22"/>
    </w:rPr>
  </w:style>
  <w:style w:type="character" w:customStyle="1" w:styleId="skimlinks-unlinked">
    <w:name w:val="skimlinks-unlinked"/>
    <w:basedOn w:val="DefaultParagraphFont"/>
    <w:rsid w:val="001C7D8E"/>
  </w:style>
  <w:style w:type="character" w:customStyle="1" w:styleId="BalloonTextChar">
    <w:name w:val="Balloon Text Char"/>
    <w:basedOn w:val="DefaultParagraphFont"/>
    <w:link w:val="BalloonText"/>
    <w:uiPriority w:val="99"/>
    <w:semiHidden/>
    <w:rsid w:val="001C7D8E"/>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1C7D8E"/>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1C7D8E"/>
    <w:rPr>
      <w:rFonts w:ascii="Times New Roman" w:hAnsi="Times New Roman" w:cs="Times New Roman"/>
      <w:sz w:val="18"/>
      <w:szCs w:val="18"/>
    </w:rPr>
  </w:style>
  <w:style w:type="paragraph" w:customStyle="1" w:styleId="Nothing">
    <w:name w:val="Nothing"/>
    <w:link w:val="NothingChar"/>
    <w:qFormat/>
    <w:rsid w:val="001C7D8E"/>
    <w:pPr>
      <w:jc w:val="both"/>
    </w:pPr>
    <w:rPr>
      <w:rFonts w:ascii="Times New Roman" w:eastAsia="Times New Roman" w:hAnsi="Times New Roman" w:cs="Times New Roman"/>
      <w:sz w:val="20"/>
    </w:rPr>
  </w:style>
  <w:style w:type="character" w:customStyle="1" w:styleId="NothingChar">
    <w:name w:val="Nothing Char"/>
    <w:link w:val="Nothing"/>
    <w:locked/>
    <w:rsid w:val="001C7D8E"/>
    <w:rPr>
      <w:rFonts w:ascii="Times New Roman" w:eastAsia="Times New Roman" w:hAnsi="Times New Roman" w:cs="Times New Roman"/>
      <w:sz w:val="20"/>
    </w:rPr>
  </w:style>
  <w:style w:type="paragraph" w:customStyle="1" w:styleId="slate-paragraph">
    <w:name w:val="slate-paragraph"/>
    <w:basedOn w:val="Normal"/>
    <w:rsid w:val="001C7D8E"/>
    <w:pPr>
      <w:spacing w:before="100" w:beforeAutospacing="1" w:after="100" w:afterAutospacing="1"/>
    </w:pPr>
    <w:rPr>
      <w:rFonts w:cs="Arial"/>
    </w:rPr>
  </w:style>
  <w:style w:type="paragraph" w:customStyle="1" w:styleId="megaarticlebodyfirst-p2htdt">
    <w:name w:val="megaarticlebody_first-p_2htdt"/>
    <w:basedOn w:val="Normal"/>
    <w:rsid w:val="001C7D8E"/>
    <w:pPr>
      <w:spacing w:before="100" w:beforeAutospacing="1" w:after="100" w:afterAutospacing="1"/>
    </w:pPr>
  </w:style>
  <w:style w:type="paragraph" w:customStyle="1" w:styleId="p1">
    <w:name w:val="p1"/>
    <w:basedOn w:val="Normal"/>
    <w:rsid w:val="001C7D8E"/>
    <w:rPr>
      <w:rFonts w:cs="Arial"/>
      <w:sz w:val="20"/>
      <w:szCs w:val="20"/>
    </w:rPr>
  </w:style>
  <w:style w:type="paragraph" w:customStyle="1" w:styleId="underlined">
    <w:name w:val="underlined"/>
    <w:next w:val="Normal"/>
    <w:link w:val="underlinedChar"/>
    <w:autoRedefine/>
    <w:rsid w:val="001C7D8E"/>
    <w:pPr>
      <w:contextualSpacing/>
    </w:pPr>
    <w:rPr>
      <w:rFonts w:ascii="Times New Roman" w:eastAsia="Malgun Gothic" w:hAnsi="Times New Roman" w:cs="Times New Roman"/>
      <w:u w:val="single"/>
    </w:rPr>
  </w:style>
  <w:style w:type="character" w:customStyle="1" w:styleId="underlinedChar">
    <w:name w:val="underlined Char"/>
    <w:link w:val="underlined"/>
    <w:rsid w:val="001C7D8E"/>
    <w:rPr>
      <w:rFonts w:ascii="Times New Roman" w:eastAsia="Malgun Gothic" w:hAnsi="Times New Roman" w:cs="Times New Roman"/>
      <w:u w:val="single"/>
    </w:rPr>
  </w:style>
  <w:style w:type="paragraph" w:customStyle="1" w:styleId="Small">
    <w:name w:val="Small"/>
    <w:basedOn w:val="Normal"/>
    <w:link w:val="SmallChar"/>
    <w:rsid w:val="001C7D8E"/>
    <w:rPr>
      <w:rFonts w:eastAsia="MS Mincho"/>
      <w:sz w:val="16"/>
    </w:rPr>
  </w:style>
  <w:style w:type="character" w:customStyle="1" w:styleId="SmallChar">
    <w:name w:val="Small Char"/>
    <w:basedOn w:val="DefaultParagraphFont"/>
    <w:link w:val="Small"/>
    <w:rsid w:val="001C7D8E"/>
    <w:rPr>
      <w:rFonts w:ascii="Calibri" w:eastAsia="MS Mincho" w:hAnsi="Calibri"/>
      <w:sz w:val="16"/>
    </w:rPr>
  </w:style>
  <w:style w:type="character" w:customStyle="1" w:styleId="underlineChar">
    <w:name w:val="underline Char"/>
    <w:basedOn w:val="DefaultParagraphFont"/>
    <w:rsid w:val="001C7D8E"/>
    <w:rPr>
      <w:rFonts w:ascii="Times New Roman" w:eastAsia="MS Mincho" w:hAnsi="Times New Roman" w:cs="Times New Roman"/>
      <w:sz w:val="20"/>
      <w:u w:val="single"/>
    </w:rPr>
  </w:style>
  <w:style w:type="character" w:customStyle="1" w:styleId="Minimize">
    <w:name w:val="Minimize"/>
    <w:uiPriority w:val="1"/>
    <w:qFormat/>
    <w:rsid w:val="001C7D8E"/>
    <w:rPr>
      <w:rFonts w:asciiTheme="minorHAnsi" w:hAnsiTheme="minorHAnsi"/>
      <w:sz w:val="16"/>
    </w:rPr>
  </w:style>
  <w:style w:type="character" w:customStyle="1" w:styleId="LDCut">
    <w:name w:val="LD Cut"/>
    <w:basedOn w:val="DefaultParagraphFont"/>
    <w:uiPriority w:val="1"/>
    <w:qFormat/>
    <w:rsid w:val="001C7D8E"/>
    <w:rPr>
      <w:rFonts w:ascii="Times New Roman" w:hAnsi="Times New Roman"/>
      <w:b w:val="0"/>
      <w:color w:val="auto"/>
      <w:sz w:val="12"/>
    </w:rPr>
  </w:style>
  <w:style w:type="character" w:customStyle="1" w:styleId="LDUnderline">
    <w:name w:val="LD Underline"/>
    <w:basedOn w:val="DefaultParagraphFont"/>
    <w:uiPriority w:val="1"/>
    <w:qFormat/>
    <w:rsid w:val="001C7D8E"/>
    <w:rPr>
      <w:rFonts w:ascii="Times New Roman" w:hAnsi="Times New Roman" w:cs="Times New Roman"/>
      <w:b/>
      <w:color w:val="auto"/>
      <w:sz w:val="24"/>
      <w:u w:val="single"/>
    </w:rPr>
  </w:style>
  <w:style w:type="paragraph" w:customStyle="1" w:styleId="Citation">
    <w:name w:val="Citation"/>
    <w:basedOn w:val="Normal"/>
    <w:rsid w:val="001C7D8E"/>
    <w:rPr>
      <w:sz w:val="26"/>
    </w:rPr>
  </w:style>
  <w:style w:type="paragraph" w:customStyle="1" w:styleId="Shrink6">
    <w:name w:val="Shrink 6"/>
    <w:basedOn w:val="Normal"/>
    <w:qFormat/>
    <w:rsid w:val="001C7D8E"/>
    <w:rPr>
      <w:rFonts w:ascii="Georgia" w:eastAsia="Calibri" w:hAnsi="Georgia"/>
      <w:sz w:val="12"/>
    </w:rPr>
  </w:style>
  <w:style w:type="paragraph" w:customStyle="1" w:styleId="Scrunched">
    <w:name w:val="Scrunched"/>
    <w:basedOn w:val="Normal"/>
    <w:next w:val="Normal"/>
    <w:qFormat/>
    <w:rsid w:val="001C7D8E"/>
  </w:style>
  <w:style w:type="character" w:customStyle="1" w:styleId="ReadCard">
    <w:name w:val="ReadCard"/>
    <w:uiPriority w:val="1"/>
    <w:qFormat/>
    <w:rsid w:val="001C7D8E"/>
    <w:rPr>
      <w:rFonts w:ascii="Times New Roman" w:hAnsi="Times New Roman"/>
      <w:b/>
      <w:sz w:val="24"/>
      <w:u w:val="single"/>
    </w:rPr>
  </w:style>
  <w:style w:type="character" w:customStyle="1" w:styleId="Style1Char">
    <w:name w:val="Style1 Char"/>
    <w:rsid w:val="001C7D8E"/>
    <w:rPr>
      <w:rFonts w:ascii="Times New Roman" w:eastAsia="SimSun" w:hAnsi="Times New Roman"/>
      <w:szCs w:val="24"/>
      <w:u w:val="single"/>
      <w:lang w:eastAsia="zh-CN"/>
    </w:rPr>
  </w:style>
  <w:style w:type="paragraph" w:customStyle="1" w:styleId="Style4">
    <w:name w:val="Style4"/>
    <w:basedOn w:val="Normal"/>
    <w:link w:val="Style4Char"/>
    <w:rsid w:val="001C7D8E"/>
    <w:rPr>
      <w:sz w:val="20"/>
      <w:u w:val="single"/>
    </w:rPr>
  </w:style>
  <w:style w:type="character" w:customStyle="1" w:styleId="Style4Char">
    <w:name w:val="Style4 Char"/>
    <w:link w:val="Style4"/>
    <w:rsid w:val="001C7D8E"/>
    <w:rPr>
      <w:rFonts w:ascii="Calibri" w:hAnsi="Calibri"/>
      <w:sz w:val="20"/>
      <w:u w:val="single"/>
    </w:rPr>
  </w:style>
  <w:style w:type="character" w:customStyle="1" w:styleId="Style11ptUnderline">
    <w:name w:val="Style 11 pt Underline"/>
    <w:rsid w:val="001C7D8E"/>
    <w:rPr>
      <w:sz w:val="20"/>
      <w:u w:val="single"/>
    </w:rPr>
  </w:style>
  <w:style w:type="paragraph" w:customStyle="1" w:styleId="StyleStyle411pt">
    <w:name w:val="Style Style4 + 11 pt"/>
    <w:basedOn w:val="Style4"/>
    <w:link w:val="StyleStyle411ptChar"/>
    <w:rsid w:val="001C7D8E"/>
  </w:style>
  <w:style w:type="character" w:customStyle="1" w:styleId="StyleStyle411ptChar">
    <w:name w:val="Style Style4 + 11 pt Char"/>
    <w:link w:val="StyleStyle411pt"/>
    <w:rsid w:val="001C7D8E"/>
    <w:rPr>
      <w:rFonts w:ascii="Calibri" w:hAnsi="Calibri"/>
      <w:sz w:val="20"/>
      <w:u w:val="single"/>
    </w:rPr>
  </w:style>
  <w:style w:type="paragraph" w:customStyle="1" w:styleId="StyleStyle411ptBold">
    <w:name w:val="Style Style4 + 11 pt Bold"/>
    <w:basedOn w:val="Style4"/>
    <w:link w:val="StyleStyle411ptBoldChar"/>
    <w:rsid w:val="001C7D8E"/>
    <w:rPr>
      <w:b/>
      <w:bCs/>
    </w:rPr>
  </w:style>
  <w:style w:type="character" w:customStyle="1" w:styleId="StyleStyle411ptBoldChar">
    <w:name w:val="Style Style4 + 11 pt Bold Char"/>
    <w:link w:val="StyleStyle411ptBold"/>
    <w:rsid w:val="001C7D8E"/>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1C7D8E"/>
    <w:rPr>
      <w:bCs/>
      <w:sz w:val="20"/>
      <w:u w:val="single"/>
    </w:rPr>
  </w:style>
  <w:style w:type="character" w:customStyle="1" w:styleId="UnderlineBold">
    <w:name w:val="Underline + Bold"/>
    <w:uiPriority w:val="1"/>
    <w:qFormat/>
    <w:rsid w:val="001C7D8E"/>
    <w:rPr>
      <w:b/>
      <w:bCs w:val="0"/>
      <w:sz w:val="20"/>
      <w:u w:val="single"/>
    </w:rPr>
  </w:style>
  <w:style w:type="paragraph" w:customStyle="1" w:styleId="Tag2">
    <w:name w:val="Tag2"/>
    <w:basedOn w:val="Normal"/>
    <w:qFormat/>
    <w:rsid w:val="001C7D8E"/>
    <w:rPr>
      <w:b/>
    </w:rPr>
  </w:style>
  <w:style w:type="character" w:customStyle="1" w:styleId="CardsChar">
    <w:name w:val="Cards Char"/>
    <w:link w:val="Cards"/>
    <w:locked/>
    <w:rsid w:val="001C7D8E"/>
    <w:rPr>
      <w:rFonts w:ascii="Times New Roman" w:eastAsia="Times New Roman" w:hAnsi="Times New Roman" w:cs="Times New Roman"/>
      <w:sz w:val="20"/>
    </w:rPr>
  </w:style>
  <w:style w:type="paragraph" w:customStyle="1" w:styleId="Cards">
    <w:name w:val="Cards"/>
    <w:next w:val="Normal"/>
    <w:link w:val="CardsChar"/>
    <w:qFormat/>
    <w:rsid w:val="001C7D8E"/>
    <w:pPr>
      <w:widowControl w:val="0"/>
      <w:jc w:val="both"/>
    </w:pPr>
    <w:rPr>
      <w:rFonts w:ascii="Times New Roman" w:eastAsia="Times New Roman" w:hAnsi="Times New Roman" w:cs="Times New Roman"/>
      <w:sz w:val="20"/>
    </w:rPr>
  </w:style>
  <w:style w:type="character" w:customStyle="1" w:styleId="DebateUnderline">
    <w:name w:val="Debate Underline"/>
    <w:rsid w:val="001C7D8E"/>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1C7D8E"/>
    <w:rPr>
      <w:rFonts w:ascii="Arial" w:hAnsi="Arial"/>
      <w:b/>
      <w:sz w:val="20"/>
      <w:u w:val="single"/>
    </w:rPr>
  </w:style>
  <w:style w:type="paragraph" w:styleId="BodyText">
    <w:name w:val="Body Text"/>
    <w:basedOn w:val="Normal"/>
    <w:link w:val="BodyTextChar"/>
    <w:rsid w:val="001C7D8E"/>
    <w:pPr>
      <w:jc w:val="both"/>
    </w:pPr>
    <w:rPr>
      <w:color w:val="000000"/>
    </w:rPr>
  </w:style>
  <w:style w:type="character" w:customStyle="1" w:styleId="BodyTextChar">
    <w:name w:val="Body Text Char"/>
    <w:basedOn w:val="DefaultParagraphFont"/>
    <w:link w:val="BodyText"/>
    <w:rsid w:val="001C7D8E"/>
    <w:rPr>
      <w:rFonts w:ascii="Calibri" w:hAnsi="Calibri"/>
      <w:color w:val="000000"/>
      <w:sz w:val="22"/>
    </w:rPr>
  </w:style>
  <w:style w:type="paragraph" w:styleId="ListBullet">
    <w:name w:val="List Bullet"/>
    <w:basedOn w:val="Normal"/>
    <w:uiPriority w:val="99"/>
    <w:unhideWhenUsed/>
    <w:rsid w:val="001C7D8E"/>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C7D8E"/>
    <w:rPr>
      <w:rFonts w:ascii="Calibri" w:hAnsi="Calibri"/>
      <w:sz w:val="22"/>
      <w:lang w:eastAsia="zh-CN"/>
    </w:rPr>
  </w:style>
  <w:style w:type="character" w:customStyle="1" w:styleId="a">
    <w:name w:val="a"/>
    <w:basedOn w:val="DefaultParagraphFont"/>
    <w:rsid w:val="001C7D8E"/>
  </w:style>
  <w:style w:type="character" w:customStyle="1" w:styleId="mb">
    <w:name w:val="mb"/>
    <w:basedOn w:val="DefaultParagraphFont"/>
    <w:rsid w:val="001C7D8E"/>
  </w:style>
  <w:style w:type="character" w:customStyle="1" w:styleId="dttext">
    <w:name w:val="dttext"/>
    <w:basedOn w:val="DefaultParagraphFont"/>
    <w:rsid w:val="001C7D8E"/>
  </w:style>
  <w:style w:type="character" w:customStyle="1" w:styleId="sdsense">
    <w:name w:val="sdsense"/>
    <w:basedOn w:val="DefaultParagraphFont"/>
    <w:rsid w:val="001C7D8E"/>
  </w:style>
  <w:style w:type="character" w:customStyle="1" w:styleId="sd">
    <w:name w:val="sd"/>
    <w:basedOn w:val="DefaultParagraphFont"/>
    <w:rsid w:val="001C7D8E"/>
  </w:style>
  <w:style w:type="character" w:customStyle="1" w:styleId="caps">
    <w:name w:val="caps"/>
    <w:basedOn w:val="DefaultParagraphFont"/>
    <w:rsid w:val="001C7D8E"/>
  </w:style>
  <w:style w:type="character" w:customStyle="1" w:styleId="list-grouptitle">
    <w:name w:val="list-group__title"/>
    <w:basedOn w:val="DefaultParagraphFont"/>
    <w:rsid w:val="001C7D8E"/>
  </w:style>
  <w:style w:type="paragraph" w:customStyle="1" w:styleId="list-groupitem">
    <w:name w:val="list-group__item"/>
    <w:basedOn w:val="Normal"/>
    <w:rsid w:val="001C7D8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1C7D8E"/>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1C7D8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7D8E"/>
    <w:rPr>
      <w:rFonts w:ascii="Calibri" w:hAnsi="Calibri"/>
      <w:sz w:val="20"/>
      <w:szCs w:val="20"/>
    </w:rPr>
  </w:style>
  <w:style w:type="character" w:styleId="EndnoteReference">
    <w:name w:val="endnote reference"/>
    <w:basedOn w:val="DefaultParagraphFont"/>
    <w:uiPriority w:val="99"/>
    <w:semiHidden/>
    <w:unhideWhenUsed/>
    <w:rsid w:val="001C7D8E"/>
    <w:rPr>
      <w:vertAlign w:val="superscript"/>
    </w:rPr>
  </w:style>
  <w:style w:type="character" w:customStyle="1" w:styleId="flagicon">
    <w:name w:val="flagicon"/>
    <w:basedOn w:val="DefaultParagraphFont"/>
    <w:rsid w:val="001C7D8E"/>
  </w:style>
  <w:style w:type="paragraph" w:customStyle="1" w:styleId="Analytics">
    <w:name w:val="Analytics"/>
    <w:next w:val="NormalWeb"/>
    <w:link w:val="AnalyticsChar"/>
    <w:uiPriority w:val="4"/>
    <w:qFormat/>
    <w:rsid w:val="001C7D8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C7D8E"/>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1C7D8E"/>
    <w:pPr>
      <w:outlineLvl w:val="3"/>
    </w:pPr>
    <w:rPr>
      <w:b/>
      <w:sz w:val="26"/>
    </w:rPr>
  </w:style>
  <w:style w:type="character" w:customStyle="1" w:styleId="RainwithanAChar">
    <w:name w:val="Rain with an A Char"/>
    <w:basedOn w:val="DefaultParagraphFont"/>
    <w:link w:val="RainwithanA"/>
    <w:uiPriority w:val="4"/>
    <w:rsid w:val="001C7D8E"/>
    <w:rPr>
      <w:rFonts w:ascii="Calibri" w:hAnsi="Calibri"/>
      <w:b/>
      <w:sz w:val="26"/>
    </w:rPr>
  </w:style>
  <w:style w:type="character" w:customStyle="1" w:styleId="Style1Char1">
    <w:name w:val="Style1 Char1"/>
    <w:basedOn w:val="DefaultParagraphFont"/>
    <w:rsid w:val="001C7D8E"/>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1C7D8E"/>
  </w:style>
  <w:style w:type="paragraph" w:customStyle="1" w:styleId="paragraph">
    <w:name w:val="paragraph"/>
    <w:basedOn w:val="Normal"/>
    <w:rsid w:val="001C7D8E"/>
    <w:pPr>
      <w:spacing w:before="100" w:beforeAutospacing="1" w:after="100" w:afterAutospacing="1"/>
    </w:pPr>
    <w:rPr>
      <w:rFonts w:ascii="Times New Roman" w:hAnsi="Times New Roman"/>
    </w:rPr>
  </w:style>
  <w:style w:type="character" w:customStyle="1" w:styleId="normaltextrun">
    <w:name w:val="normaltextrun"/>
    <w:basedOn w:val="DefaultParagraphFont"/>
    <w:rsid w:val="001C7D8E"/>
  </w:style>
  <w:style w:type="character" w:customStyle="1" w:styleId="eop">
    <w:name w:val="eop"/>
    <w:basedOn w:val="DefaultParagraphFont"/>
    <w:rsid w:val="001C7D8E"/>
  </w:style>
  <w:style w:type="paragraph" w:customStyle="1" w:styleId="textbox">
    <w:name w:val="textbox"/>
    <w:basedOn w:val="Normal"/>
    <w:rsid w:val="001C7D8E"/>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1C7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7D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D8E"/>
    <w:rPr>
      <w:rFonts w:ascii="Calibri" w:hAnsi="Calibri"/>
      <w:sz w:val="22"/>
    </w:rPr>
  </w:style>
  <w:style w:type="paragraph" w:styleId="Footer">
    <w:name w:val="footer"/>
    <w:basedOn w:val="Normal"/>
    <w:link w:val="FooterChar"/>
    <w:uiPriority w:val="99"/>
    <w:unhideWhenUsed/>
    <w:rsid w:val="001C7D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D8E"/>
    <w:rPr>
      <w:rFonts w:ascii="Calibri" w:hAnsi="Calibri"/>
      <w:sz w:val="22"/>
    </w:rPr>
  </w:style>
  <w:style w:type="character" w:customStyle="1" w:styleId="timestampdate--published">
    <w:name w:val="timestamp__date--published"/>
    <w:basedOn w:val="DefaultParagraphFont"/>
    <w:rsid w:val="001C7D8E"/>
  </w:style>
  <w:style w:type="paragraph" w:customStyle="1" w:styleId="msonormal0">
    <w:name w:val="msonormal"/>
    <w:basedOn w:val="Normal"/>
    <w:rsid w:val="001C7D8E"/>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1C7D8E"/>
  </w:style>
  <w:style w:type="character" w:customStyle="1" w:styleId="media-blocktag">
    <w:name w:val="media-block__tag"/>
    <w:basedOn w:val="DefaultParagraphFont"/>
    <w:rsid w:val="001C7D8E"/>
  </w:style>
  <w:style w:type="paragraph" w:customStyle="1" w:styleId="media-blocksubtitle">
    <w:name w:val="media-block__subtitle"/>
    <w:basedOn w:val="Normal"/>
    <w:rsid w:val="001C7D8E"/>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1C7D8E"/>
    <w:rPr>
      <w:b/>
      <w:bCs/>
      <w:smallCaps/>
      <w:color w:val="4F81BD" w:themeColor="accent1"/>
      <w:spacing w:val="5"/>
    </w:rPr>
  </w:style>
  <w:style w:type="paragraph" w:styleId="Subtitle">
    <w:name w:val="Subtitle"/>
    <w:basedOn w:val="Normal"/>
    <w:next w:val="Normal"/>
    <w:link w:val="SubtitleChar"/>
    <w:uiPriority w:val="11"/>
    <w:qFormat/>
    <w:rsid w:val="001C7D8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1C7D8E"/>
    <w:rPr>
      <w:color w:val="5A5A5A" w:themeColor="text1" w:themeTint="A5"/>
      <w:spacing w:val="15"/>
      <w:sz w:val="22"/>
    </w:rPr>
  </w:style>
  <w:style w:type="paragraph" w:customStyle="1" w:styleId="selectionshareable">
    <w:name w:val="selectionshareable"/>
    <w:basedOn w:val="Normal"/>
    <w:rsid w:val="001C7D8E"/>
    <w:pPr>
      <w:spacing w:before="100" w:beforeAutospacing="1" w:after="100" w:afterAutospacing="1"/>
    </w:pPr>
    <w:rPr>
      <w:rFonts w:ascii="Times New Roman" w:hAnsi="Times New Roman"/>
      <w:lang w:bidi="he-IL"/>
    </w:rPr>
  </w:style>
  <w:style w:type="paragraph" w:customStyle="1" w:styleId="fancy">
    <w:name w:val="fancy"/>
    <w:basedOn w:val="Normal"/>
    <w:rsid w:val="001C7D8E"/>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1C7D8E"/>
    <w:rPr>
      <w:b/>
      <w:bCs/>
      <w:i/>
      <w:iCs/>
      <w:spacing w:val="5"/>
    </w:rPr>
  </w:style>
  <w:style w:type="paragraph" w:customStyle="1" w:styleId="text-justify">
    <w:name w:val="text-justify"/>
    <w:basedOn w:val="Normal"/>
    <w:rsid w:val="001C7D8E"/>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1C7D8E"/>
    <w:rPr>
      <w:i/>
      <w:iCs/>
    </w:rPr>
  </w:style>
  <w:style w:type="paragraph" w:customStyle="1" w:styleId="css-18udl3b">
    <w:name w:val="css-18udl3b"/>
    <w:basedOn w:val="Normal"/>
    <w:rsid w:val="001C7D8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1C7D8E"/>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1C7D8E"/>
  </w:style>
  <w:style w:type="character" w:customStyle="1" w:styleId="CardTextChar">
    <w:name w:val="Card Text Char"/>
    <w:basedOn w:val="DefaultParagraphFont"/>
    <w:uiPriority w:val="99"/>
    <w:locked/>
    <w:rsid w:val="001C7D8E"/>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1C7D8E"/>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alr.edu/socialchange/2018/04/04/patently-unfair/" TargetMode="External"/><Relationship Id="rId18" Type="http://schemas.openxmlformats.org/officeDocument/2006/relationships/hyperlink" Target="https://scroll.in/article/1000114/in-latin-america-chinese-vaccine-diplomacy-is-directly-challenging-uss-declining-authorit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watchdog.com/2021/07/21/third-option-limited-ip-waiver-solve-pandemic-vaccine-problems/id=135732/" TargetMode="External"/><Relationship Id="rId17" Type="http://schemas.openxmlformats.org/officeDocument/2006/relationships/hyperlink" Target="https://thediplomat.com/2021/08/chinas-vaccine-diplomacy-in-latin-america/" TargetMode="External"/><Relationship Id="rId2" Type="http://schemas.openxmlformats.org/officeDocument/2006/relationships/customXml" Target="../customXml/item2.xml"/><Relationship Id="rId16" Type="http://schemas.openxmlformats.org/officeDocument/2006/relationships/hyperlink" Target="https://theglobalamericans.org/2021/06/a-u-s-vaccine-diplomacy-strategy-for-latin-america-and-the-caribbea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stanford.edu/~bobonich/dictionary/dictionary.html" TargetMode="External"/><Relationship Id="rId5" Type="http://schemas.openxmlformats.org/officeDocument/2006/relationships/numbering" Target="numbering.xml"/><Relationship Id="rId15" Type="http://schemas.openxmlformats.org/officeDocument/2006/relationships/hyperlink" Target="https://reason.com/2012/08/05/the-free-market-doesnt-need-government-r/" TargetMode="External"/><Relationship Id="rId10" Type="http://schemas.openxmlformats.org/officeDocument/2006/relationships/endnotes" Target="endnotes.xml"/><Relationship Id="rId19" Type="http://schemas.openxmlformats.org/officeDocument/2006/relationships/hyperlink" Target="http://pennpoliticalreview.org/2017/04/in-defense-of-liberal-internationalis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ee.org/articles/how-intellectual-property-hampers-the-free-mark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17</Pages>
  <Words>9077</Words>
  <Characters>51742</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12</cp:revision>
  <dcterms:created xsi:type="dcterms:W3CDTF">2021-09-17T22:08:00Z</dcterms:created>
  <dcterms:modified xsi:type="dcterms:W3CDTF">2021-09-18T01:59:00Z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